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77D35" w14:textId="77777777" w:rsidR="004205B1" w:rsidRDefault="00515DE1" w:rsidP="000B6907">
      <w:pPr>
        <w:spacing w:after="0" w:line="264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10811345"/>
      <w:r>
        <w:rPr>
          <w:noProof/>
        </w:rPr>
        <w:drawing>
          <wp:inline distT="0" distB="0" distL="0" distR="0" wp14:anchorId="1F06BD1D" wp14:editId="147BDEE6">
            <wp:extent cx="6645910" cy="4829175"/>
            <wp:effectExtent l="0" t="0" r="0" b="0"/>
            <wp:docPr id="144086370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2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9B2688" w14:textId="77777777" w:rsidR="00736587" w:rsidRDefault="00736587" w:rsidP="001F2BDB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E130D39" w14:textId="77777777" w:rsidR="00515DE1" w:rsidRDefault="00515DE1" w:rsidP="001F2BDB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3152BE41" w14:textId="77777777" w:rsidR="00515DE1" w:rsidRDefault="00515DE1" w:rsidP="001F2BDB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CFA93D5" w14:textId="77777777" w:rsidR="00515DE1" w:rsidRDefault="00515DE1" w:rsidP="001F2BDB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C7C2AC6" w14:textId="77777777" w:rsidR="00515DE1" w:rsidRDefault="00515DE1" w:rsidP="001F2BDB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7B1640C" w14:textId="77777777" w:rsidR="00515DE1" w:rsidRDefault="00515DE1" w:rsidP="001F2BDB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1712A7F" w14:textId="77777777" w:rsidR="00515DE1" w:rsidRDefault="00515DE1" w:rsidP="001F2BDB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368323E" w14:textId="77777777" w:rsidR="00515DE1" w:rsidRDefault="00515DE1" w:rsidP="001F2BDB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675D214" w14:textId="77777777" w:rsidR="00515DE1" w:rsidRDefault="00515DE1" w:rsidP="001F2BDB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C00F62A" w14:textId="77777777" w:rsidR="00515DE1" w:rsidRDefault="00515DE1" w:rsidP="001F2BDB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79128FE" w14:textId="77777777" w:rsidR="00515DE1" w:rsidRDefault="00515DE1" w:rsidP="001F2BDB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2B20754" w14:textId="77777777" w:rsidR="00515DE1" w:rsidRDefault="00515DE1" w:rsidP="001F2BDB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403D486" w14:textId="77777777" w:rsidR="00515DE1" w:rsidRDefault="00515DE1" w:rsidP="001F2BDB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46B9663" w14:textId="77777777" w:rsidR="00515DE1" w:rsidRDefault="00515DE1" w:rsidP="001F2BDB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125F81B" w14:textId="77777777" w:rsidR="00515DE1" w:rsidRDefault="00515DE1" w:rsidP="001F2BDB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7DB6A3D" w14:textId="77777777" w:rsidR="00515DE1" w:rsidRDefault="00515DE1" w:rsidP="001F2BDB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257E7EB" w14:textId="77777777" w:rsidR="00515DE1" w:rsidRDefault="00515DE1" w:rsidP="001F2BDB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08CD8B9" w14:textId="77777777" w:rsidR="00515DE1" w:rsidRDefault="00515DE1" w:rsidP="001F2BDB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3188119" w14:textId="77777777" w:rsidR="00515DE1" w:rsidRDefault="00515DE1" w:rsidP="001F2BDB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A0B3E5F" w14:textId="77777777" w:rsidR="00515DE1" w:rsidRDefault="00515DE1" w:rsidP="001F2BDB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E38D320" w14:textId="77777777" w:rsidR="00515DE1" w:rsidRDefault="00515DE1" w:rsidP="001F2BDB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D5E40E3" w14:textId="77777777" w:rsidR="00515DE1" w:rsidRDefault="00515DE1" w:rsidP="001F2BDB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88F1741" w14:textId="77777777" w:rsidR="00515DE1" w:rsidRDefault="00515DE1" w:rsidP="001F2BDB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92205CC" w14:textId="77777777" w:rsidR="000B6907" w:rsidRDefault="000B6907" w:rsidP="001F2BDB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29454D82" w14:textId="77777777" w:rsidR="001F2BDB" w:rsidRPr="001939EA" w:rsidRDefault="001F2BDB" w:rsidP="001F2BDB">
      <w:p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62BB4B5E" w14:textId="77777777" w:rsidR="001F2BDB" w:rsidRPr="001939EA" w:rsidRDefault="001F2BDB" w:rsidP="001F2B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6473881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54F8129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461AC2A2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0BA9984C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04444E1D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4B757258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73B08291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558DE465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3F7FC9F0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  <w:sectPr w:rsidR="001F2BDB" w:rsidRPr="001939EA" w:rsidSect="004205B1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" w:name="2de083b3-1f31-409f-b177-a515047f5be6"/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2472CE76" w14:textId="77777777" w:rsidR="001F2BDB" w:rsidRPr="001939EA" w:rsidRDefault="001F2BDB" w:rsidP="001F2BDB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2" w:name="block-10811349"/>
      <w:bookmarkEnd w:id="0"/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63674946" w14:textId="77777777" w:rsidR="001F2BDB" w:rsidRPr="001939EA" w:rsidRDefault="001F2BDB" w:rsidP="001F2B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C72FC6B" w14:textId="77777777" w:rsidR="001F2BDB" w:rsidRPr="001939EA" w:rsidRDefault="001F2BDB" w:rsidP="001F2B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324A3D42" w14:textId="77777777" w:rsidR="001F2BDB" w:rsidRPr="001939EA" w:rsidRDefault="001F2BDB" w:rsidP="001F2B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51CE324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2042D7F0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3F62CF54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4CB8ABBF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14:paraId="63A19D3E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4A1A5214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6ECB9B16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14098252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4BD949D9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69F2DD4D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2520BA27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73922236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48376CB9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14:paraId="1152DFD5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3361B410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14:paraId="4645A0CE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7836D440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6A799E26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56B4FE3B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14:paraId="788A02E2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619D960E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75927DF6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0FF72F45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18DD28EF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77781B82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55C43D64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14:paraId="64740635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521F1A23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0E3A865C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7641427F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40A1027D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7BE95517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417251D6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59BA4998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5AA637AA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35B260BB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1735B5F6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0292518C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14:paraId="424F1DA8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14:paraId="70319FE8" w14:textId="77777777" w:rsidR="001F2BDB" w:rsidRPr="001939EA" w:rsidRDefault="001F2BDB" w:rsidP="001F2BDB">
      <w:pPr>
        <w:spacing w:after="0"/>
        <w:ind w:left="120"/>
        <w:rPr>
          <w:sz w:val="24"/>
          <w:szCs w:val="24"/>
          <w:lang w:val="ru-RU"/>
        </w:rPr>
      </w:pPr>
      <w:bookmarkStart w:id="3" w:name="_Toc137210402"/>
      <w:bookmarkEnd w:id="3"/>
    </w:p>
    <w:p w14:paraId="3AD06B03" w14:textId="77777777" w:rsidR="001F2BDB" w:rsidRPr="001939EA" w:rsidRDefault="001F2BDB" w:rsidP="001F2BDB">
      <w:pPr>
        <w:spacing w:after="0"/>
        <w:ind w:left="120"/>
        <w:rPr>
          <w:sz w:val="24"/>
          <w:szCs w:val="24"/>
          <w:lang w:val="ru-RU"/>
        </w:rPr>
      </w:pPr>
    </w:p>
    <w:p w14:paraId="68A622EF" w14:textId="77777777" w:rsidR="001F2BDB" w:rsidRPr="001939EA" w:rsidRDefault="001F2BDB" w:rsidP="001F2BDB">
      <w:pPr>
        <w:spacing w:after="0"/>
        <w:ind w:left="120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14:paraId="48972AA7" w14:textId="77777777" w:rsidR="001F2BDB" w:rsidRPr="001939EA" w:rsidRDefault="001F2BDB" w:rsidP="001F2BDB">
      <w:pPr>
        <w:spacing w:after="0"/>
        <w:ind w:left="120"/>
        <w:rPr>
          <w:sz w:val="24"/>
          <w:szCs w:val="24"/>
          <w:lang w:val="ru-RU"/>
        </w:rPr>
      </w:pPr>
    </w:p>
    <w:p w14:paraId="6A4C1DDC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05226EEC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1505F9BA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214A0B92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30AA9FF4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1CC72B29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1FCF7D5E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76093ED6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5BBC80B7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69A2D8C0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14:paraId="276229A6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14:paraId="7BE48E5B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0A363D16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14:paraId="5DD22A90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62B7D1A5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40F28008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32268B9F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0BC72F01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7362DD7A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32D7804A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1061712D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053F7A1B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6F3C1E78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7069D86D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27A0D119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5F827D87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2C168EE4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78749B6A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14:paraId="2C7B2280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0AE75F0C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6935FAF7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56E9CAFE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621D5660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1A87947E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14:paraId="5E5863AA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1939EA">
        <w:rPr>
          <w:rFonts w:ascii="Times New Roman" w:hAnsi="Times New Roman"/>
          <w:color w:val="000000"/>
          <w:sz w:val="24"/>
          <w:szCs w:val="24"/>
        </w:rPr>
        <w:t>Paint</w:t>
      </w: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14:paraId="7FF44BF1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1939EA">
        <w:rPr>
          <w:rFonts w:ascii="Times New Roman" w:hAnsi="Times New Roman"/>
          <w:color w:val="000000"/>
          <w:sz w:val="24"/>
          <w:szCs w:val="24"/>
        </w:rPr>
        <w:t>Paint</w:t>
      </w: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5A125EED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1939EA">
        <w:rPr>
          <w:rFonts w:ascii="Times New Roman" w:hAnsi="Times New Roman"/>
          <w:color w:val="000000"/>
          <w:sz w:val="24"/>
          <w:szCs w:val="24"/>
        </w:rPr>
        <w:t>Paint</w:t>
      </w: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14:paraId="0DD0860A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1939EA">
        <w:rPr>
          <w:rFonts w:ascii="Times New Roman" w:hAnsi="Times New Roman"/>
          <w:color w:val="000000"/>
          <w:sz w:val="24"/>
          <w:szCs w:val="24"/>
        </w:rPr>
        <w:t>Paint</w:t>
      </w: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13B2DC3E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4FB7E940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​</w:t>
      </w:r>
    </w:p>
    <w:p w14:paraId="5D7C14F7" w14:textId="77777777" w:rsidR="001F2BDB" w:rsidRPr="001939EA" w:rsidRDefault="001F2BDB" w:rsidP="001F2BDB">
      <w:pPr>
        <w:spacing w:after="0"/>
        <w:ind w:left="120"/>
        <w:rPr>
          <w:sz w:val="24"/>
          <w:szCs w:val="24"/>
          <w:lang w:val="ru-RU"/>
        </w:rPr>
      </w:pPr>
      <w:bookmarkStart w:id="4" w:name="_Toc137210403"/>
      <w:bookmarkEnd w:id="4"/>
    </w:p>
    <w:p w14:paraId="7C3D23F7" w14:textId="77777777" w:rsidR="001F2BDB" w:rsidRPr="001939EA" w:rsidRDefault="001F2BDB" w:rsidP="001F2BDB">
      <w:pPr>
        <w:spacing w:after="0"/>
        <w:ind w:left="120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14:paraId="5099AB92" w14:textId="77777777" w:rsidR="001F2BDB" w:rsidRPr="001939EA" w:rsidRDefault="001F2BDB" w:rsidP="001F2BDB">
      <w:pPr>
        <w:spacing w:after="0"/>
        <w:ind w:left="120"/>
        <w:rPr>
          <w:sz w:val="24"/>
          <w:szCs w:val="24"/>
          <w:lang w:val="ru-RU"/>
        </w:rPr>
      </w:pPr>
    </w:p>
    <w:p w14:paraId="3257EF29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727EB9AE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02A6347D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3D383EA8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Эскиз плаката или афиши. Совмещение шрифта и изображения. Особенности композиции плаката.</w:t>
      </w:r>
    </w:p>
    <w:p w14:paraId="31C8830F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7458A0A0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14:paraId="07171396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14:paraId="1B5725E7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7955E289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6EE096E1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39093258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30DD3682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3180D937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3719F177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79513DF1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3CC22CFA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0044585A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58FE2CE4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2A0D0983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5132B0EB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20BA0868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1BE139E0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2A7613C7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0EE18520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7CBCC934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«Архитектура»</w:t>
      </w:r>
    </w:p>
    <w:p w14:paraId="717FD303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4FCF157F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56788945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6936F7A0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7CC6B3FA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6DF36B83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2E707DCC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2C96C2AB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2EB6DF82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38A93959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4F09CADF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45B8A80D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5813C8CC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0A0B1E4B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6795D11A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1939EA">
        <w:rPr>
          <w:rFonts w:ascii="Times New Roman" w:hAnsi="Times New Roman"/>
          <w:color w:val="000000"/>
          <w:sz w:val="24"/>
          <w:szCs w:val="24"/>
        </w:rPr>
        <w:t>Paint</w:t>
      </w: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14:paraId="7983B293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4C66B354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1939EA">
        <w:rPr>
          <w:rFonts w:ascii="Times New Roman" w:hAnsi="Times New Roman"/>
          <w:color w:val="000000"/>
          <w:sz w:val="24"/>
          <w:szCs w:val="24"/>
        </w:rPr>
        <w:t>Picture</w:t>
      </w: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939EA">
        <w:rPr>
          <w:rFonts w:ascii="Times New Roman" w:hAnsi="Times New Roman"/>
          <w:color w:val="000000"/>
          <w:sz w:val="24"/>
          <w:szCs w:val="24"/>
        </w:rPr>
        <w:t>Manager</w:t>
      </w: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14:paraId="1AFA7629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14:paraId="1593B1CD" w14:textId="77777777" w:rsidR="001F2BDB" w:rsidRPr="001939EA" w:rsidRDefault="001F2BDB" w:rsidP="001F2BDB">
      <w:pPr>
        <w:spacing w:after="0"/>
        <w:ind w:left="120"/>
        <w:rPr>
          <w:sz w:val="24"/>
          <w:szCs w:val="24"/>
          <w:lang w:val="ru-RU"/>
        </w:rPr>
      </w:pPr>
      <w:bookmarkStart w:id="5" w:name="_Toc137210404"/>
      <w:bookmarkEnd w:id="5"/>
    </w:p>
    <w:p w14:paraId="5E18D412" w14:textId="77777777" w:rsidR="001F2BDB" w:rsidRPr="001939EA" w:rsidRDefault="001F2BDB" w:rsidP="001F2BDB">
      <w:pPr>
        <w:spacing w:after="0"/>
        <w:ind w:left="120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14:paraId="798CA521" w14:textId="77777777" w:rsidR="001F2BDB" w:rsidRPr="001939EA" w:rsidRDefault="001F2BDB" w:rsidP="001F2BDB">
      <w:pPr>
        <w:spacing w:after="0"/>
        <w:ind w:left="120"/>
        <w:rPr>
          <w:sz w:val="24"/>
          <w:szCs w:val="24"/>
          <w:lang w:val="ru-RU"/>
        </w:rPr>
      </w:pPr>
    </w:p>
    <w:p w14:paraId="23A7E717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7B5919D2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24407D89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591CA824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3B6B4FD6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1EE287A8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737AF35F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4ED77E52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3C15DE8A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2E072A4D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63EEA177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54B535BC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46DB4F87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6686CCE6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5C6F921B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3F450DFE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5736B099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Женский и мужской костюмы в традициях разных народов.</w:t>
      </w:r>
    </w:p>
    <w:p w14:paraId="6821C9ED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14:paraId="734C7BF6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583C77AA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22C792CC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5D574E03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7958A1E0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584717F1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3A6E6546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14:paraId="382FF769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23334DD7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023DEAA8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1C5FCF54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22A18803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29EB91F0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4D4A7C87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3D9826CD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1939EA">
        <w:rPr>
          <w:rFonts w:ascii="Times New Roman" w:hAnsi="Times New Roman"/>
          <w:color w:val="000000"/>
          <w:sz w:val="24"/>
          <w:szCs w:val="24"/>
        </w:rPr>
        <w:t>Paint</w:t>
      </w: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1115658F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</w:t>
      </w: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7CE5E5AE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1AA93009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67A48B6E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1939EA">
        <w:rPr>
          <w:rFonts w:ascii="Times New Roman" w:hAnsi="Times New Roman"/>
          <w:color w:val="000000"/>
          <w:sz w:val="24"/>
          <w:szCs w:val="24"/>
        </w:rPr>
        <w:t>GIF</w:t>
      </w: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14:paraId="2E85E3B6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1939EA">
        <w:rPr>
          <w:rFonts w:ascii="Times New Roman" w:hAnsi="Times New Roman"/>
          <w:color w:val="000000"/>
          <w:sz w:val="24"/>
          <w:szCs w:val="24"/>
        </w:rPr>
        <w:t>PowerPoint</w:t>
      </w: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617D9468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14:paraId="29B34B13" w14:textId="77777777" w:rsidR="001F2BDB" w:rsidRPr="001939EA" w:rsidRDefault="001F2BDB" w:rsidP="001F2BDB">
      <w:pPr>
        <w:rPr>
          <w:sz w:val="24"/>
          <w:szCs w:val="24"/>
          <w:lang w:val="ru-RU"/>
        </w:rPr>
        <w:sectPr w:rsidR="001F2BDB" w:rsidRPr="001939EA">
          <w:pgSz w:w="11906" w:h="16383"/>
          <w:pgMar w:top="1134" w:right="850" w:bottom="1134" w:left="1701" w:header="720" w:footer="720" w:gutter="0"/>
          <w:cols w:space="720"/>
        </w:sectPr>
      </w:pPr>
    </w:p>
    <w:p w14:paraId="5E53E3F4" w14:textId="77777777" w:rsidR="001F2BDB" w:rsidRPr="001939EA" w:rsidRDefault="001F2BDB" w:rsidP="001F2B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10811346"/>
      <w:bookmarkEnd w:id="2"/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535CEF7E" w14:textId="77777777" w:rsidR="001F2BDB" w:rsidRPr="001939EA" w:rsidRDefault="001F2BDB" w:rsidP="001F2B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F5C852C" w14:textId="77777777" w:rsidR="001F2BDB" w:rsidRPr="001939EA" w:rsidRDefault="001F2BDB" w:rsidP="001F2B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14:paraId="0B6DBF01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C4550EC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14:paraId="5A3E331E" w14:textId="77777777" w:rsidR="001F2BDB" w:rsidRPr="001939EA" w:rsidRDefault="001F2BDB" w:rsidP="001F2BD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14:paraId="1F3BE762" w14:textId="77777777" w:rsidR="001F2BDB" w:rsidRPr="001939EA" w:rsidRDefault="001F2BDB" w:rsidP="001F2BD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58285A24" w14:textId="77777777" w:rsidR="001F2BDB" w:rsidRPr="001939EA" w:rsidRDefault="001F2BDB" w:rsidP="001F2BD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1939EA">
        <w:rPr>
          <w:rFonts w:ascii="Times New Roman" w:hAnsi="Times New Roman"/>
          <w:color w:val="000000"/>
          <w:sz w:val="24"/>
          <w:szCs w:val="24"/>
        </w:rPr>
        <w:t>духовно-нравственное развитие обучающихся;</w:t>
      </w:r>
    </w:p>
    <w:p w14:paraId="1F16F21E" w14:textId="77777777" w:rsidR="001F2BDB" w:rsidRPr="001939EA" w:rsidRDefault="001F2BDB" w:rsidP="001F2BD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4E5336F9" w14:textId="77777777" w:rsidR="001F2BDB" w:rsidRPr="001939EA" w:rsidRDefault="001F2BDB" w:rsidP="001F2BD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6970D2A2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284D8B70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41EB0175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6FA3C110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783281AA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44A54487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Экологическое воспитание</w:t>
      </w: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1342CCEE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14:paraId="04BC90CB" w14:textId="77777777" w:rsidR="001F2BDB" w:rsidRPr="001939EA" w:rsidRDefault="001F2BDB" w:rsidP="001F2BDB">
      <w:pPr>
        <w:spacing w:after="0"/>
        <w:ind w:left="120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510B766A" w14:textId="77777777" w:rsidR="001F2BDB" w:rsidRPr="001939EA" w:rsidRDefault="001F2BDB" w:rsidP="001F2BDB">
      <w:pPr>
        <w:spacing w:after="0"/>
        <w:ind w:left="120"/>
        <w:rPr>
          <w:sz w:val="24"/>
          <w:szCs w:val="24"/>
          <w:lang w:val="ru-RU"/>
        </w:rPr>
      </w:pPr>
    </w:p>
    <w:p w14:paraId="3FCAA2F7" w14:textId="77777777" w:rsidR="001F2BDB" w:rsidRPr="001939EA" w:rsidRDefault="001F2BDB" w:rsidP="001F2B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5BDAAB21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EE4032D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14:paraId="3C5ACEA8" w14:textId="77777777" w:rsidR="001F2BDB" w:rsidRPr="001939EA" w:rsidRDefault="001F2BDB" w:rsidP="001F2BD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1939EA">
        <w:rPr>
          <w:rFonts w:ascii="Times New Roman" w:hAnsi="Times New Roman"/>
          <w:color w:val="000000"/>
          <w:sz w:val="24"/>
          <w:szCs w:val="24"/>
        </w:rPr>
        <w:t>характеризовать форму предмета, конструкции;</w:t>
      </w:r>
    </w:p>
    <w:p w14:paraId="02B6DFDF" w14:textId="77777777" w:rsidR="001F2BDB" w:rsidRPr="001939EA" w:rsidRDefault="001F2BDB" w:rsidP="001F2BD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14:paraId="3CB72383" w14:textId="77777777" w:rsidR="001F2BDB" w:rsidRPr="001939EA" w:rsidRDefault="001F2BDB" w:rsidP="001F2BD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14:paraId="58DA2697" w14:textId="77777777" w:rsidR="001F2BDB" w:rsidRPr="001939EA" w:rsidRDefault="001F2BDB" w:rsidP="001F2BD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14:paraId="44076312" w14:textId="77777777" w:rsidR="001F2BDB" w:rsidRPr="001939EA" w:rsidRDefault="001F2BDB" w:rsidP="001F2BD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14:paraId="6A7078D0" w14:textId="77777777" w:rsidR="001F2BDB" w:rsidRPr="001939EA" w:rsidRDefault="001F2BDB" w:rsidP="001F2BD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77D7A424" w14:textId="77777777" w:rsidR="001F2BDB" w:rsidRPr="001939EA" w:rsidRDefault="001F2BDB" w:rsidP="001F2BD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1939EA">
        <w:rPr>
          <w:rFonts w:ascii="Times New Roman" w:hAnsi="Times New Roman"/>
          <w:color w:val="000000"/>
          <w:sz w:val="24"/>
          <w:szCs w:val="24"/>
        </w:rPr>
        <w:t>обобщать форму составной конструкции;</w:t>
      </w:r>
    </w:p>
    <w:p w14:paraId="26C0FE74" w14:textId="77777777" w:rsidR="001F2BDB" w:rsidRPr="001939EA" w:rsidRDefault="001F2BDB" w:rsidP="001F2BD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54EE67E7" w14:textId="77777777" w:rsidR="001F2BDB" w:rsidRPr="001939EA" w:rsidRDefault="001F2BDB" w:rsidP="001F2BD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5914F8DC" w14:textId="77777777" w:rsidR="001F2BDB" w:rsidRPr="001939EA" w:rsidRDefault="001F2BDB" w:rsidP="001F2BD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149BF800" w14:textId="77777777" w:rsidR="001F2BDB" w:rsidRPr="001939EA" w:rsidRDefault="001F2BDB" w:rsidP="001F2BD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3E85D6F1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2F93A535" w14:textId="77777777" w:rsidR="001F2BDB" w:rsidRPr="001939EA" w:rsidRDefault="001F2BDB" w:rsidP="001F2BD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4E35AAEF" w14:textId="77777777" w:rsidR="001F2BDB" w:rsidRPr="001939EA" w:rsidRDefault="001F2BDB" w:rsidP="001F2BD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7BEB7401" w14:textId="77777777" w:rsidR="001F2BDB" w:rsidRPr="001939EA" w:rsidRDefault="001F2BDB" w:rsidP="001F2BD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12CE3AC2" w14:textId="77777777" w:rsidR="001F2BDB" w:rsidRPr="001939EA" w:rsidRDefault="001F2BDB" w:rsidP="001F2BD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0CB0E9A4" w14:textId="77777777" w:rsidR="001F2BDB" w:rsidRPr="001939EA" w:rsidRDefault="001F2BDB" w:rsidP="001F2BD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79FFDECA" w14:textId="77777777" w:rsidR="001F2BDB" w:rsidRPr="001939EA" w:rsidRDefault="001F2BDB" w:rsidP="001F2BD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знаково-символические средства для составления орнаментов и декоративных композиций;</w:t>
      </w:r>
    </w:p>
    <w:p w14:paraId="6812DDA5" w14:textId="77777777" w:rsidR="001F2BDB" w:rsidRPr="001939EA" w:rsidRDefault="001F2BDB" w:rsidP="001F2BD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36CE034B" w14:textId="77777777" w:rsidR="001F2BDB" w:rsidRPr="001939EA" w:rsidRDefault="001F2BDB" w:rsidP="001F2BD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186133DB" w14:textId="77777777" w:rsidR="001F2BDB" w:rsidRPr="001939EA" w:rsidRDefault="001F2BDB" w:rsidP="001F2BD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14:paraId="640F29B4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34BFD3BB" w14:textId="77777777" w:rsidR="001F2BDB" w:rsidRPr="001939EA" w:rsidRDefault="001F2BDB" w:rsidP="001F2BD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1939EA">
        <w:rPr>
          <w:rFonts w:ascii="Times New Roman" w:hAnsi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14:paraId="3E2A71A5" w14:textId="77777777" w:rsidR="001F2BDB" w:rsidRPr="001939EA" w:rsidRDefault="001F2BDB" w:rsidP="001F2BD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14:paraId="7D569011" w14:textId="77777777" w:rsidR="001F2BDB" w:rsidRPr="001939EA" w:rsidRDefault="001F2BDB" w:rsidP="001F2BD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7CE1E72A" w14:textId="77777777" w:rsidR="001F2BDB" w:rsidRPr="001939EA" w:rsidRDefault="001F2BDB" w:rsidP="001F2BD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016E345E" w14:textId="77777777" w:rsidR="001F2BDB" w:rsidRPr="001939EA" w:rsidRDefault="001F2BDB" w:rsidP="001F2BD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7BDBA23B" w14:textId="77777777" w:rsidR="001F2BDB" w:rsidRPr="001939EA" w:rsidRDefault="001F2BDB" w:rsidP="001F2BD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33EBB875" w14:textId="77777777" w:rsidR="001F2BDB" w:rsidRPr="001939EA" w:rsidRDefault="001F2BDB" w:rsidP="001F2BD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14:paraId="75102BA7" w14:textId="77777777" w:rsidR="001F2BDB" w:rsidRPr="001939EA" w:rsidRDefault="001F2BDB" w:rsidP="001F2B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0867ACFE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0C64418D" w14:textId="77777777" w:rsidR="001F2BDB" w:rsidRPr="001939EA" w:rsidRDefault="001F2BDB" w:rsidP="001F2BD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7D337751" w14:textId="77777777" w:rsidR="001F2BDB" w:rsidRPr="001939EA" w:rsidRDefault="001F2BDB" w:rsidP="001F2BD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3A754800" w14:textId="77777777" w:rsidR="001F2BDB" w:rsidRPr="001939EA" w:rsidRDefault="001F2BDB" w:rsidP="001F2BD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4057FF4B" w14:textId="77777777" w:rsidR="001F2BDB" w:rsidRPr="001939EA" w:rsidRDefault="001F2BDB" w:rsidP="001F2BD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0AE9AB2E" w14:textId="77777777" w:rsidR="001F2BDB" w:rsidRPr="001939EA" w:rsidRDefault="001F2BDB" w:rsidP="001F2BD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4158A966" w14:textId="77777777" w:rsidR="001F2BDB" w:rsidRPr="001939EA" w:rsidRDefault="001F2BDB" w:rsidP="001F2BD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016795E9" w14:textId="77777777" w:rsidR="001F2BDB" w:rsidRPr="001939EA" w:rsidRDefault="001F2BDB" w:rsidP="001F2BD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7DEEB5AD" w14:textId="77777777" w:rsidR="001F2BDB" w:rsidRPr="001939EA" w:rsidRDefault="001F2BDB" w:rsidP="001F2B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49BCAA3B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65DB6C87" w14:textId="77777777" w:rsidR="001F2BDB" w:rsidRPr="001939EA" w:rsidRDefault="001F2BDB" w:rsidP="001F2BD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14:paraId="2DDF61BE" w14:textId="77777777" w:rsidR="001F2BDB" w:rsidRPr="001939EA" w:rsidRDefault="001F2BDB" w:rsidP="001F2BD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14:paraId="6DB582AC" w14:textId="77777777" w:rsidR="001F2BDB" w:rsidRPr="001939EA" w:rsidRDefault="001F2BDB" w:rsidP="001F2BD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6762F9B7" w14:textId="77777777" w:rsidR="001F2BDB" w:rsidRPr="001939EA" w:rsidRDefault="001F2BDB" w:rsidP="001F2BD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5B12DDC9" w14:textId="77777777" w:rsidR="001F2BDB" w:rsidRPr="001939EA" w:rsidRDefault="001F2BDB" w:rsidP="001F2BDB">
      <w:pPr>
        <w:spacing w:after="0"/>
        <w:ind w:left="120"/>
        <w:rPr>
          <w:sz w:val="24"/>
          <w:szCs w:val="24"/>
          <w:lang w:val="ru-RU"/>
        </w:rPr>
      </w:pPr>
      <w:bookmarkStart w:id="8" w:name="_Toc124264882"/>
      <w:bookmarkEnd w:id="8"/>
    </w:p>
    <w:p w14:paraId="7DD34EF8" w14:textId="77777777" w:rsidR="001F2BDB" w:rsidRPr="001939EA" w:rsidRDefault="001F2BDB" w:rsidP="001F2BDB">
      <w:pPr>
        <w:spacing w:after="0"/>
        <w:ind w:left="120"/>
        <w:rPr>
          <w:sz w:val="24"/>
          <w:szCs w:val="24"/>
          <w:lang w:val="ru-RU"/>
        </w:rPr>
      </w:pPr>
    </w:p>
    <w:p w14:paraId="2E896FF7" w14:textId="77777777" w:rsidR="001F2BDB" w:rsidRPr="001939EA" w:rsidRDefault="001F2BDB" w:rsidP="001F2BDB">
      <w:pPr>
        <w:spacing w:after="0"/>
        <w:ind w:left="120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6999118C" w14:textId="77777777" w:rsidR="001F2BDB" w:rsidRPr="001939EA" w:rsidRDefault="001F2BDB" w:rsidP="001F2B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0431841" w14:textId="77777777" w:rsidR="001F2BDB" w:rsidRPr="001939EA" w:rsidRDefault="001F2BDB" w:rsidP="001F2B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классе</w:t>
      </w: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9063AC6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1F098A82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4C136921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1FB4F0E8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7B8AA68E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14:paraId="11249139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42E3E018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3B18CEE3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41C5AFF5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57FC2D82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006AB676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18E6855E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14:paraId="5E9718FA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65A60C24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2E2CB704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0475EA8D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3AB3CB63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1E8E563B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558ED0ED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62F1F67A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7789931D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73DDB5D8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1B96187B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6835E7A5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14:paraId="77049149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05469063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14:paraId="7F1DEAF8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39CC3776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6A787E02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«Архитектура».</w:t>
      </w:r>
    </w:p>
    <w:p w14:paraId="2B871242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77D4274B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20F466BA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5B15B86C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6B50F2AE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1B7AE92F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5550802C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0C51F87F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3FB6D1D1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639C02CF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7324AEC4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615180CC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0EC70C05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0524E39A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14:paraId="733C3EDE" w14:textId="77777777" w:rsidR="001F2BDB" w:rsidRPr="001939EA" w:rsidRDefault="001F2BDB" w:rsidP="001F2B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944C621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0E71C705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3DECB4ED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3CE5C516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55C6A06D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400561B8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2982ADCE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15528923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1A63BA44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7EED7F2B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783484DC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11D9F006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70D9D2A5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6F72F42E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280E8CD0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513CC407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233930CA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64116C9A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14:paraId="0B804B22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53CEFC24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46ABD209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48A57EC2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0FFCAA00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6B128D73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41C9719C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681838D3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0448D79D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79845728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6510916A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47A78153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001923A0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5F7855C3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14:paraId="267F133A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74116312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5A12A2EC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18011B77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7D877500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50A079DC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376FC650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5617B949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672C17A2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21939432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35A8FCAF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1939EA">
        <w:rPr>
          <w:rFonts w:ascii="Times New Roman" w:hAnsi="Times New Roman"/>
          <w:color w:val="000000"/>
          <w:sz w:val="24"/>
          <w:szCs w:val="24"/>
        </w:rPr>
        <w:t>Paint</w:t>
      </w: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14:paraId="2EF29A18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1939EA">
        <w:rPr>
          <w:rFonts w:ascii="Times New Roman" w:hAnsi="Times New Roman"/>
          <w:color w:val="000000"/>
          <w:sz w:val="24"/>
          <w:szCs w:val="24"/>
        </w:rPr>
        <w:t>Paint</w:t>
      </w: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14:paraId="2C0E605D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Осваивать в компьютерном редакторе (например, </w:t>
      </w:r>
      <w:r w:rsidRPr="001939EA">
        <w:rPr>
          <w:rFonts w:ascii="Times New Roman" w:hAnsi="Times New Roman"/>
          <w:color w:val="000000"/>
          <w:sz w:val="24"/>
          <w:szCs w:val="24"/>
        </w:rPr>
        <w:t>Paint</w:t>
      </w: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3E939ADD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14:paraId="3FA8EA46" w14:textId="77777777" w:rsidR="001F2BDB" w:rsidRPr="001939EA" w:rsidRDefault="001F2BDB" w:rsidP="001F2B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классе</w:t>
      </w: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E305F0A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«Графика».</w:t>
      </w:r>
    </w:p>
    <w:p w14:paraId="30BAD3C8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0A5B6EA2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70B0018F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2B38BA72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3A5565AE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792A9BE0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14:paraId="72AACE24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14:paraId="1DB33F54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009143EC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5FE7765F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4DB4F8D9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32BB7613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5CAD7730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14:paraId="05C266CD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14:paraId="0DEE6B57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14:paraId="0E98AA2C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14:paraId="11C50AFE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14:paraId="4F435DCE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66729621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54F65836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09A302DC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4DB17355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2BA273AC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14:paraId="123C67A0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32602C4F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2E909B9B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7CAE5907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479A6BEF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14:paraId="0A2B9C8C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46216FD7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0BCC61CD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3AD0AF05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72D71979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40F91BD0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2FACC0EC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1171E6B8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59ACD12C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55E164E4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42E86BD9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697E48AF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2CB74E26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0F3DC2DA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4F68DDC4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0510875E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6625C87C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528924BF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72539C35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0C9CA1E1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6FFAFBB1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0A96B608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52D206C7" w14:textId="77777777" w:rsidR="001F2BDB" w:rsidRPr="001939EA" w:rsidRDefault="001F2BDB" w:rsidP="001F2B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классе</w:t>
      </w: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E5AF122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61E19452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2603E801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7EE83C83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14:paraId="2E6658BD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27671AE9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398024BA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040DC35F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1F0CD826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14:paraId="4ACCEBF7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14:paraId="32854B7B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3EAD84FA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21D335C0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3EC1D2CD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2CC0EA53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7FEA428C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5907F13D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20BE9F15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4BE9AE03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5EC58A92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5B61E8F1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56324096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60E4AEEE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4017C4A4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6ADF9BCC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1F68C13F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10CA432A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3A7F5B5B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42E07545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37FFAF49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66F4477A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446709DB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3FF1FE09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41AB7330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696EE30F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1939EA">
        <w:rPr>
          <w:rFonts w:ascii="Times New Roman" w:hAnsi="Times New Roman"/>
          <w:color w:val="000000"/>
          <w:sz w:val="24"/>
          <w:szCs w:val="24"/>
        </w:rPr>
        <w:t>Paint</w:t>
      </w: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5E09A27F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32ABB921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00E9FC69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2B84FE52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281D4FC8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078A6F48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1939EA">
        <w:rPr>
          <w:rFonts w:ascii="Times New Roman" w:hAnsi="Times New Roman"/>
          <w:color w:val="000000"/>
          <w:sz w:val="24"/>
          <w:szCs w:val="24"/>
        </w:rPr>
        <w:t>GIF</w:t>
      </w: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-анимации.</w:t>
      </w:r>
    </w:p>
    <w:p w14:paraId="64DBE127" w14:textId="77777777" w:rsidR="001F2BDB" w:rsidRPr="001939EA" w:rsidRDefault="001F2BDB" w:rsidP="001F2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1939EA">
        <w:rPr>
          <w:rFonts w:ascii="Times New Roman" w:hAnsi="Times New Roman"/>
          <w:color w:val="000000"/>
          <w:sz w:val="24"/>
          <w:szCs w:val="24"/>
        </w:rPr>
        <w:t>PowerPoint</w:t>
      </w: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62597C01" w14:textId="77777777" w:rsidR="001F2BDB" w:rsidRPr="001939EA" w:rsidRDefault="001F2BDB" w:rsidP="001F2BDB">
      <w:pPr>
        <w:spacing w:after="0" w:line="264" w:lineRule="auto"/>
        <w:jc w:val="both"/>
        <w:rPr>
          <w:lang w:val="ru-RU"/>
        </w:rPr>
      </w:pPr>
      <w:r w:rsidRPr="001939E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1DF72B00" w14:textId="77777777" w:rsidR="001F2BDB" w:rsidRPr="001939EA" w:rsidRDefault="001F2BDB" w:rsidP="001F2BDB">
      <w:pPr>
        <w:rPr>
          <w:lang w:val="ru-RU"/>
        </w:rPr>
        <w:sectPr w:rsidR="001F2BDB" w:rsidRPr="001939EA" w:rsidSect="001F2BDB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bookmarkEnd w:id="6"/>
    <w:p w14:paraId="2E396369" w14:textId="77777777" w:rsidR="00E76E43" w:rsidRDefault="00E76E43" w:rsidP="00E76E43">
      <w:pPr>
        <w:pStyle w:val="210"/>
        <w:spacing w:before="86"/>
        <w:ind w:left="110"/>
        <w:jc w:val="left"/>
      </w:pPr>
      <w:r>
        <w:rPr>
          <w:spacing w:val="-1"/>
        </w:rP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14:paraId="6AA786C3" w14:textId="77777777" w:rsidR="00E76E43" w:rsidRDefault="00000000" w:rsidP="00E76E43">
      <w:pPr>
        <w:pStyle w:val="a5"/>
        <w:spacing w:before="4"/>
        <w:ind w:left="0"/>
        <w:rPr>
          <w:b/>
          <w:sz w:val="9"/>
        </w:rPr>
      </w:pPr>
      <w:r>
        <w:pict w14:anchorId="5485FB79">
          <v:shape id="_x0000_s2051" style="position:absolute;margin-left:56.35pt;margin-top:7.55pt;width:741.75pt;height:.1pt;z-index:-251658752;mso-wrap-distance-left:0;mso-wrap-distance-right:0;mso-position-horizontal-relative:page" coordorigin="1127,151" coordsize="14835,0" path="m1127,151r14835,e" filled="f" strokeweight=".1271mm">
            <v:path arrowok="t"/>
            <w10:wrap type="topAndBottom" anchorx="page"/>
          </v:shape>
        </w:pict>
      </w:r>
    </w:p>
    <w:p w14:paraId="37E9DBF4" w14:textId="77777777" w:rsidR="00E76E43" w:rsidRDefault="00E76E43" w:rsidP="00E76E43">
      <w:pPr>
        <w:pStyle w:val="210"/>
        <w:numPr>
          <w:ilvl w:val="0"/>
          <w:numId w:val="7"/>
        </w:numPr>
        <w:tabs>
          <w:tab w:val="left" w:pos="327"/>
        </w:tabs>
        <w:spacing w:before="236"/>
        <w:ind w:hanging="217"/>
      </w:pPr>
      <w:bookmarkStart w:id="11" w:name="_bookmark11"/>
      <w:bookmarkEnd w:id="11"/>
      <w:r>
        <w:t>КЛАСС</w:t>
      </w:r>
    </w:p>
    <w:p w14:paraId="21A7F5CF" w14:textId="77777777" w:rsidR="00E76E43" w:rsidRDefault="00E76E43" w:rsidP="00E76E43">
      <w:pPr>
        <w:pStyle w:val="a5"/>
        <w:spacing w:before="1" w:after="1"/>
        <w:ind w:left="0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700"/>
        <w:gridCol w:w="4963"/>
        <w:gridCol w:w="4783"/>
      </w:tblGrid>
      <w:tr w:rsidR="00E76E43" w14:paraId="50C21718" w14:textId="77777777" w:rsidTr="001652CF">
        <w:trPr>
          <w:trHeight w:val="1041"/>
        </w:trPr>
        <w:tc>
          <w:tcPr>
            <w:tcW w:w="699" w:type="dxa"/>
          </w:tcPr>
          <w:p w14:paraId="438DDBB1" w14:textId="77777777" w:rsidR="00E76E43" w:rsidRDefault="00E76E43" w:rsidP="00E76E43">
            <w:pPr>
              <w:pStyle w:val="TableParagraph"/>
              <w:spacing w:before="162" w:line="264" w:lineRule="auto"/>
              <w:ind w:left="167" w:right="124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701" w:type="dxa"/>
          </w:tcPr>
          <w:p w14:paraId="3431F8CE" w14:textId="77777777" w:rsidR="00E76E43" w:rsidRDefault="00E76E43" w:rsidP="00E76E43">
            <w:pPr>
              <w:pStyle w:val="TableParagraph"/>
              <w:spacing w:line="259" w:lineRule="auto"/>
              <w:ind w:left="470" w:right="458" w:firstLine="11"/>
              <w:rPr>
                <w:sz w:val="28"/>
              </w:rPr>
            </w:pPr>
            <w:r>
              <w:rPr>
                <w:spacing w:val="-1"/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14:paraId="7C22D910" w14:textId="77777777" w:rsidR="00E76E43" w:rsidRDefault="00E76E43" w:rsidP="00E76E43">
            <w:pPr>
              <w:pStyle w:val="TableParagraph"/>
              <w:ind w:left="199" w:right="193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14:paraId="5FEE4009" w14:textId="77777777" w:rsidR="00E76E43" w:rsidRDefault="00E76E43" w:rsidP="00E76E43">
            <w:pPr>
              <w:pStyle w:val="TableParagraph"/>
              <w:spacing w:before="162" w:line="264" w:lineRule="auto"/>
              <w:ind w:left="520" w:right="127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963" w:type="dxa"/>
          </w:tcPr>
          <w:p w14:paraId="521B719C" w14:textId="77777777" w:rsidR="00E76E43" w:rsidRDefault="00E76E43" w:rsidP="00E76E43">
            <w:pPr>
              <w:pStyle w:val="TableParagraph"/>
              <w:spacing w:before="1"/>
              <w:rPr>
                <w:b/>
                <w:sz w:val="29"/>
              </w:rPr>
            </w:pPr>
          </w:p>
          <w:p w14:paraId="01E24D6F" w14:textId="77777777" w:rsidR="00E76E43" w:rsidRDefault="00E76E43" w:rsidP="00E76E43">
            <w:pPr>
              <w:pStyle w:val="TableParagraph"/>
              <w:spacing w:before="1"/>
              <w:ind w:left="924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783" w:type="dxa"/>
          </w:tcPr>
          <w:p w14:paraId="61C1540B" w14:textId="77777777" w:rsidR="00E76E43" w:rsidRDefault="00E76E43" w:rsidP="00E76E43">
            <w:pPr>
              <w:pStyle w:val="TableParagraph"/>
              <w:spacing w:before="162" w:line="264" w:lineRule="auto"/>
              <w:ind w:left="1572" w:right="592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E76E43" w:rsidRPr="00683BFA" w14:paraId="5E1733E8" w14:textId="77777777" w:rsidTr="001652CF">
        <w:trPr>
          <w:trHeight w:val="6956"/>
        </w:trPr>
        <w:tc>
          <w:tcPr>
            <w:tcW w:w="699" w:type="dxa"/>
          </w:tcPr>
          <w:p w14:paraId="40FCD02E" w14:textId="77777777" w:rsidR="00E76E43" w:rsidRDefault="00E76E43" w:rsidP="00E76E43">
            <w:pPr>
              <w:pStyle w:val="TableParagraph"/>
              <w:spacing w:line="312" w:lineRule="exact"/>
              <w:ind w:left="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701" w:type="dxa"/>
          </w:tcPr>
          <w:p w14:paraId="3DCB5418" w14:textId="77777777" w:rsidR="00E76E43" w:rsidRDefault="00E76E43" w:rsidP="00E76E43">
            <w:pPr>
              <w:pStyle w:val="TableParagraph"/>
              <w:spacing w:line="264" w:lineRule="auto"/>
              <w:ind w:left="117" w:right="1112"/>
              <w:rPr>
                <w:sz w:val="28"/>
              </w:rPr>
            </w:pPr>
            <w:r>
              <w:rPr>
                <w:sz w:val="28"/>
              </w:rPr>
              <w:t>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учишься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изображать</w:t>
            </w:r>
          </w:p>
        </w:tc>
        <w:tc>
          <w:tcPr>
            <w:tcW w:w="1700" w:type="dxa"/>
          </w:tcPr>
          <w:p w14:paraId="3C65FF53" w14:textId="77777777" w:rsidR="00E76E43" w:rsidRDefault="00E76E43" w:rsidP="00E76E43">
            <w:pPr>
              <w:pStyle w:val="TableParagraph"/>
              <w:spacing w:line="312" w:lineRule="exact"/>
              <w:ind w:left="692" w:right="678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963" w:type="dxa"/>
          </w:tcPr>
          <w:p w14:paraId="3000EE7E" w14:textId="77777777" w:rsidR="00E76E43" w:rsidRDefault="00E76E43" w:rsidP="00E76E43">
            <w:pPr>
              <w:pStyle w:val="TableParagraph"/>
              <w:spacing w:line="264" w:lineRule="auto"/>
              <w:ind w:left="110" w:right="616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14:paraId="2ECA1B5C" w14:textId="77777777" w:rsidR="00E76E43" w:rsidRDefault="00E76E43" w:rsidP="00E76E43">
            <w:pPr>
              <w:pStyle w:val="TableParagraph"/>
              <w:spacing w:line="259" w:lineRule="auto"/>
              <w:ind w:left="110" w:right="303"/>
              <w:rPr>
                <w:sz w:val="28"/>
              </w:rPr>
            </w:pPr>
            <w:r>
              <w:rPr>
                <w:sz w:val="28"/>
              </w:rPr>
              <w:t>Восприятие произведений детского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сюжетного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эмоционального содержания детских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работ.</w:t>
            </w:r>
          </w:p>
          <w:p w14:paraId="1A886C1F" w14:textId="77777777" w:rsidR="00E76E43" w:rsidRDefault="00E76E43" w:rsidP="00E76E43">
            <w:pPr>
              <w:pStyle w:val="TableParagraph"/>
              <w:spacing w:before="3"/>
              <w:rPr>
                <w:b/>
                <w:sz w:val="28"/>
              </w:rPr>
            </w:pPr>
          </w:p>
          <w:p w14:paraId="7EA8909D" w14:textId="77777777" w:rsidR="00E76E43" w:rsidRDefault="00E76E43" w:rsidP="00E76E43">
            <w:pPr>
              <w:pStyle w:val="TableParagraph"/>
              <w:spacing w:line="256" w:lineRule="auto"/>
              <w:ind w:left="110" w:right="616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14:paraId="23C0CF72" w14:textId="77777777" w:rsidR="00E76E43" w:rsidRDefault="00E76E43" w:rsidP="00E76E43">
            <w:pPr>
              <w:pStyle w:val="TableParagraph"/>
              <w:spacing w:before="10" w:line="256" w:lineRule="auto"/>
              <w:ind w:left="110" w:right="247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детской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книги на основе содержательных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установок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14:paraId="36E31E5C" w14:textId="77777777" w:rsidR="00E76E43" w:rsidRDefault="00E76E43" w:rsidP="00E76E43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темой.</w:t>
            </w:r>
          </w:p>
          <w:p w14:paraId="42107003" w14:textId="77777777" w:rsidR="00E76E43" w:rsidRDefault="00E76E43" w:rsidP="00E76E43">
            <w:pPr>
              <w:pStyle w:val="TableParagraph"/>
              <w:spacing w:before="31" w:line="256" w:lineRule="auto"/>
              <w:ind w:left="110" w:right="153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картиной,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ярко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выражено эмоциональное состояние,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картиной,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написанной</w:t>
            </w:r>
          </w:p>
          <w:p w14:paraId="0BA5EC99" w14:textId="77777777" w:rsidR="00E76E43" w:rsidRDefault="00E76E43" w:rsidP="00E76E43">
            <w:pPr>
              <w:pStyle w:val="TableParagraph"/>
              <w:spacing w:before="4" w:line="261" w:lineRule="auto"/>
              <w:ind w:left="110" w:right="528"/>
              <w:rPr>
                <w:sz w:val="28"/>
              </w:rPr>
            </w:pPr>
            <w:r>
              <w:rPr>
                <w:sz w:val="28"/>
              </w:rPr>
              <w:t>на сказочный сюжет (произведения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В.М. Васнецова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учителя).</w:t>
            </w:r>
          </w:p>
        </w:tc>
        <w:tc>
          <w:tcPr>
            <w:tcW w:w="4783" w:type="dxa"/>
          </w:tcPr>
          <w:p w14:paraId="77726453" w14:textId="77777777" w:rsidR="00E76E43" w:rsidRDefault="00E76E43" w:rsidP="00E76E43">
            <w:pPr>
              <w:pStyle w:val="TableParagraph"/>
              <w:spacing w:line="264" w:lineRule="auto"/>
              <w:ind w:left="117" w:right="174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рассматривания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</w:p>
          <w:p w14:paraId="7A7FAD93" w14:textId="77777777" w:rsidR="00E76E43" w:rsidRDefault="00E76E43" w:rsidP="00E76E43">
            <w:pPr>
              <w:pStyle w:val="TableParagraph"/>
              <w:spacing w:line="259" w:lineRule="auto"/>
              <w:ind w:left="117" w:right="35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позиций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сюжета,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настроения, композиции, цвета,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соответствия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учителем.</w:t>
            </w:r>
          </w:p>
          <w:p w14:paraId="0F32D020" w14:textId="77777777" w:rsidR="00E76E43" w:rsidRDefault="00E76E43" w:rsidP="00E76E43">
            <w:pPr>
              <w:pStyle w:val="TableParagraph"/>
              <w:spacing w:before="3"/>
              <w:rPr>
                <w:b/>
                <w:sz w:val="28"/>
              </w:rPr>
            </w:pPr>
          </w:p>
          <w:p w14:paraId="2B670882" w14:textId="77777777" w:rsidR="00E76E43" w:rsidRDefault="00E76E43" w:rsidP="00E76E43">
            <w:pPr>
              <w:pStyle w:val="TableParagraph"/>
              <w:spacing w:line="256" w:lineRule="auto"/>
              <w:ind w:left="117" w:right="174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рассматривания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</w:p>
          <w:p w14:paraId="2ABE3580" w14:textId="77777777" w:rsidR="00E76E43" w:rsidRDefault="00E76E43" w:rsidP="00E76E43">
            <w:pPr>
              <w:pStyle w:val="TableParagraph"/>
              <w:tabs>
                <w:tab w:val="left" w:pos="4139"/>
              </w:tabs>
              <w:spacing w:before="10" w:line="256" w:lineRule="auto"/>
              <w:ind w:left="117" w:right="50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установок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учителя.</w:t>
            </w:r>
          </w:p>
        </w:tc>
      </w:tr>
    </w:tbl>
    <w:p w14:paraId="3B2F4544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TableNormal"/>
        <w:tblW w:w="14846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700"/>
        <w:gridCol w:w="4963"/>
        <w:gridCol w:w="4783"/>
      </w:tblGrid>
      <w:tr w:rsidR="00E76E43" w:rsidRPr="00683BFA" w14:paraId="47E90906" w14:textId="77777777" w:rsidTr="00B65912">
        <w:trPr>
          <w:trHeight w:val="9391"/>
        </w:trPr>
        <w:tc>
          <w:tcPr>
            <w:tcW w:w="699" w:type="dxa"/>
            <w:tcBorders>
              <w:bottom w:val="single" w:sz="4" w:space="0" w:color="auto"/>
            </w:tcBorders>
          </w:tcPr>
          <w:p w14:paraId="1F811074" w14:textId="77777777" w:rsidR="00E76E43" w:rsidRDefault="00E76E43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2701" w:type="dxa"/>
            <w:tcBorders>
              <w:bottom w:val="single" w:sz="4" w:space="0" w:color="auto"/>
            </w:tcBorders>
          </w:tcPr>
          <w:p w14:paraId="3561084F" w14:textId="77777777" w:rsidR="00E76E43" w:rsidRDefault="00E76E43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14:paraId="66889431" w14:textId="77777777" w:rsidR="00E76E43" w:rsidRDefault="00E76E43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4963" w:type="dxa"/>
            <w:tcBorders>
              <w:bottom w:val="single" w:sz="4" w:space="0" w:color="auto"/>
            </w:tcBorders>
          </w:tcPr>
          <w:p w14:paraId="20A9FF4F" w14:textId="77777777" w:rsidR="00E76E43" w:rsidRDefault="00E76E43" w:rsidP="001652CF">
            <w:pPr>
              <w:pStyle w:val="TableParagraph"/>
              <w:spacing w:line="256" w:lineRule="auto"/>
              <w:ind w:left="110" w:right="616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14:paraId="34B43591" w14:textId="77777777" w:rsidR="00E76E43" w:rsidRDefault="00E76E43" w:rsidP="001652CF">
            <w:pPr>
              <w:pStyle w:val="TableParagraph"/>
              <w:spacing w:line="264" w:lineRule="auto"/>
              <w:ind w:left="110" w:right="1164"/>
              <w:rPr>
                <w:sz w:val="28"/>
              </w:rPr>
            </w:pPr>
            <w:r>
              <w:rPr>
                <w:sz w:val="28"/>
              </w:rPr>
              <w:t>Художественное наблюдение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0077DA8A" w14:textId="77777777" w:rsidR="00E76E43" w:rsidRDefault="00E76E43" w:rsidP="001652CF">
            <w:pPr>
              <w:pStyle w:val="TableParagraph"/>
              <w:spacing w:line="256" w:lineRule="auto"/>
              <w:ind w:left="110" w:right="680"/>
              <w:rPr>
                <w:sz w:val="28"/>
              </w:rPr>
            </w:pPr>
            <w:r>
              <w:rPr>
                <w:sz w:val="28"/>
              </w:rPr>
              <w:t>предметной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зависимости 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</w:p>
          <w:p w14:paraId="110791F7" w14:textId="77777777" w:rsidR="00E76E43" w:rsidRDefault="00E76E43" w:rsidP="001652CF">
            <w:pPr>
              <w:pStyle w:val="TableParagraph"/>
              <w:spacing w:line="264" w:lineRule="auto"/>
              <w:ind w:left="110" w:right="333"/>
              <w:rPr>
                <w:sz w:val="28"/>
              </w:rPr>
            </w:pPr>
            <w:r>
              <w:rPr>
                <w:sz w:val="28"/>
              </w:rPr>
              <w:t>аналитической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эстетической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(установки).</w:t>
            </w:r>
          </w:p>
          <w:p w14:paraId="6A775C30" w14:textId="77777777" w:rsidR="00E76E43" w:rsidRDefault="00E76E43" w:rsidP="001652CF">
            <w:pPr>
              <w:pStyle w:val="TableParagraph"/>
              <w:spacing w:before="6"/>
              <w:rPr>
                <w:b/>
                <w:sz w:val="28"/>
              </w:rPr>
            </w:pPr>
          </w:p>
          <w:p w14:paraId="00189045" w14:textId="77777777" w:rsidR="00E76E43" w:rsidRDefault="00E76E43" w:rsidP="001652CF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14:paraId="4963555F" w14:textId="77777777" w:rsidR="00E76E43" w:rsidRDefault="00E76E43" w:rsidP="001652CF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пропорциях:</w:t>
            </w:r>
          </w:p>
          <w:p w14:paraId="02CF0119" w14:textId="77777777" w:rsidR="00E76E43" w:rsidRDefault="00E76E43" w:rsidP="001652CF">
            <w:pPr>
              <w:pStyle w:val="TableParagraph"/>
              <w:spacing w:before="31" w:line="256" w:lineRule="auto"/>
              <w:ind w:left="110" w:right="350"/>
              <w:rPr>
                <w:sz w:val="28"/>
              </w:rPr>
            </w:pPr>
            <w:r>
              <w:rPr>
                <w:sz w:val="28"/>
              </w:rPr>
              <w:t>короткое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длинное.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навыка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видения соотношения частей целого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животных).</w:t>
            </w:r>
          </w:p>
          <w:p w14:paraId="5A69C631" w14:textId="77777777" w:rsidR="00E76E43" w:rsidRDefault="00E76E43" w:rsidP="001652CF">
            <w:pPr>
              <w:pStyle w:val="TableParagraph"/>
              <w:rPr>
                <w:b/>
                <w:sz w:val="30"/>
              </w:rPr>
            </w:pPr>
          </w:p>
          <w:p w14:paraId="26E522CA" w14:textId="77777777" w:rsidR="00E76E43" w:rsidRDefault="00E76E43" w:rsidP="001652CF">
            <w:pPr>
              <w:pStyle w:val="TableParagraph"/>
              <w:rPr>
                <w:b/>
                <w:sz w:val="30"/>
              </w:rPr>
            </w:pPr>
          </w:p>
          <w:p w14:paraId="3F7479D2" w14:textId="77777777" w:rsidR="00E76E43" w:rsidRDefault="00E76E43" w:rsidP="001652CF">
            <w:pPr>
              <w:pStyle w:val="TableParagraph"/>
              <w:rPr>
                <w:b/>
                <w:sz w:val="30"/>
              </w:rPr>
            </w:pPr>
          </w:p>
          <w:p w14:paraId="72725057" w14:textId="77777777" w:rsidR="00E76E43" w:rsidRDefault="00E76E43" w:rsidP="001652CF">
            <w:pPr>
              <w:pStyle w:val="TableParagraph"/>
              <w:rPr>
                <w:b/>
                <w:sz w:val="30"/>
              </w:rPr>
            </w:pPr>
          </w:p>
          <w:p w14:paraId="26811EC1" w14:textId="77777777" w:rsidR="00E76E43" w:rsidRDefault="00E76E43" w:rsidP="001652CF">
            <w:pPr>
              <w:pStyle w:val="TableParagraph"/>
              <w:rPr>
                <w:b/>
                <w:sz w:val="30"/>
              </w:rPr>
            </w:pPr>
          </w:p>
          <w:p w14:paraId="4285A369" w14:textId="77777777" w:rsidR="00E76E43" w:rsidRDefault="00E76E43" w:rsidP="001652CF">
            <w:pPr>
              <w:pStyle w:val="TableParagraph"/>
              <w:rPr>
                <w:b/>
                <w:sz w:val="32"/>
              </w:rPr>
            </w:pPr>
          </w:p>
          <w:p w14:paraId="1BDAD00F" w14:textId="77777777" w:rsidR="00E76E43" w:rsidRDefault="00E76E43" w:rsidP="001652CF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14:paraId="346C8BEB" w14:textId="77777777" w:rsidR="00E76E43" w:rsidRDefault="00E76E43" w:rsidP="001652CF">
            <w:pPr>
              <w:pStyle w:val="TableParagraph"/>
              <w:spacing w:before="24" w:line="264" w:lineRule="auto"/>
              <w:ind w:left="110" w:right="373"/>
              <w:rPr>
                <w:sz w:val="28"/>
              </w:rPr>
            </w:pPr>
            <w:r>
              <w:rPr>
                <w:sz w:val="28"/>
              </w:rPr>
              <w:t>Графическое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пятно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(ахроматическое)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силуэте.</w:t>
            </w:r>
          </w:p>
          <w:p w14:paraId="43408040" w14:textId="77777777" w:rsidR="00E76E43" w:rsidRDefault="00E76E43" w:rsidP="001652CF">
            <w:pPr>
              <w:pStyle w:val="TableParagraph"/>
              <w:spacing w:line="256" w:lineRule="auto"/>
              <w:ind w:left="110" w:right="1502"/>
              <w:rPr>
                <w:sz w:val="28"/>
              </w:rPr>
            </w:pPr>
            <w:r>
              <w:rPr>
                <w:sz w:val="28"/>
              </w:rPr>
              <w:t>Расположение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листе.</w:t>
            </w:r>
          </w:p>
          <w:p w14:paraId="1C84F4D7" w14:textId="77777777" w:rsidR="00E76E43" w:rsidRDefault="00E76E43" w:rsidP="001652CF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вертикального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14:paraId="33B18A90" w14:textId="77777777" w:rsidR="00E76E43" w:rsidRDefault="00E76E43" w:rsidP="001652CF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горизонтального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листа</w:t>
            </w:r>
          </w:p>
        </w:tc>
        <w:tc>
          <w:tcPr>
            <w:tcW w:w="4783" w:type="dxa"/>
            <w:tcBorders>
              <w:bottom w:val="single" w:sz="4" w:space="0" w:color="auto"/>
            </w:tcBorders>
          </w:tcPr>
          <w:p w14:paraId="3D1D8177" w14:textId="77777777" w:rsidR="00E76E43" w:rsidRDefault="00E76E43" w:rsidP="001652CF">
            <w:pPr>
              <w:pStyle w:val="TableParagraph"/>
              <w:spacing w:line="256" w:lineRule="auto"/>
              <w:ind w:left="117" w:right="255"/>
              <w:rPr>
                <w:sz w:val="28"/>
              </w:rPr>
            </w:pPr>
            <w:r>
              <w:rPr>
                <w:sz w:val="28"/>
              </w:rPr>
              <w:t>Применение простых 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 в самостоятельной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  <w:p w14:paraId="2FFC9330" w14:textId="77777777" w:rsidR="00E76E43" w:rsidRDefault="00E76E43" w:rsidP="001652CF">
            <w:pPr>
              <w:pStyle w:val="TableParagraph"/>
              <w:spacing w:before="7"/>
              <w:ind w:left="117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графического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рисунка</w:t>
            </w:r>
          </w:p>
          <w:p w14:paraId="07A773EE" w14:textId="77777777" w:rsidR="00E76E43" w:rsidRDefault="00E76E43" w:rsidP="001652CF">
            <w:pPr>
              <w:pStyle w:val="TableParagraph"/>
              <w:spacing w:before="24" w:line="256" w:lineRule="auto"/>
              <w:ind w:left="117" w:right="32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знакомства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средствами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изобразительного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14:paraId="3E171C9F" w14:textId="77777777" w:rsidR="00E76E43" w:rsidRDefault="00E76E43" w:rsidP="001652CF">
            <w:pPr>
              <w:pStyle w:val="TableParagraph"/>
              <w:rPr>
                <w:b/>
                <w:sz w:val="30"/>
              </w:rPr>
            </w:pPr>
          </w:p>
          <w:p w14:paraId="17B1CB38" w14:textId="77777777" w:rsidR="00E76E43" w:rsidRDefault="00E76E43" w:rsidP="001652CF">
            <w:pPr>
              <w:pStyle w:val="TableParagraph"/>
              <w:rPr>
                <w:b/>
                <w:sz w:val="30"/>
              </w:rPr>
            </w:pPr>
          </w:p>
          <w:p w14:paraId="1ACDD373" w14:textId="77777777" w:rsidR="00E76E43" w:rsidRDefault="00E76E43" w:rsidP="001652C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535ADC7" w14:textId="77777777" w:rsidR="00E76E43" w:rsidRDefault="00E76E43" w:rsidP="001652CF">
            <w:pPr>
              <w:pStyle w:val="TableParagraph"/>
              <w:spacing w:line="261" w:lineRule="auto"/>
              <w:ind w:left="117" w:right="650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соотношений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пропорций,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визуальное сравнение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величин.</w:t>
            </w:r>
          </w:p>
          <w:p w14:paraId="5758A4AD" w14:textId="77777777" w:rsidR="00E76E43" w:rsidRDefault="00E76E43" w:rsidP="001652CF">
            <w:pPr>
              <w:pStyle w:val="TableParagraph"/>
              <w:spacing w:line="256" w:lineRule="auto"/>
              <w:ind w:left="117" w:right="996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первичных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композиционного</w:t>
            </w:r>
          </w:p>
          <w:p w14:paraId="7EB26493" w14:textId="77777777" w:rsidR="00E76E43" w:rsidRDefault="00E76E43" w:rsidP="001652CF">
            <w:pPr>
              <w:pStyle w:val="TableParagraph"/>
              <w:spacing w:line="261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расположения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листе.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 вертикального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горизонтального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формата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листа</w:t>
            </w:r>
          </w:p>
          <w:p w14:paraId="1CC9528A" w14:textId="77777777" w:rsidR="00E76E43" w:rsidRDefault="00E76E43" w:rsidP="001652CF">
            <w:pPr>
              <w:pStyle w:val="TableParagraph"/>
              <w:spacing w:line="264" w:lineRule="auto"/>
              <w:ind w:left="117" w:right="51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рисунка.</w:t>
            </w:r>
          </w:p>
          <w:p w14:paraId="72704AC7" w14:textId="77777777" w:rsidR="00E76E43" w:rsidRDefault="00E76E43" w:rsidP="001652CF">
            <w:pPr>
              <w:pStyle w:val="TableParagraph"/>
              <w:rPr>
                <w:b/>
                <w:sz w:val="28"/>
              </w:rPr>
            </w:pPr>
          </w:p>
          <w:p w14:paraId="58F19B8B" w14:textId="77777777" w:rsidR="00E76E43" w:rsidRDefault="00E76E43" w:rsidP="001652CF">
            <w:pPr>
              <w:pStyle w:val="TableParagraph"/>
              <w:spacing w:line="259" w:lineRule="auto"/>
              <w:ind w:left="117" w:right="286"/>
              <w:rPr>
                <w:sz w:val="28"/>
              </w:rPr>
            </w:pPr>
            <w:r>
              <w:rPr>
                <w:sz w:val="28"/>
              </w:rPr>
              <w:t>Аналитическое наблюдение 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 обобщения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геометризации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наблюдаемой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обучения рисунку.</w:t>
            </w:r>
          </w:p>
        </w:tc>
      </w:tr>
      <w:tr w:rsidR="00B65912" w14:paraId="025FDEB6" w14:textId="77777777" w:rsidTr="00B659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391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09BD" w14:textId="77777777" w:rsidR="00B65912" w:rsidRDefault="00B65912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7A58" w14:textId="77777777" w:rsidR="00B65912" w:rsidRDefault="00B65912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3DEA" w14:textId="77777777" w:rsidR="00B65912" w:rsidRDefault="00B65912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F97A" w14:textId="77777777" w:rsidR="00B65912" w:rsidRDefault="00B65912" w:rsidP="001652CF">
            <w:pPr>
              <w:pStyle w:val="TableParagraph"/>
              <w:spacing w:line="256" w:lineRule="auto"/>
              <w:ind w:left="110" w:right="13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изображения.</w:t>
            </w:r>
          </w:p>
          <w:p w14:paraId="2EDE6B07" w14:textId="77777777" w:rsidR="00B65912" w:rsidRDefault="00B65912" w:rsidP="001652CF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25BCBDBE" w14:textId="77777777" w:rsidR="00B65912" w:rsidRDefault="00B65912" w:rsidP="001652CF">
            <w:pPr>
              <w:pStyle w:val="TableParagraph"/>
              <w:spacing w:before="1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«Скульптура»</w:t>
            </w:r>
          </w:p>
          <w:p w14:paraId="54C7F677" w14:textId="77777777" w:rsidR="00B65912" w:rsidRDefault="00B65912" w:rsidP="001652CF">
            <w:pPr>
              <w:pStyle w:val="TableParagraph"/>
              <w:spacing w:before="24" w:line="259" w:lineRule="auto"/>
              <w:ind w:left="110" w:right="1022"/>
              <w:rPr>
                <w:sz w:val="28"/>
              </w:rPr>
            </w:pPr>
            <w:r>
              <w:rPr>
                <w:sz w:val="28"/>
              </w:rPr>
              <w:t>Изображение 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объёме.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пластилином;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дощечка, стек, тряпочка. Лепка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зверушек из цельной 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 черепашки, ёжика,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зайчика).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вытягивания,</w:t>
            </w:r>
          </w:p>
          <w:p w14:paraId="16472845" w14:textId="77777777" w:rsidR="00B65912" w:rsidRDefault="00B65912" w:rsidP="001652CF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вдавливания,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сгибания,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скручивания.</w:t>
            </w:r>
          </w:p>
          <w:p w14:paraId="42E0AE44" w14:textId="77777777" w:rsidR="00B65912" w:rsidRDefault="00B65912" w:rsidP="001652CF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Лепка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игрушки,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характерной</w:t>
            </w:r>
          </w:p>
          <w:p w14:paraId="408A4051" w14:textId="77777777" w:rsidR="00B65912" w:rsidRDefault="00B65912" w:rsidP="001652CF">
            <w:pPr>
              <w:pStyle w:val="TableParagraph"/>
              <w:spacing w:before="24" w:line="259" w:lineRule="auto"/>
              <w:ind w:left="110" w:right="187"/>
              <w:rPr>
                <w:sz w:val="28"/>
              </w:rPr>
            </w:pPr>
            <w:r>
              <w:rPr>
                <w:sz w:val="28"/>
              </w:rPr>
              <w:t>для одного из наиболее известных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художественных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промыслов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(дымковская или каргопольская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14:paraId="12D2468F" w14:textId="77777777" w:rsidR="00B65912" w:rsidRDefault="00B65912" w:rsidP="001652CF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промыслов).</w:t>
            </w:r>
          </w:p>
          <w:p w14:paraId="27E99B57" w14:textId="77777777" w:rsidR="00B65912" w:rsidRDefault="00B65912" w:rsidP="001652CF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47F925B5" w14:textId="77777777" w:rsidR="00B65912" w:rsidRDefault="00B65912" w:rsidP="001652CF">
            <w:pPr>
              <w:pStyle w:val="TableParagraph"/>
              <w:spacing w:before="1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«Графика»</w:t>
            </w:r>
          </w:p>
          <w:p w14:paraId="3C286712" w14:textId="77777777" w:rsidR="00B65912" w:rsidRDefault="00B65912" w:rsidP="001652CF">
            <w:pPr>
              <w:pStyle w:val="TableParagraph"/>
              <w:spacing w:before="23" w:line="259" w:lineRule="auto"/>
              <w:ind w:left="110" w:right="802"/>
              <w:rPr>
                <w:sz w:val="28"/>
              </w:rPr>
            </w:pPr>
            <w:r>
              <w:rPr>
                <w:sz w:val="28"/>
              </w:rPr>
              <w:t>Разные виды линий. Линейный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рисунок.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Графические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линейного рисунка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особенности. Приёмы рисования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линией.</w:t>
            </w:r>
          </w:p>
          <w:p w14:paraId="750700F7" w14:textId="77777777" w:rsidR="00B65912" w:rsidRDefault="00B65912" w:rsidP="001652CF">
            <w:pPr>
              <w:pStyle w:val="TableParagraph"/>
              <w:spacing w:line="256" w:lineRule="auto"/>
              <w:ind w:left="110" w:right="401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натуры: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листья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форма.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055C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76835730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27B4B231" w14:textId="77777777" w:rsidR="00B65912" w:rsidRDefault="00B65912" w:rsidP="001652CF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5A24CF0D" w14:textId="77777777" w:rsidR="00B65912" w:rsidRDefault="00B65912" w:rsidP="001652CF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Лепка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зверей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объеме.</w:t>
            </w:r>
          </w:p>
          <w:p w14:paraId="512809FA" w14:textId="77777777" w:rsidR="00B65912" w:rsidRDefault="00B65912" w:rsidP="001652CF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  <w:p w14:paraId="08139703" w14:textId="77777777" w:rsidR="00B65912" w:rsidRDefault="00B65912" w:rsidP="001652CF">
            <w:pPr>
              <w:pStyle w:val="TableParagraph"/>
              <w:spacing w:before="23" w:line="259" w:lineRule="auto"/>
              <w:ind w:left="117" w:right="271"/>
              <w:rPr>
                <w:sz w:val="28"/>
              </w:rPr>
            </w:pPr>
            <w:r>
              <w:rPr>
                <w:sz w:val="28"/>
              </w:rPr>
              <w:t>с пластилином: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лепка из цельной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вытягивания,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вдавливания,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сгибания,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скручивания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Лепка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игрушки,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характерной</w:t>
            </w:r>
          </w:p>
          <w:p w14:paraId="729503BC" w14:textId="77777777" w:rsidR="00B65912" w:rsidRDefault="00B65912" w:rsidP="001652CF">
            <w:pPr>
              <w:pStyle w:val="TableParagraph"/>
              <w:spacing w:line="261" w:lineRule="auto"/>
              <w:ind w:left="117" w:right="54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народных художественных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промыслов.</w:t>
            </w:r>
          </w:p>
          <w:p w14:paraId="59BD4599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4D23D3A0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727A812E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60BABCAB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76E4C8CE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41F87B20" w14:textId="77777777" w:rsidR="00B65912" w:rsidRDefault="00B65912" w:rsidP="001652CF">
            <w:pPr>
              <w:pStyle w:val="TableParagraph"/>
              <w:rPr>
                <w:b/>
                <w:sz w:val="31"/>
              </w:rPr>
            </w:pPr>
          </w:p>
          <w:p w14:paraId="749850DD" w14:textId="77777777" w:rsidR="00B65912" w:rsidRDefault="00B65912" w:rsidP="001652CF">
            <w:pPr>
              <w:pStyle w:val="TableParagraph"/>
              <w:spacing w:line="256" w:lineRule="auto"/>
              <w:ind w:left="117" w:right="1016"/>
              <w:rPr>
                <w:sz w:val="28"/>
              </w:rPr>
            </w:pPr>
            <w:r>
              <w:rPr>
                <w:sz w:val="28"/>
              </w:rPr>
              <w:t>Создание рисунка простого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(плоского)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натуры.</w:t>
            </w:r>
          </w:p>
          <w:p w14:paraId="1263311D" w14:textId="77777777" w:rsidR="00B65912" w:rsidRDefault="00B65912" w:rsidP="001652CF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линией.</w:t>
            </w:r>
          </w:p>
        </w:tc>
      </w:tr>
      <w:tr w:rsidR="00B65912" w14:paraId="2A92E50B" w14:textId="77777777" w:rsidTr="00B659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391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8FEF" w14:textId="77777777" w:rsidR="00B65912" w:rsidRDefault="00B65912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96EC" w14:textId="77777777" w:rsidR="00B65912" w:rsidRDefault="00B65912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B713" w14:textId="77777777" w:rsidR="00B65912" w:rsidRDefault="00B65912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177E" w14:textId="77777777" w:rsidR="00B65912" w:rsidRDefault="00B65912" w:rsidP="001652CF">
            <w:pPr>
              <w:pStyle w:val="TableParagraph"/>
              <w:spacing w:line="318" w:lineRule="exact"/>
              <w:ind w:left="11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14:paraId="734CEA1A" w14:textId="77777777" w:rsidR="00B65912" w:rsidRDefault="00B65912" w:rsidP="001652CF">
            <w:pPr>
              <w:pStyle w:val="TableParagraph"/>
              <w:spacing w:before="23" w:line="256" w:lineRule="auto"/>
              <w:ind w:left="110" w:right="788"/>
              <w:jc w:val="both"/>
              <w:rPr>
                <w:sz w:val="28"/>
              </w:rPr>
            </w:pPr>
            <w:r>
              <w:rPr>
                <w:sz w:val="28"/>
              </w:rPr>
              <w:t>Цвет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изобразительном</w:t>
            </w:r>
          </w:p>
          <w:p w14:paraId="68BDE386" w14:textId="77777777" w:rsidR="00B65912" w:rsidRDefault="00B65912" w:rsidP="001652CF">
            <w:pPr>
              <w:pStyle w:val="TableParagraph"/>
              <w:spacing w:before="10" w:line="256" w:lineRule="auto"/>
              <w:ind w:left="110" w:right="662"/>
              <w:jc w:val="both"/>
              <w:rPr>
                <w:sz w:val="28"/>
              </w:rPr>
            </w:pPr>
            <w:r>
              <w:rPr>
                <w:sz w:val="28"/>
              </w:rPr>
              <w:t>искусстве. Навыки работы гуашью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Краски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«гуашь»,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кисти, бумага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цветная и белая.</w:t>
            </w:r>
          </w:p>
          <w:p w14:paraId="57CE8417" w14:textId="77777777" w:rsidR="00B65912" w:rsidRDefault="00B65912" w:rsidP="001652CF">
            <w:pPr>
              <w:pStyle w:val="TableParagraph"/>
              <w:spacing w:before="4" w:line="259" w:lineRule="auto"/>
              <w:ind w:left="110" w:right="403"/>
              <w:rPr>
                <w:sz w:val="28"/>
              </w:rPr>
            </w:pPr>
            <w:r>
              <w:rPr>
                <w:sz w:val="28"/>
              </w:rPr>
              <w:t>Три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Ассоциативные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представления, связанные с каждым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цветом. Навыки смешения красок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</w:p>
          <w:p w14:paraId="28AE3C3A" w14:textId="77777777" w:rsidR="00B65912" w:rsidRDefault="00B65912" w:rsidP="001652CF">
            <w:pPr>
              <w:pStyle w:val="TableParagraph"/>
              <w:spacing w:before="8"/>
              <w:rPr>
                <w:b/>
                <w:sz w:val="30"/>
              </w:rPr>
            </w:pPr>
          </w:p>
          <w:p w14:paraId="3F4936B1" w14:textId="77777777" w:rsidR="00B65912" w:rsidRDefault="00B65912" w:rsidP="001652CF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14:paraId="76C3F1EC" w14:textId="77777777" w:rsidR="00B65912" w:rsidRDefault="00B65912" w:rsidP="001652CF">
            <w:pPr>
              <w:pStyle w:val="TableParagraph"/>
              <w:spacing w:before="24" w:line="256" w:lineRule="auto"/>
              <w:ind w:left="110" w:right="217"/>
              <w:rPr>
                <w:sz w:val="28"/>
              </w:rPr>
            </w:pPr>
            <w:r>
              <w:rPr>
                <w:sz w:val="28"/>
              </w:rPr>
              <w:t>Эмоциональная выразительность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изображаемом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сюжете.</w:t>
            </w:r>
          </w:p>
          <w:p w14:paraId="5624F1D4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625E3F09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54A5211F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5DF48ED5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0A1862CA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649297F4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66DC4ACC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2C2E682D" w14:textId="77777777" w:rsidR="00B65912" w:rsidRDefault="00B65912" w:rsidP="001652CF">
            <w:pPr>
              <w:pStyle w:val="TableParagraph"/>
              <w:spacing w:before="9"/>
              <w:rPr>
                <w:b/>
                <w:sz w:val="32"/>
              </w:rPr>
            </w:pPr>
          </w:p>
          <w:p w14:paraId="0B5F47B0" w14:textId="77777777" w:rsidR="00B65912" w:rsidRDefault="00B65912" w:rsidP="001652CF">
            <w:pPr>
              <w:pStyle w:val="TableParagraph"/>
              <w:spacing w:line="256" w:lineRule="auto"/>
              <w:ind w:left="110" w:right="616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14:paraId="614DED66" w14:textId="77777777" w:rsidR="00B65912" w:rsidRDefault="00B65912" w:rsidP="001652CF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Художник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зритель.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</w:p>
          <w:p w14:paraId="05994052" w14:textId="77777777" w:rsidR="00B65912" w:rsidRDefault="00B65912" w:rsidP="001652CF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зрительских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2A3B" w14:textId="77777777" w:rsidR="00B65912" w:rsidRDefault="00B65912" w:rsidP="001652CF">
            <w:pPr>
              <w:pStyle w:val="TableParagraph"/>
              <w:spacing w:line="259" w:lineRule="auto"/>
              <w:ind w:left="117" w:right="396"/>
              <w:rPr>
                <w:sz w:val="28"/>
              </w:rPr>
            </w:pPr>
            <w:r>
              <w:rPr>
                <w:sz w:val="28"/>
              </w:rPr>
              <w:t>Приобретение навыков 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цветом, навыков смешения красок,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пастозного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плотного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прозрачного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нанесение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краски.</w:t>
            </w:r>
          </w:p>
          <w:p w14:paraId="6F720C39" w14:textId="77777777" w:rsidR="00B65912" w:rsidRDefault="00B65912" w:rsidP="001652CF">
            <w:pPr>
              <w:pStyle w:val="TableParagraph"/>
              <w:spacing w:line="256" w:lineRule="auto"/>
              <w:ind w:left="117" w:right="172"/>
              <w:jc w:val="both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мазков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движений кистью, навыков 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фактуры</w:t>
            </w:r>
          </w:p>
          <w:p w14:paraId="054BCB0A" w14:textId="77777777" w:rsidR="00B65912" w:rsidRDefault="00B65912" w:rsidP="001652CF">
            <w:pPr>
              <w:pStyle w:val="TableParagraph"/>
              <w:spacing w:before="7" w:line="256" w:lineRule="auto"/>
              <w:ind w:left="117" w:right="473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приобретение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кроющих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качествах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гуаши.</w:t>
            </w:r>
          </w:p>
          <w:p w14:paraId="47B8FA80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1E6EDF5D" w14:textId="77777777" w:rsidR="00B65912" w:rsidRDefault="00B65912" w:rsidP="001652CF">
            <w:pPr>
              <w:pStyle w:val="TableParagraph"/>
              <w:rPr>
                <w:b/>
                <w:sz w:val="31"/>
              </w:rPr>
            </w:pPr>
          </w:p>
          <w:p w14:paraId="1E7BA49D" w14:textId="77777777" w:rsidR="00B65912" w:rsidRDefault="00B65912" w:rsidP="001652C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</w:p>
          <w:p w14:paraId="0866ECDC" w14:textId="77777777" w:rsidR="00B65912" w:rsidRDefault="00B65912" w:rsidP="001652CF">
            <w:pPr>
              <w:pStyle w:val="TableParagraph"/>
              <w:spacing w:before="23" w:line="259" w:lineRule="auto"/>
              <w:ind w:left="117" w:right="339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эмоциональной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цвета: цвет звонкий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яркий,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радостный;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цвет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мягкий,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«глухой»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мрачный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другое.</w:t>
            </w:r>
          </w:p>
          <w:p w14:paraId="6F9974E2" w14:textId="77777777" w:rsidR="00B65912" w:rsidRDefault="00B65912" w:rsidP="001652CF">
            <w:pPr>
              <w:pStyle w:val="TableParagraph"/>
              <w:spacing w:line="259" w:lineRule="auto"/>
              <w:ind w:left="117" w:right="454"/>
              <w:rPr>
                <w:sz w:val="28"/>
              </w:rPr>
            </w:pPr>
            <w:r>
              <w:rPr>
                <w:sz w:val="28"/>
              </w:rPr>
              <w:t>Создание пейзажей, передающих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разные состояния погоды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туман,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грозу)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изменения тонального звучания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цвета; передача разного цветового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моря.</w:t>
            </w:r>
          </w:p>
          <w:p w14:paraId="6D25EE72" w14:textId="77777777" w:rsidR="00B65912" w:rsidRDefault="00B65912" w:rsidP="001652CF">
            <w:pPr>
              <w:pStyle w:val="TableParagraph"/>
              <w:spacing w:before="4"/>
              <w:rPr>
                <w:b/>
                <w:sz w:val="30"/>
              </w:rPr>
            </w:pPr>
          </w:p>
          <w:p w14:paraId="63397E6D" w14:textId="77777777" w:rsidR="00B65912" w:rsidRDefault="00B65912" w:rsidP="001652CF">
            <w:pPr>
              <w:pStyle w:val="TableParagraph"/>
              <w:spacing w:line="256" w:lineRule="auto"/>
              <w:ind w:left="117" w:right="866"/>
              <w:rPr>
                <w:sz w:val="28"/>
              </w:rPr>
            </w:pPr>
            <w:r>
              <w:rPr>
                <w:sz w:val="28"/>
              </w:rPr>
              <w:t>Приобретение опыта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эстетического,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эмоционального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станковой</w:t>
            </w:r>
          </w:p>
          <w:p w14:paraId="2FB414E8" w14:textId="77777777" w:rsidR="00B65912" w:rsidRDefault="00B65912" w:rsidP="001652CF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картиной,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восприятия</w:t>
            </w:r>
          </w:p>
        </w:tc>
      </w:tr>
    </w:tbl>
    <w:p w14:paraId="6069ABE3" w14:textId="77777777" w:rsidR="001F2BDB" w:rsidRPr="00B65912" w:rsidRDefault="001F2BDB" w:rsidP="00B65912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0F41BF3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FE1161D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91A3266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700"/>
        <w:gridCol w:w="4963"/>
        <w:gridCol w:w="4783"/>
      </w:tblGrid>
      <w:tr w:rsidR="00B65912" w14:paraId="73806D56" w14:textId="77777777" w:rsidTr="001652CF">
        <w:trPr>
          <w:trHeight w:val="2784"/>
        </w:trPr>
        <w:tc>
          <w:tcPr>
            <w:tcW w:w="699" w:type="dxa"/>
          </w:tcPr>
          <w:p w14:paraId="3D0C410E" w14:textId="77777777" w:rsidR="00B65912" w:rsidRDefault="00B65912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2701" w:type="dxa"/>
          </w:tcPr>
          <w:p w14:paraId="1A28934D" w14:textId="77777777" w:rsidR="00B65912" w:rsidRDefault="00B65912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14:paraId="21A7A2F4" w14:textId="77777777" w:rsidR="00B65912" w:rsidRDefault="00B65912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4963" w:type="dxa"/>
          </w:tcPr>
          <w:p w14:paraId="37232409" w14:textId="77777777" w:rsidR="00B65912" w:rsidRDefault="00B65912" w:rsidP="001652CF">
            <w:pPr>
              <w:pStyle w:val="TableParagraph"/>
              <w:spacing w:line="256" w:lineRule="auto"/>
              <w:ind w:left="110" w:right="831"/>
              <w:rPr>
                <w:sz w:val="28"/>
              </w:rPr>
            </w:pPr>
            <w:r>
              <w:rPr>
                <w:sz w:val="28"/>
              </w:rPr>
              <w:t>получаемых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практических задач – установок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</w:p>
        </w:tc>
        <w:tc>
          <w:tcPr>
            <w:tcW w:w="4783" w:type="dxa"/>
          </w:tcPr>
          <w:p w14:paraId="5A2A4C5A" w14:textId="77777777" w:rsidR="00B65912" w:rsidRDefault="00B65912" w:rsidP="001652CF">
            <w:pPr>
              <w:pStyle w:val="TableParagraph"/>
              <w:spacing w:line="256" w:lineRule="auto"/>
              <w:ind w:left="117" w:right="1765"/>
              <w:rPr>
                <w:sz w:val="28"/>
              </w:rPr>
            </w:pPr>
            <w:r>
              <w:rPr>
                <w:sz w:val="28"/>
              </w:rPr>
              <w:t>картин со сказочным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сюжетом,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ярко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выраженным</w:t>
            </w:r>
          </w:p>
          <w:p w14:paraId="23C005CB" w14:textId="77777777" w:rsidR="00B65912" w:rsidRDefault="00B65912" w:rsidP="001652CF">
            <w:pPr>
              <w:pStyle w:val="TableParagraph"/>
              <w:spacing w:before="7" w:line="256" w:lineRule="auto"/>
              <w:ind w:left="117" w:right="1043"/>
              <w:rPr>
                <w:sz w:val="28"/>
              </w:rPr>
            </w:pPr>
            <w:r>
              <w:rPr>
                <w:sz w:val="28"/>
              </w:rPr>
              <w:t>эмоциональным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настроением;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приобретение представлений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 значении зрительских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специальных</w:t>
            </w:r>
          </w:p>
          <w:p w14:paraId="18AB0235" w14:textId="77777777" w:rsidR="00B65912" w:rsidRDefault="00B65912" w:rsidP="001652CF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знаний</w:t>
            </w:r>
          </w:p>
        </w:tc>
      </w:tr>
      <w:tr w:rsidR="00B65912" w14:paraId="39A3A931" w14:textId="77777777" w:rsidTr="001652CF">
        <w:trPr>
          <w:trHeight w:val="6610"/>
        </w:trPr>
        <w:tc>
          <w:tcPr>
            <w:tcW w:w="699" w:type="dxa"/>
          </w:tcPr>
          <w:p w14:paraId="20EF8464" w14:textId="77777777" w:rsidR="00B65912" w:rsidRDefault="00B65912" w:rsidP="001652CF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</w:t>
            </w:r>
          </w:p>
        </w:tc>
        <w:tc>
          <w:tcPr>
            <w:tcW w:w="2701" w:type="dxa"/>
          </w:tcPr>
          <w:p w14:paraId="1FB6A574" w14:textId="77777777" w:rsidR="00B65912" w:rsidRDefault="00B65912" w:rsidP="001652C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украшаешь</w:t>
            </w:r>
          </w:p>
        </w:tc>
        <w:tc>
          <w:tcPr>
            <w:tcW w:w="1700" w:type="dxa"/>
          </w:tcPr>
          <w:p w14:paraId="3CF624AA" w14:textId="77777777" w:rsidR="00B65912" w:rsidRDefault="00B65912" w:rsidP="001652CF">
            <w:pPr>
              <w:pStyle w:val="TableParagraph"/>
              <w:spacing w:line="31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63" w:type="dxa"/>
          </w:tcPr>
          <w:p w14:paraId="49E95936" w14:textId="77777777" w:rsidR="00B65912" w:rsidRDefault="00B65912" w:rsidP="001652CF">
            <w:pPr>
              <w:pStyle w:val="TableParagraph"/>
              <w:spacing w:line="264" w:lineRule="auto"/>
              <w:ind w:left="110" w:right="616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14:paraId="18104316" w14:textId="77777777" w:rsidR="00B65912" w:rsidRDefault="00B65912" w:rsidP="001652CF">
            <w:pPr>
              <w:pStyle w:val="TableParagraph"/>
              <w:spacing w:line="259" w:lineRule="auto"/>
              <w:ind w:left="110" w:right="768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картиной,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ярко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выражено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эмоциональное</w:t>
            </w:r>
          </w:p>
          <w:p w14:paraId="42EA6DFF" w14:textId="77777777" w:rsidR="00B65912" w:rsidRDefault="00B65912" w:rsidP="001652CF">
            <w:pPr>
              <w:pStyle w:val="TableParagraph"/>
              <w:spacing w:line="264" w:lineRule="auto"/>
              <w:ind w:left="110" w:right="132"/>
              <w:rPr>
                <w:sz w:val="28"/>
              </w:rPr>
            </w:pPr>
            <w:r>
              <w:rPr>
                <w:sz w:val="28"/>
              </w:rPr>
              <w:t>состояние,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картиной,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написанной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сказочный сюжет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(произведения</w:t>
            </w:r>
          </w:p>
          <w:p w14:paraId="368AA2A8" w14:textId="77777777" w:rsidR="00B65912" w:rsidRDefault="00B65912" w:rsidP="001652CF">
            <w:pPr>
              <w:pStyle w:val="TableParagraph"/>
              <w:spacing w:line="259" w:lineRule="auto"/>
              <w:ind w:left="110" w:right="524"/>
              <w:rPr>
                <w:sz w:val="28"/>
              </w:rPr>
            </w:pPr>
            <w:r>
              <w:rPr>
                <w:sz w:val="28"/>
              </w:rPr>
              <w:t>В.М.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Васнецова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учителя).</w:t>
            </w:r>
          </w:p>
          <w:p w14:paraId="7F8EEAC2" w14:textId="77777777" w:rsidR="00B65912" w:rsidRDefault="00B65912" w:rsidP="001652CF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28D10B9D" w14:textId="77777777" w:rsidR="00B65912" w:rsidRDefault="00B65912" w:rsidP="001652CF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14:paraId="76B758AE" w14:textId="77777777" w:rsidR="00B65912" w:rsidRDefault="00B65912" w:rsidP="001652CF">
            <w:pPr>
              <w:pStyle w:val="TableParagraph"/>
              <w:spacing w:before="24" w:line="256" w:lineRule="auto"/>
              <w:ind w:left="110" w:right="787"/>
              <w:rPr>
                <w:sz w:val="28"/>
              </w:rPr>
            </w:pPr>
            <w:r>
              <w:rPr>
                <w:sz w:val="28"/>
              </w:rPr>
              <w:t>Живописное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цветков по представлению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восприятию.</w:t>
            </w:r>
          </w:p>
          <w:p w14:paraId="72D1F276" w14:textId="77777777" w:rsidR="00B65912" w:rsidRDefault="00B65912" w:rsidP="001652CF">
            <w:pPr>
              <w:pStyle w:val="TableParagraph"/>
              <w:rPr>
                <w:b/>
                <w:sz w:val="31"/>
              </w:rPr>
            </w:pPr>
          </w:p>
          <w:p w14:paraId="7B4F7E64" w14:textId="77777777" w:rsidR="00B65912" w:rsidRDefault="00B65912" w:rsidP="001652CF">
            <w:pPr>
              <w:pStyle w:val="TableParagraph"/>
              <w:spacing w:line="256" w:lineRule="auto"/>
              <w:ind w:left="110" w:right="1375"/>
              <w:rPr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«Графика»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симметрии.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Цельная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части.</w:t>
            </w:r>
          </w:p>
          <w:p w14:paraId="33B0C754" w14:textId="77777777" w:rsidR="00B65912" w:rsidRDefault="00B65912" w:rsidP="001652CF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навыка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видения</w:t>
            </w:r>
          </w:p>
          <w:p w14:paraId="1FDBA4E1" w14:textId="77777777" w:rsidR="00B65912" w:rsidRDefault="00B65912" w:rsidP="001652CF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целостности.</w:t>
            </w:r>
          </w:p>
        </w:tc>
        <w:tc>
          <w:tcPr>
            <w:tcW w:w="4783" w:type="dxa"/>
          </w:tcPr>
          <w:p w14:paraId="48510A87" w14:textId="77777777" w:rsidR="00B65912" w:rsidRDefault="00B65912" w:rsidP="001652CF">
            <w:pPr>
              <w:pStyle w:val="TableParagraph"/>
              <w:spacing w:line="264" w:lineRule="auto"/>
              <w:ind w:left="117" w:right="970"/>
              <w:rPr>
                <w:sz w:val="28"/>
              </w:rPr>
            </w:pPr>
            <w:r>
              <w:rPr>
                <w:sz w:val="28"/>
              </w:rPr>
              <w:t>Освоение опыта восприятия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</w:p>
          <w:p w14:paraId="680DBF1F" w14:textId="77777777" w:rsidR="00B65912" w:rsidRDefault="00B65912" w:rsidP="001652CF">
            <w:pPr>
              <w:pStyle w:val="TableParagraph"/>
              <w:spacing w:line="259" w:lineRule="auto"/>
              <w:ind w:left="117" w:right="13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книгах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установкой.</w:t>
            </w:r>
          </w:p>
          <w:p w14:paraId="7269FF8B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677D7E4A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5462D464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6E7AF5AA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7E2F65D4" w14:textId="77777777" w:rsidR="00B65912" w:rsidRDefault="00B65912" w:rsidP="001652CF">
            <w:pPr>
              <w:pStyle w:val="TableParagraph"/>
              <w:spacing w:before="6"/>
              <w:rPr>
                <w:b/>
                <w:sz w:val="29"/>
              </w:rPr>
            </w:pPr>
          </w:p>
          <w:p w14:paraId="7B626595" w14:textId="77777777" w:rsidR="00B65912" w:rsidRDefault="00B65912" w:rsidP="001652CF">
            <w:pPr>
              <w:pStyle w:val="TableParagraph"/>
              <w:spacing w:line="256" w:lineRule="auto"/>
              <w:ind w:left="117" w:right="895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названий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составных цветов и способов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получения разных оттенков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</w:p>
          <w:p w14:paraId="08DFF0CE" w14:textId="77777777" w:rsidR="00B65912" w:rsidRDefault="00B65912" w:rsidP="001652CF">
            <w:pPr>
              <w:pStyle w:val="TableParagraph"/>
              <w:spacing w:before="2"/>
              <w:rPr>
                <w:b/>
                <w:sz w:val="31"/>
              </w:rPr>
            </w:pPr>
          </w:p>
          <w:p w14:paraId="1225C310" w14:textId="77777777" w:rsidR="00B65912" w:rsidRDefault="00B65912" w:rsidP="001652CF">
            <w:pPr>
              <w:pStyle w:val="TableParagraph"/>
              <w:spacing w:line="256" w:lineRule="auto"/>
              <w:ind w:left="117" w:right="1096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Приобретение </w:t>
            </w:r>
            <w:r>
              <w:rPr>
                <w:sz w:val="28"/>
              </w:rPr>
              <w:t>представлений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симметрии.</w:t>
            </w:r>
          </w:p>
          <w:p w14:paraId="4DB90771" w14:textId="77777777" w:rsidR="00B65912" w:rsidRDefault="00B65912" w:rsidP="001652CF">
            <w:pPr>
              <w:pStyle w:val="TableParagraph"/>
              <w:spacing w:before="2" w:line="264" w:lineRule="auto"/>
              <w:ind w:left="117" w:right="1389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целостной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формы.</w:t>
            </w:r>
          </w:p>
          <w:p w14:paraId="4E5F5098" w14:textId="77777777" w:rsidR="00B65912" w:rsidRDefault="00B65912" w:rsidP="001652CF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</w:p>
        </w:tc>
      </w:tr>
    </w:tbl>
    <w:p w14:paraId="569E8BB3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B623622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1C3839B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49C8F33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52E72B7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1F3B27E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D1367B6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C7E8616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CEAD316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TableNormal"/>
        <w:tblW w:w="14846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700"/>
        <w:gridCol w:w="4963"/>
        <w:gridCol w:w="4783"/>
      </w:tblGrid>
      <w:tr w:rsidR="00B65912" w:rsidRPr="00683BFA" w14:paraId="781B9831" w14:textId="77777777" w:rsidTr="00B65912">
        <w:trPr>
          <w:trHeight w:val="9391"/>
        </w:trPr>
        <w:tc>
          <w:tcPr>
            <w:tcW w:w="699" w:type="dxa"/>
            <w:tcBorders>
              <w:bottom w:val="single" w:sz="4" w:space="0" w:color="auto"/>
            </w:tcBorders>
          </w:tcPr>
          <w:p w14:paraId="27B0A559" w14:textId="77777777" w:rsidR="00B65912" w:rsidRDefault="00B65912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2701" w:type="dxa"/>
            <w:tcBorders>
              <w:bottom w:val="single" w:sz="4" w:space="0" w:color="auto"/>
            </w:tcBorders>
          </w:tcPr>
          <w:p w14:paraId="3EC3FD35" w14:textId="77777777" w:rsidR="00B65912" w:rsidRDefault="00B65912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14:paraId="7FD5A4BB" w14:textId="77777777" w:rsidR="00B65912" w:rsidRDefault="00B65912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4963" w:type="dxa"/>
            <w:tcBorders>
              <w:bottom w:val="single" w:sz="4" w:space="0" w:color="auto"/>
            </w:tcBorders>
          </w:tcPr>
          <w:p w14:paraId="421D88E7" w14:textId="77777777" w:rsidR="00B65912" w:rsidRDefault="00B65912" w:rsidP="001652CF">
            <w:pPr>
              <w:pStyle w:val="TableParagraph"/>
              <w:spacing w:line="256" w:lineRule="auto"/>
              <w:ind w:left="110" w:right="67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14:paraId="0219E036" w14:textId="77777777" w:rsidR="00B65912" w:rsidRDefault="00B65912" w:rsidP="001652CF">
            <w:pPr>
              <w:pStyle w:val="TableParagraph"/>
              <w:spacing w:line="259" w:lineRule="auto"/>
              <w:ind w:left="110" w:right="1466"/>
              <w:rPr>
                <w:sz w:val="28"/>
              </w:rPr>
            </w:pPr>
            <w:r>
              <w:rPr>
                <w:sz w:val="28"/>
              </w:rPr>
              <w:t>Последовательное 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 над изображением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бабочки по представлению,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 линии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симметрии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составлении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узора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крыльев.</w:t>
            </w:r>
          </w:p>
          <w:p w14:paraId="35BB2660" w14:textId="77777777" w:rsidR="00B65912" w:rsidRDefault="00B65912" w:rsidP="001652CF">
            <w:pPr>
              <w:pStyle w:val="TableParagraph"/>
              <w:spacing w:before="2"/>
              <w:rPr>
                <w:b/>
                <w:sz w:val="30"/>
              </w:rPr>
            </w:pPr>
          </w:p>
          <w:p w14:paraId="67BBF18A" w14:textId="77777777" w:rsidR="00B65912" w:rsidRDefault="00B65912" w:rsidP="001652CF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14:paraId="302E229C" w14:textId="77777777" w:rsidR="00B65912" w:rsidRDefault="00B65912" w:rsidP="001652CF">
            <w:pPr>
              <w:pStyle w:val="TableParagraph"/>
              <w:spacing w:before="24" w:line="264" w:lineRule="auto"/>
              <w:ind w:left="110" w:right="402"/>
              <w:rPr>
                <w:sz w:val="28"/>
              </w:rPr>
            </w:pPr>
            <w:r>
              <w:rPr>
                <w:sz w:val="28"/>
              </w:rPr>
              <w:t>Техника монотипии. 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симметрии</w:t>
            </w:r>
            <w:r>
              <w:rPr>
                <w:color w:val="C00000"/>
                <w:sz w:val="28"/>
              </w:rPr>
              <w:t>.</w:t>
            </w:r>
            <w:r>
              <w:rPr>
                <w:color w:val="C00000"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воображения.</w:t>
            </w:r>
          </w:p>
          <w:p w14:paraId="74F28E97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1855217B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14F23172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2A5F9A03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30A43663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26C750E1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47768435" w14:textId="77777777" w:rsidR="00B65912" w:rsidRDefault="00B65912" w:rsidP="001652CF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28BAAF23" w14:textId="77777777" w:rsidR="00B65912" w:rsidRDefault="00B65912" w:rsidP="001652CF">
            <w:pPr>
              <w:pStyle w:val="TableParagraph"/>
              <w:spacing w:line="256" w:lineRule="auto"/>
              <w:ind w:left="110" w:right="67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14:paraId="1CDD88F1" w14:textId="77777777" w:rsidR="00B65912" w:rsidRDefault="00B65912" w:rsidP="001652CF">
            <w:pPr>
              <w:pStyle w:val="TableParagraph"/>
              <w:spacing w:before="2" w:line="261" w:lineRule="auto"/>
              <w:ind w:left="110" w:right="292"/>
              <w:rPr>
                <w:sz w:val="28"/>
              </w:rPr>
            </w:pPr>
            <w:r>
              <w:rPr>
                <w:sz w:val="28"/>
              </w:rPr>
              <w:t>Узоры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узоров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фотографий).</w:t>
            </w:r>
          </w:p>
          <w:p w14:paraId="79DB3401" w14:textId="77777777" w:rsidR="00B65912" w:rsidRDefault="00B65912" w:rsidP="001652CF">
            <w:pPr>
              <w:pStyle w:val="TableParagraph"/>
              <w:spacing w:line="256" w:lineRule="auto"/>
              <w:ind w:left="110" w:right="616"/>
              <w:rPr>
                <w:sz w:val="28"/>
              </w:rPr>
            </w:pPr>
            <w:r>
              <w:rPr>
                <w:spacing w:val="-1"/>
                <w:sz w:val="28"/>
              </w:rPr>
              <w:t>Эмоционально-эстетическое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</w:p>
          <w:p w14:paraId="6966FBE1" w14:textId="77777777" w:rsidR="00B65912" w:rsidRDefault="00B65912" w:rsidP="001652CF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действительности.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Ассоциативное</w:t>
            </w:r>
          </w:p>
        </w:tc>
        <w:tc>
          <w:tcPr>
            <w:tcW w:w="4783" w:type="dxa"/>
            <w:tcBorders>
              <w:bottom w:val="single" w:sz="4" w:space="0" w:color="auto"/>
            </w:tcBorders>
          </w:tcPr>
          <w:p w14:paraId="2ED9C7C6" w14:textId="77777777" w:rsidR="00B65912" w:rsidRDefault="00B65912" w:rsidP="001652CF">
            <w:pPr>
              <w:pStyle w:val="TableParagraph"/>
              <w:spacing w:line="256" w:lineRule="auto"/>
              <w:ind w:left="117" w:right="115"/>
              <w:rPr>
                <w:sz w:val="28"/>
              </w:rPr>
            </w:pPr>
            <w:r>
              <w:rPr>
                <w:sz w:val="28"/>
              </w:rPr>
              <w:t>поставленной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учителем,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</w:p>
          <w:p w14:paraId="73D1B305" w14:textId="77777777" w:rsidR="00B65912" w:rsidRDefault="00B65912" w:rsidP="001652C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художественной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14:paraId="4ECDBA94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457BB208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3569B6D2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33976EEE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538775BA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0EBC5589" w14:textId="77777777" w:rsidR="00B65912" w:rsidRDefault="00B65912" w:rsidP="001652CF">
            <w:pPr>
              <w:pStyle w:val="TableParagraph"/>
              <w:spacing w:before="7"/>
              <w:rPr>
                <w:b/>
                <w:sz w:val="33"/>
              </w:rPr>
            </w:pPr>
          </w:p>
          <w:p w14:paraId="6A2A3100" w14:textId="77777777" w:rsidR="00B65912" w:rsidRDefault="00B65912" w:rsidP="001652CF">
            <w:pPr>
              <w:pStyle w:val="TableParagraph"/>
              <w:spacing w:line="259" w:lineRule="auto"/>
              <w:ind w:left="117" w:right="274"/>
              <w:rPr>
                <w:sz w:val="28"/>
              </w:rPr>
            </w:pPr>
            <w:r>
              <w:rPr>
                <w:sz w:val="28"/>
              </w:rPr>
              <w:t>Развитие навыков работы гуашью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(монотипия).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результатов своей 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одноклассников</w:t>
            </w:r>
          </w:p>
          <w:p w14:paraId="6FA6AABC" w14:textId="77777777" w:rsidR="00B65912" w:rsidRDefault="00B65912" w:rsidP="001652CF">
            <w:pPr>
              <w:pStyle w:val="TableParagraph"/>
              <w:spacing w:line="259" w:lineRule="auto"/>
              <w:ind w:left="117" w:right="34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позиций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учебной задаче,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рисунке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выражения.</w:t>
            </w:r>
          </w:p>
          <w:p w14:paraId="67F0D10D" w14:textId="77777777" w:rsidR="00B65912" w:rsidRDefault="00B65912" w:rsidP="001652CF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1C90C926" w14:textId="77777777" w:rsidR="00B65912" w:rsidRDefault="00B65912" w:rsidP="001652C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Рассмотрение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эстетическая</w:t>
            </w:r>
          </w:p>
          <w:p w14:paraId="79818015" w14:textId="77777777" w:rsidR="00B65912" w:rsidRDefault="00B65912" w:rsidP="001652CF">
            <w:pPr>
              <w:pStyle w:val="TableParagraph"/>
              <w:spacing w:before="24" w:line="261" w:lineRule="auto"/>
              <w:ind w:left="117" w:right="221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узоров в природе (в условиях урока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фотографий).</w:t>
            </w:r>
          </w:p>
        </w:tc>
      </w:tr>
      <w:tr w:rsidR="00B65912" w14:paraId="022A6131" w14:textId="77777777" w:rsidTr="00B659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391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85A9" w14:textId="77777777" w:rsidR="00B65912" w:rsidRDefault="00B65912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99F6" w14:textId="77777777" w:rsidR="00B65912" w:rsidRDefault="00B65912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259F" w14:textId="77777777" w:rsidR="00B65912" w:rsidRDefault="00B65912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0188" w14:textId="77777777" w:rsidR="00B65912" w:rsidRDefault="00B65912" w:rsidP="001652C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сопоставление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орнаментами</w:t>
            </w:r>
          </w:p>
          <w:p w14:paraId="39BC7DCC" w14:textId="77777777" w:rsidR="00B65912" w:rsidRDefault="00B65912" w:rsidP="001652CF">
            <w:pPr>
              <w:pStyle w:val="TableParagraph"/>
              <w:spacing w:before="23" w:line="256" w:lineRule="auto"/>
              <w:ind w:left="110" w:right="2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предметах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декоративно-прикладного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  <w:p w14:paraId="0F32C837" w14:textId="77777777" w:rsidR="00B65912" w:rsidRDefault="00B65912" w:rsidP="001652CF">
            <w:pPr>
              <w:pStyle w:val="TableParagraph"/>
              <w:rPr>
                <w:b/>
                <w:sz w:val="31"/>
              </w:rPr>
            </w:pPr>
          </w:p>
          <w:p w14:paraId="2A3795F0" w14:textId="77777777" w:rsidR="00B65912" w:rsidRDefault="00B65912" w:rsidP="001652CF">
            <w:pPr>
              <w:pStyle w:val="TableParagraph"/>
              <w:spacing w:line="256" w:lineRule="auto"/>
              <w:ind w:left="110" w:right="67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14:paraId="317FD541" w14:textId="77777777" w:rsidR="00B65912" w:rsidRDefault="00B65912" w:rsidP="001652CF">
            <w:pPr>
              <w:pStyle w:val="TableParagraph"/>
              <w:spacing w:before="2" w:line="259" w:lineRule="auto"/>
              <w:ind w:left="110" w:right="751"/>
              <w:rPr>
                <w:sz w:val="28"/>
              </w:rPr>
            </w:pPr>
            <w:r>
              <w:rPr>
                <w:sz w:val="28"/>
              </w:rPr>
              <w:t>Узоры и орнаменты, создаваемые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людьми,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разнообразие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Орнаменты геометрические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растительные. Декоративная</w:t>
            </w:r>
          </w:p>
          <w:p w14:paraId="1024F9E1" w14:textId="77777777" w:rsidR="00B65912" w:rsidRDefault="00B65912" w:rsidP="001652CF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композиция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круге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полосе.</w:t>
            </w:r>
          </w:p>
          <w:p w14:paraId="7592E95A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200F1FE0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7F46A9B7" w14:textId="77777777" w:rsidR="00B65912" w:rsidRDefault="00B65912" w:rsidP="001652CF">
            <w:pPr>
              <w:pStyle w:val="TableParagraph"/>
              <w:spacing w:before="11"/>
              <w:rPr>
                <w:b/>
                <w:sz w:val="32"/>
              </w:rPr>
            </w:pPr>
          </w:p>
          <w:p w14:paraId="54E9CD69" w14:textId="77777777" w:rsidR="00B65912" w:rsidRDefault="00B65912" w:rsidP="001652CF">
            <w:pPr>
              <w:pStyle w:val="TableParagraph"/>
              <w:spacing w:line="264" w:lineRule="auto"/>
              <w:ind w:left="110" w:right="67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14:paraId="287A1FC5" w14:textId="77777777" w:rsidR="00B65912" w:rsidRDefault="00B65912" w:rsidP="001652CF">
            <w:pPr>
              <w:pStyle w:val="TableParagraph"/>
              <w:spacing w:line="259" w:lineRule="auto"/>
              <w:ind w:left="110" w:right="112"/>
              <w:rPr>
                <w:sz w:val="28"/>
              </w:rPr>
            </w:pPr>
            <w:r>
              <w:rPr>
                <w:sz w:val="28"/>
              </w:rPr>
              <w:t>Орнамент, характерный для игрушек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одного из наиболее известных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художественных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промыслов: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дымковская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каргопольская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14:paraId="70218E3F" w14:textId="77777777" w:rsidR="00B65912" w:rsidRDefault="00B65912" w:rsidP="001652CF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промыслов).</w:t>
            </w:r>
          </w:p>
          <w:p w14:paraId="525B043E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08BE9405" w14:textId="77777777" w:rsidR="00B65912" w:rsidRDefault="00B65912" w:rsidP="001652CF">
            <w:pPr>
              <w:pStyle w:val="TableParagraph"/>
              <w:rPr>
                <w:b/>
                <w:sz w:val="32"/>
              </w:rPr>
            </w:pPr>
          </w:p>
          <w:p w14:paraId="124140F6" w14:textId="77777777" w:rsidR="00B65912" w:rsidRDefault="00B65912" w:rsidP="001652CF">
            <w:pPr>
              <w:pStyle w:val="TableParagraph"/>
              <w:spacing w:line="256" w:lineRule="auto"/>
              <w:ind w:left="110" w:right="67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14:paraId="6C65D93C" w14:textId="77777777" w:rsidR="00B65912" w:rsidRDefault="00B65912" w:rsidP="001652CF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Ассоциативное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сопоставление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B1A9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64EB525F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32C3E645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2065C427" w14:textId="77777777" w:rsidR="00B65912" w:rsidRDefault="00B65912" w:rsidP="001652CF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7B22D2E6" w14:textId="77777777" w:rsidR="00B65912" w:rsidRDefault="00B65912" w:rsidP="001652CF">
            <w:pPr>
              <w:pStyle w:val="TableParagraph"/>
              <w:spacing w:line="256" w:lineRule="auto"/>
              <w:ind w:left="117" w:right="790"/>
              <w:rPr>
                <w:sz w:val="28"/>
              </w:rPr>
            </w:pPr>
            <w:r>
              <w:rPr>
                <w:sz w:val="28"/>
              </w:rPr>
              <w:t>Освоение навыков 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ассоциации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орнаментами</w:t>
            </w:r>
          </w:p>
          <w:p w14:paraId="0201AD61" w14:textId="77777777" w:rsidR="00B65912" w:rsidRDefault="00B65912" w:rsidP="001652CF">
            <w:pPr>
              <w:pStyle w:val="TableParagraph"/>
              <w:spacing w:before="11" w:line="256" w:lineRule="auto"/>
              <w:ind w:left="117" w:right="987"/>
              <w:rPr>
                <w:sz w:val="28"/>
              </w:rPr>
            </w:pPr>
            <w:r>
              <w:rPr>
                <w:sz w:val="28"/>
              </w:rPr>
              <w:t>в произведениях декоративно-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прикладного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  <w:p w14:paraId="15652467" w14:textId="77777777" w:rsidR="00B65912" w:rsidRDefault="00B65912" w:rsidP="001652CF">
            <w:pPr>
              <w:pStyle w:val="TableParagraph"/>
              <w:spacing w:before="2" w:line="261" w:lineRule="auto"/>
              <w:ind w:left="117" w:right="986"/>
              <w:jc w:val="both"/>
              <w:rPr>
                <w:sz w:val="28"/>
              </w:rPr>
            </w:pPr>
            <w:r>
              <w:rPr>
                <w:sz w:val="28"/>
              </w:rPr>
              <w:t>Приобретение опыта создания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орнаментальной </w:t>
            </w:r>
            <w:r>
              <w:rPr>
                <w:sz w:val="28"/>
              </w:rPr>
              <w:t>декоративной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композиции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(стилизованной:</w:t>
            </w:r>
          </w:p>
          <w:p w14:paraId="643245CE" w14:textId="77777777" w:rsidR="00B65912" w:rsidRDefault="00B65912" w:rsidP="001652CF">
            <w:pPr>
              <w:pStyle w:val="TableParagraph"/>
              <w:spacing w:line="314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декоративный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цветок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птица).</w:t>
            </w:r>
          </w:p>
          <w:p w14:paraId="77ACDE21" w14:textId="77777777" w:rsidR="00B65912" w:rsidRDefault="00B65912" w:rsidP="001652CF">
            <w:pPr>
              <w:pStyle w:val="TableParagraph"/>
              <w:spacing w:before="2"/>
              <w:rPr>
                <w:b/>
                <w:sz w:val="32"/>
              </w:rPr>
            </w:pPr>
          </w:p>
          <w:p w14:paraId="3DD28037" w14:textId="77777777" w:rsidR="00B65912" w:rsidRDefault="00B65912" w:rsidP="001652CF">
            <w:pPr>
              <w:pStyle w:val="TableParagraph"/>
              <w:spacing w:line="261" w:lineRule="auto"/>
              <w:ind w:left="117" w:right="302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глиняных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игрушках отечественных 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промыслов</w:t>
            </w:r>
          </w:p>
          <w:p w14:paraId="4F8D8AEE" w14:textId="77777777" w:rsidR="00B65912" w:rsidRDefault="00B65912" w:rsidP="001652CF">
            <w:pPr>
              <w:pStyle w:val="TableParagraph"/>
              <w:spacing w:line="261" w:lineRule="auto"/>
              <w:ind w:left="117" w:right="149"/>
              <w:rPr>
                <w:sz w:val="28"/>
              </w:rPr>
            </w:pPr>
            <w:r>
              <w:rPr>
                <w:sz w:val="28"/>
              </w:rPr>
              <w:t>(дымковская,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каргопольская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игрушки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 по выбору учителя с учётом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промыслов)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</w:p>
          <w:p w14:paraId="0417BB35" w14:textId="77777777" w:rsidR="00B65912" w:rsidRDefault="00B65912" w:rsidP="001652CF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практической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</w:p>
          <w:p w14:paraId="1D75A591" w14:textId="77777777" w:rsidR="00B65912" w:rsidRDefault="00B65912" w:rsidP="001652CF">
            <w:pPr>
              <w:pStyle w:val="TableParagraph"/>
              <w:spacing w:before="15" w:line="264" w:lineRule="auto"/>
              <w:ind w:left="117" w:right="490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мотивам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игрушки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выбранного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промысла.</w:t>
            </w:r>
          </w:p>
          <w:p w14:paraId="455D5FD3" w14:textId="77777777" w:rsidR="00B65912" w:rsidRDefault="00B65912" w:rsidP="001652CF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2A320BAD" w14:textId="77777777" w:rsidR="00B65912" w:rsidRDefault="00B65912" w:rsidP="001652CF">
            <w:pPr>
              <w:pStyle w:val="TableParagraph"/>
              <w:spacing w:line="256" w:lineRule="auto"/>
              <w:ind w:left="117" w:right="459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назначении украшений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14:paraId="5CF6C682" w14:textId="77777777" w:rsidR="00B65912" w:rsidRDefault="00B65912" w:rsidP="001652CF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людей.</w:t>
            </w:r>
          </w:p>
        </w:tc>
      </w:tr>
    </w:tbl>
    <w:p w14:paraId="2EDF40DC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5C80A45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700"/>
        <w:gridCol w:w="4963"/>
        <w:gridCol w:w="4783"/>
      </w:tblGrid>
      <w:tr w:rsidR="00B65912" w14:paraId="042C60B2" w14:textId="77777777" w:rsidTr="001652CF">
        <w:trPr>
          <w:trHeight w:val="5911"/>
        </w:trPr>
        <w:tc>
          <w:tcPr>
            <w:tcW w:w="699" w:type="dxa"/>
          </w:tcPr>
          <w:p w14:paraId="263EDB73" w14:textId="77777777" w:rsidR="00B65912" w:rsidRDefault="00B65912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2701" w:type="dxa"/>
          </w:tcPr>
          <w:p w14:paraId="54759136" w14:textId="77777777" w:rsidR="00B65912" w:rsidRDefault="00B65912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14:paraId="3D509491" w14:textId="77777777" w:rsidR="00B65912" w:rsidRDefault="00B65912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4963" w:type="dxa"/>
          </w:tcPr>
          <w:p w14:paraId="5760513F" w14:textId="77777777" w:rsidR="00B65912" w:rsidRDefault="00B65912" w:rsidP="001652C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орнаментами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предметах</w:t>
            </w:r>
          </w:p>
          <w:p w14:paraId="2519BE2C" w14:textId="77777777" w:rsidR="00B65912" w:rsidRDefault="00B65912" w:rsidP="001652CF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декоративно-прикладного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  <w:p w14:paraId="67A1611E" w14:textId="77777777" w:rsidR="00B65912" w:rsidRDefault="00B65912" w:rsidP="001652CF">
            <w:pPr>
              <w:pStyle w:val="TableParagraph"/>
              <w:spacing w:before="9"/>
              <w:rPr>
                <w:b/>
                <w:sz w:val="32"/>
              </w:rPr>
            </w:pPr>
          </w:p>
          <w:p w14:paraId="3517B283" w14:textId="77777777" w:rsidR="00B65912" w:rsidRDefault="00B65912" w:rsidP="001652CF">
            <w:pPr>
              <w:pStyle w:val="TableParagraph"/>
              <w:spacing w:line="259" w:lineRule="auto"/>
              <w:ind w:left="110" w:right="67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14:paraId="692813AB" w14:textId="77777777" w:rsidR="00B65912" w:rsidRDefault="00B65912" w:rsidP="001652CF">
            <w:pPr>
              <w:pStyle w:val="TableParagraph"/>
              <w:spacing w:line="256" w:lineRule="auto"/>
              <w:ind w:left="110" w:right="1235"/>
              <w:rPr>
                <w:sz w:val="28"/>
              </w:rPr>
            </w:pPr>
            <w:r>
              <w:rPr>
                <w:sz w:val="28"/>
              </w:rPr>
              <w:t>Оригами – создание игрушки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новогодней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ёлки.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</w:p>
          <w:p w14:paraId="41877D49" w14:textId="77777777" w:rsidR="00B65912" w:rsidRDefault="00B65912" w:rsidP="001652CF">
            <w:pPr>
              <w:pStyle w:val="TableParagraph"/>
              <w:spacing w:before="6" w:line="256" w:lineRule="auto"/>
              <w:ind w:left="110" w:right="114"/>
              <w:rPr>
                <w:sz w:val="28"/>
              </w:rPr>
            </w:pPr>
            <w:r>
              <w:rPr>
                <w:sz w:val="28"/>
              </w:rPr>
              <w:t>складывания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бумаги.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Дизайн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изготовление нарядной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упаковки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складывания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05DE1E28" w14:textId="77777777" w:rsidR="00B65912" w:rsidRDefault="00B65912" w:rsidP="001652CF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аппликации.</w:t>
            </w:r>
          </w:p>
          <w:p w14:paraId="3537A6B2" w14:textId="77777777" w:rsidR="00B65912" w:rsidRDefault="00B65912" w:rsidP="001652CF">
            <w:pPr>
              <w:pStyle w:val="TableParagraph"/>
              <w:spacing w:before="31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«Скульптура»</w:t>
            </w:r>
          </w:p>
          <w:p w14:paraId="3302BD0D" w14:textId="77777777" w:rsidR="00B65912" w:rsidRDefault="00B65912" w:rsidP="001652CF">
            <w:pPr>
              <w:pStyle w:val="TableParagraph"/>
              <w:spacing w:before="24" w:line="256" w:lineRule="auto"/>
              <w:ind w:left="110" w:right="594"/>
              <w:rPr>
                <w:sz w:val="28"/>
              </w:rPr>
            </w:pPr>
            <w:r>
              <w:rPr>
                <w:sz w:val="28"/>
              </w:rPr>
              <w:t>Бумажная пластика. Овладение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первичными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приёмами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надрезания,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закручивания,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складывания.</w:t>
            </w:r>
          </w:p>
          <w:p w14:paraId="0B1B7305" w14:textId="77777777" w:rsidR="00B65912" w:rsidRDefault="00B65912" w:rsidP="001652CF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Объёмная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аппликация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37182B62" w14:textId="77777777" w:rsidR="00B65912" w:rsidRDefault="00B65912" w:rsidP="001652CF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картона</w:t>
            </w:r>
          </w:p>
        </w:tc>
        <w:tc>
          <w:tcPr>
            <w:tcW w:w="4783" w:type="dxa"/>
          </w:tcPr>
          <w:p w14:paraId="35451AA8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371C6085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56AF9EB7" w14:textId="77777777" w:rsidR="00B65912" w:rsidRDefault="00B65912" w:rsidP="001652CF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2A68A880" w14:textId="77777777" w:rsidR="00B65912" w:rsidRDefault="00B65912" w:rsidP="001652CF">
            <w:pPr>
              <w:pStyle w:val="TableParagraph"/>
              <w:spacing w:before="1" w:line="259" w:lineRule="auto"/>
              <w:ind w:left="117" w:right="1105"/>
              <w:rPr>
                <w:sz w:val="28"/>
              </w:rPr>
            </w:pPr>
            <w:r>
              <w:rPr>
                <w:sz w:val="28"/>
              </w:rPr>
              <w:t>Подготовка и оформление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игрушки</w:t>
            </w:r>
          </w:p>
          <w:p w14:paraId="0C14FE0F" w14:textId="77777777" w:rsidR="00B65912" w:rsidRDefault="00B65912" w:rsidP="001652CF">
            <w:pPr>
              <w:pStyle w:val="TableParagraph"/>
              <w:spacing w:line="261" w:lineRule="auto"/>
              <w:ind w:left="117" w:right="43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новогодней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ёлки,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нарядной упаковки.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складывания бумаги.</w:t>
            </w:r>
          </w:p>
          <w:p w14:paraId="1C634AD6" w14:textId="77777777" w:rsidR="00B65912" w:rsidRDefault="00B65912" w:rsidP="001652CF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надрезания,</w:t>
            </w:r>
          </w:p>
          <w:p w14:paraId="283AAEDD" w14:textId="77777777" w:rsidR="00B65912" w:rsidRDefault="00B65912" w:rsidP="001652CF">
            <w:pPr>
              <w:pStyle w:val="TableParagraph"/>
              <w:spacing w:before="20" w:line="261" w:lineRule="auto"/>
              <w:ind w:left="117" w:right="201"/>
              <w:rPr>
                <w:sz w:val="28"/>
              </w:rPr>
            </w:pPr>
            <w:r>
              <w:rPr>
                <w:sz w:val="28"/>
              </w:rPr>
              <w:t>закручивания, складывания бумаги.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объемной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аппликации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6E5313D2" w14:textId="77777777" w:rsidR="00B65912" w:rsidRDefault="00B65912" w:rsidP="001652CF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картона</w:t>
            </w:r>
          </w:p>
        </w:tc>
      </w:tr>
      <w:tr w:rsidR="00B65912" w:rsidRPr="00683BFA" w14:paraId="75E5B595" w14:textId="77777777" w:rsidTr="001652CF">
        <w:trPr>
          <w:trHeight w:val="3483"/>
        </w:trPr>
        <w:tc>
          <w:tcPr>
            <w:tcW w:w="699" w:type="dxa"/>
          </w:tcPr>
          <w:p w14:paraId="35863474" w14:textId="77777777" w:rsidR="00B65912" w:rsidRDefault="00B65912" w:rsidP="001652CF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</w:t>
            </w:r>
          </w:p>
        </w:tc>
        <w:tc>
          <w:tcPr>
            <w:tcW w:w="2701" w:type="dxa"/>
          </w:tcPr>
          <w:p w14:paraId="78970AEC" w14:textId="77777777" w:rsidR="00B65912" w:rsidRDefault="00B65912" w:rsidP="001652C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строишь</w:t>
            </w:r>
          </w:p>
        </w:tc>
        <w:tc>
          <w:tcPr>
            <w:tcW w:w="1700" w:type="dxa"/>
          </w:tcPr>
          <w:p w14:paraId="558AF632" w14:textId="77777777" w:rsidR="00B65912" w:rsidRDefault="00B65912" w:rsidP="001652CF">
            <w:pPr>
              <w:pStyle w:val="TableParagraph"/>
              <w:spacing w:line="318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963" w:type="dxa"/>
          </w:tcPr>
          <w:p w14:paraId="4F13BCBF" w14:textId="77777777" w:rsidR="00B65912" w:rsidRDefault="00B65912" w:rsidP="001652CF">
            <w:pPr>
              <w:pStyle w:val="TableParagraph"/>
              <w:spacing w:line="256" w:lineRule="auto"/>
              <w:ind w:left="110" w:right="602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«Восприятие 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14:paraId="433CCA65" w14:textId="77777777" w:rsidR="00B65912" w:rsidRDefault="00B65912" w:rsidP="001652CF">
            <w:pPr>
              <w:pStyle w:val="TableParagraph"/>
              <w:spacing w:line="259" w:lineRule="auto"/>
              <w:ind w:left="110" w:right="1164"/>
              <w:rPr>
                <w:sz w:val="28"/>
              </w:rPr>
            </w:pPr>
            <w:r>
              <w:rPr>
                <w:sz w:val="28"/>
              </w:rPr>
              <w:t>Художественное наблюдение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предметной среды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</w:p>
          <w:p w14:paraId="0E2D6AD2" w14:textId="77777777" w:rsidR="00B65912" w:rsidRDefault="00B65912" w:rsidP="001652CF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аналитической</w:t>
            </w:r>
          </w:p>
          <w:p w14:paraId="7F67C3DD" w14:textId="77777777" w:rsidR="00B65912" w:rsidRDefault="00B65912" w:rsidP="001652CF">
            <w:pPr>
              <w:pStyle w:val="TableParagraph"/>
              <w:spacing w:before="22" w:line="264" w:lineRule="auto"/>
              <w:ind w:left="110" w:right="631"/>
              <w:rPr>
                <w:sz w:val="28"/>
              </w:rPr>
            </w:pPr>
            <w:r>
              <w:rPr>
                <w:sz w:val="28"/>
              </w:rPr>
              <w:t>и эстетической задачи наблюдения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(установки).</w:t>
            </w:r>
          </w:p>
        </w:tc>
        <w:tc>
          <w:tcPr>
            <w:tcW w:w="4783" w:type="dxa"/>
          </w:tcPr>
          <w:p w14:paraId="4AD203B9" w14:textId="77777777" w:rsidR="00B65912" w:rsidRDefault="00B65912" w:rsidP="001652CF">
            <w:pPr>
              <w:pStyle w:val="TableParagraph"/>
              <w:spacing w:line="256" w:lineRule="auto"/>
              <w:ind w:left="117" w:right="91"/>
              <w:rPr>
                <w:sz w:val="28"/>
              </w:rPr>
            </w:pPr>
            <w:r>
              <w:rPr>
                <w:sz w:val="28"/>
              </w:rPr>
              <w:t>Приобретение опыта эстетического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архитектурных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построек.</w:t>
            </w:r>
          </w:p>
        </w:tc>
      </w:tr>
    </w:tbl>
    <w:p w14:paraId="08740C1E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7019F75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44F2D10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C808552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98771B4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C21FB34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EAEDA8B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50312D7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1F67DD3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845D893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A925FD7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C7365D1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215CAEE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916FBA7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1C124CA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9AD1B3E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0FB0CC4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A25939F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E9CFB1F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700"/>
        <w:gridCol w:w="4963"/>
        <w:gridCol w:w="4783"/>
      </w:tblGrid>
      <w:tr w:rsidR="00B65912" w14:paraId="03F48D33" w14:textId="77777777" w:rsidTr="001652CF">
        <w:trPr>
          <w:trHeight w:val="9391"/>
        </w:trPr>
        <w:tc>
          <w:tcPr>
            <w:tcW w:w="699" w:type="dxa"/>
          </w:tcPr>
          <w:p w14:paraId="675AD596" w14:textId="77777777" w:rsidR="00B65912" w:rsidRDefault="00B65912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2701" w:type="dxa"/>
          </w:tcPr>
          <w:p w14:paraId="22C0C91D" w14:textId="77777777" w:rsidR="00B65912" w:rsidRDefault="00B65912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14:paraId="58F02D68" w14:textId="77777777" w:rsidR="00B65912" w:rsidRDefault="00B65912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4963" w:type="dxa"/>
          </w:tcPr>
          <w:p w14:paraId="110AE0C0" w14:textId="77777777" w:rsidR="00B65912" w:rsidRDefault="00B65912" w:rsidP="001652CF">
            <w:pPr>
              <w:pStyle w:val="TableParagraph"/>
              <w:spacing w:line="318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«Архитектура»</w:t>
            </w:r>
          </w:p>
          <w:p w14:paraId="695CE3CA" w14:textId="77777777" w:rsidR="00B65912" w:rsidRDefault="00B65912" w:rsidP="001652CF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разнообразных</w:t>
            </w:r>
          </w:p>
          <w:p w14:paraId="2B9BA582" w14:textId="77777777" w:rsidR="00B65912" w:rsidRDefault="00B65912" w:rsidP="001652CF">
            <w:pPr>
              <w:pStyle w:val="TableParagraph"/>
              <w:spacing w:before="24" w:line="259" w:lineRule="auto"/>
              <w:ind w:left="110" w:right="260"/>
              <w:rPr>
                <w:sz w:val="28"/>
              </w:rPr>
            </w:pPr>
            <w:r>
              <w:rPr>
                <w:sz w:val="28"/>
              </w:rPr>
              <w:t>архитектурных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окружающем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мире (по фотографиям), 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 и составных частей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зданий.</w:t>
            </w:r>
          </w:p>
          <w:p w14:paraId="0D294000" w14:textId="77777777" w:rsidR="00B65912" w:rsidRDefault="00B65912" w:rsidP="001652CF">
            <w:pPr>
              <w:pStyle w:val="TableParagraph"/>
              <w:spacing w:before="8"/>
              <w:rPr>
                <w:b/>
                <w:sz w:val="30"/>
              </w:rPr>
            </w:pPr>
          </w:p>
          <w:p w14:paraId="0288F654" w14:textId="77777777" w:rsidR="00B65912" w:rsidRDefault="00B65912" w:rsidP="001652CF">
            <w:pPr>
              <w:pStyle w:val="TableParagraph"/>
              <w:spacing w:line="256" w:lineRule="auto"/>
              <w:ind w:left="110" w:right="602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«Восприятие 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14:paraId="5B5E9C14" w14:textId="77777777" w:rsidR="00B65912" w:rsidRDefault="00B65912" w:rsidP="001652CF">
            <w:pPr>
              <w:pStyle w:val="TableParagraph"/>
              <w:spacing w:before="2" w:line="261" w:lineRule="auto"/>
              <w:ind w:left="110" w:right="247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детской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книги на основе содержательных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установок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14:paraId="57968182" w14:textId="77777777" w:rsidR="00B65912" w:rsidRDefault="00B65912" w:rsidP="001652CF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темой</w:t>
            </w:r>
          </w:p>
          <w:p w14:paraId="43F34BB1" w14:textId="77777777" w:rsidR="00B65912" w:rsidRDefault="00B65912" w:rsidP="001652CF">
            <w:pPr>
              <w:pStyle w:val="TableParagraph"/>
              <w:spacing w:before="2"/>
              <w:rPr>
                <w:b/>
                <w:sz w:val="32"/>
              </w:rPr>
            </w:pPr>
          </w:p>
          <w:p w14:paraId="67AB9B9E" w14:textId="77777777" w:rsidR="00B65912" w:rsidRDefault="00B65912" w:rsidP="001652CF">
            <w:pPr>
              <w:pStyle w:val="TableParagraph"/>
              <w:spacing w:line="259" w:lineRule="auto"/>
              <w:ind w:left="110" w:right="680"/>
              <w:rPr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Овладение приёмами склеивания,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надрезания и вырезания деталей;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приёма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симметрии.</w:t>
            </w:r>
          </w:p>
          <w:p w14:paraId="3D7DDFD4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2100A348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3084BDC6" w14:textId="77777777" w:rsidR="00B65912" w:rsidRDefault="00B65912" w:rsidP="001652CF">
            <w:pPr>
              <w:pStyle w:val="TableParagraph"/>
              <w:spacing w:before="9"/>
              <w:rPr>
                <w:b/>
                <w:sz w:val="30"/>
              </w:rPr>
            </w:pPr>
          </w:p>
          <w:p w14:paraId="6F712CBE" w14:textId="77777777" w:rsidR="00B65912" w:rsidRDefault="00B65912" w:rsidP="001652CF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«Архитектура»</w:t>
            </w:r>
          </w:p>
          <w:p w14:paraId="63CE70BA" w14:textId="77777777" w:rsidR="00B65912" w:rsidRDefault="00B65912" w:rsidP="001652CF">
            <w:pPr>
              <w:pStyle w:val="TableParagraph"/>
              <w:spacing w:before="32" w:line="256" w:lineRule="auto"/>
              <w:ind w:left="110" w:right="480"/>
              <w:rPr>
                <w:sz w:val="28"/>
              </w:rPr>
            </w:pPr>
            <w:r>
              <w:rPr>
                <w:sz w:val="28"/>
              </w:rPr>
              <w:t>Макетирование (или аппликация)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сказочного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города из бумаги, картона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пластилина.</w:t>
            </w:r>
          </w:p>
        </w:tc>
        <w:tc>
          <w:tcPr>
            <w:tcW w:w="4783" w:type="dxa"/>
          </w:tcPr>
          <w:p w14:paraId="01C78B95" w14:textId="77777777" w:rsidR="00B65912" w:rsidRDefault="00B65912" w:rsidP="001652CF">
            <w:pPr>
              <w:pStyle w:val="TableParagraph"/>
              <w:spacing w:line="256" w:lineRule="auto"/>
              <w:ind w:left="117" w:right="1390"/>
              <w:rPr>
                <w:sz w:val="28"/>
              </w:rPr>
            </w:pPr>
            <w:r>
              <w:rPr>
                <w:sz w:val="28"/>
              </w:rPr>
              <w:t>Рассмотрение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архитектуры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окружающем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</w:p>
          <w:p w14:paraId="5F4277D8" w14:textId="77777777" w:rsidR="00B65912" w:rsidRDefault="00B65912" w:rsidP="001652CF">
            <w:pPr>
              <w:pStyle w:val="TableParagraph"/>
              <w:spacing w:before="7" w:line="256" w:lineRule="auto"/>
              <w:ind w:left="117" w:right="238"/>
              <w:rPr>
                <w:sz w:val="28"/>
              </w:rPr>
            </w:pPr>
            <w:r>
              <w:rPr>
                <w:sz w:val="28"/>
              </w:rPr>
              <w:t>(по фотографиям в условиях урока);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отпечатков.</w:t>
            </w:r>
          </w:p>
          <w:p w14:paraId="13FC7377" w14:textId="77777777" w:rsidR="00B65912" w:rsidRDefault="00B65912" w:rsidP="001652CF">
            <w:pPr>
              <w:pStyle w:val="TableParagraph"/>
              <w:rPr>
                <w:b/>
                <w:sz w:val="31"/>
              </w:rPr>
            </w:pPr>
          </w:p>
          <w:p w14:paraId="56E6461D" w14:textId="77777777" w:rsidR="00B65912" w:rsidRDefault="00B65912" w:rsidP="001652CF">
            <w:pPr>
              <w:pStyle w:val="TableParagraph"/>
              <w:spacing w:before="1" w:line="256" w:lineRule="auto"/>
              <w:ind w:left="117" w:right="400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эстетического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наблюдения природы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впечатлений</w:t>
            </w:r>
          </w:p>
          <w:p w14:paraId="5B1CB4FA" w14:textId="77777777" w:rsidR="00B65912" w:rsidRDefault="00B65912" w:rsidP="001652CF">
            <w:pPr>
              <w:pStyle w:val="TableParagraph"/>
              <w:spacing w:before="3" w:line="264" w:lineRule="auto"/>
              <w:ind w:left="117" w:right="16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визуальной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учителя.</w:t>
            </w:r>
          </w:p>
          <w:p w14:paraId="7757D0FB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7EF9182D" w14:textId="77777777" w:rsidR="00B65912" w:rsidRDefault="00B65912" w:rsidP="001652CF">
            <w:pPr>
              <w:pStyle w:val="TableParagraph"/>
              <w:spacing w:before="4"/>
              <w:rPr>
                <w:b/>
                <w:sz w:val="29"/>
              </w:rPr>
            </w:pPr>
          </w:p>
          <w:p w14:paraId="3521853D" w14:textId="77777777" w:rsidR="00B65912" w:rsidRDefault="00B65912" w:rsidP="001652CF">
            <w:pPr>
              <w:pStyle w:val="TableParagraph"/>
              <w:spacing w:line="261" w:lineRule="auto"/>
              <w:ind w:left="117" w:right="263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составных частей рассматриваемых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зданий.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</w:p>
          <w:p w14:paraId="6201379F" w14:textId="77777777" w:rsidR="00B65912" w:rsidRDefault="00B65912" w:rsidP="001652CF">
            <w:pPr>
              <w:pStyle w:val="TableParagraph"/>
              <w:spacing w:line="264" w:lineRule="auto"/>
              <w:ind w:left="117" w:right="276"/>
              <w:rPr>
                <w:sz w:val="28"/>
              </w:rPr>
            </w:pPr>
            <w:r>
              <w:rPr>
                <w:sz w:val="28"/>
              </w:rPr>
              <w:t>склеивания,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надрезания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вырезания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деталей,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</w:p>
          <w:p w14:paraId="63BFAD05" w14:textId="77777777" w:rsidR="00B65912" w:rsidRDefault="00B65912" w:rsidP="001652CF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симметрии.</w:t>
            </w:r>
          </w:p>
          <w:p w14:paraId="4B5D85FD" w14:textId="77777777" w:rsidR="00B65912" w:rsidRDefault="00B65912" w:rsidP="001652CF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5DEA0756" w14:textId="77777777" w:rsidR="00B65912" w:rsidRDefault="00B65912" w:rsidP="001652CF">
            <w:pPr>
              <w:pStyle w:val="TableParagraph"/>
              <w:spacing w:line="261" w:lineRule="auto"/>
              <w:ind w:left="117" w:right="493"/>
              <w:rPr>
                <w:sz w:val="28"/>
              </w:rPr>
            </w:pPr>
            <w:r>
              <w:rPr>
                <w:sz w:val="28"/>
              </w:rPr>
              <w:t>Приобретение опыта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макетирования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(сказочный город)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</w:p>
          <w:p w14:paraId="76285291" w14:textId="77777777" w:rsidR="00B65912" w:rsidRDefault="00B65912" w:rsidP="001652CF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коллективной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</w:tc>
      </w:tr>
    </w:tbl>
    <w:p w14:paraId="57D98F34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057A823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700"/>
        <w:gridCol w:w="4963"/>
        <w:gridCol w:w="4783"/>
      </w:tblGrid>
      <w:tr w:rsidR="00B65912" w14:paraId="57F44298" w14:textId="77777777" w:rsidTr="001652CF">
        <w:trPr>
          <w:trHeight w:val="5566"/>
        </w:trPr>
        <w:tc>
          <w:tcPr>
            <w:tcW w:w="699" w:type="dxa"/>
          </w:tcPr>
          <w:p w14:paraId="4DDA3648" w14:textId="77777777" w:rsidR="00B65912" w:rsidRDefault="00B65912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2701" w:type="dxa"/>
          </w:tcPr>
          <w:p w14:paraId="476153C1" w14:textId="77777777" w:rsidR="00B65912" w:rsidRDefault="00B65912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14:paraId="7BD6E6A8" w14:textId="77777777" w:rsidR="00B65912" w:rsidRDefault="00B65912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4963" w:type="dxa"/>
          </w:tcPr>
          <w:p w14:paraId="7E5BA92C" w14:textId="77777777" w:rsidR="00B65912" w:rsidRDefault="00B65912" w:rsidP="001652CF">
            <w:pPr>
              <w:pStyle w:val="TableParagraph"/>
              <w:spacing w:line="318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«Архитектура»</w:t>
            </w:r>
          </w:p>
          <w:p w14:paraId="1D75FDCA" w14:textId="77777777" w:rsidR="00B65912" w:rsidRDefault="00B65912" w:rsidP="001652CF">
            <w:pPr>
              <w:pStyle w:val="TableParagraph"/>
              <w:spacing w:before="23" w:line="256" w:lineRule="auto"/>
              <w:ind w:left="110" w:right="895"/>
              <w:rPr>
                <w:sz w:val="28"/>
              </w:rPr>
            </w:pPr>
            <w:r>
              <w:rPr>
                <w:sz w:val="28"/>
              </w:rPr>
              <w:t>Складывание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объёмных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тел.</w:t>
            </w:r>
          </w:p>
          <w:p w14:paraId="5295EB26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5C6AF68E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0E81990E" w14:textId="77777777" w:rsidR="00B65912" w:rsidRDefault="00B65912" w:rsidP="001652C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CD95E0B" w14:textId="77777777" w:rsidR="00B65912" w:rsidRDefault="00B65912" w:rsidP="001652CF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«Архитектура»</w:t>
            </w:r>
          </w:p>
          <w:p w14:paraId="59F98910" w14:textId="77777777" w:rsidR="00B65912" w:rsidRDefault="00B65912" w:rsidP="001652CF">
            <w:pPr>
              <w:pStyle w:val="TableParagraph"/>
              <w:spacing w:before="31" w:line="256" w:lineRule="auto"/>
              <w:ind w:left="110" w:right="476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конструирования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бумаги.</w:t>
            </w:r>
          </w:p>
          <w:p w14:paraId="550C0613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4951E9E2" w14:textId="77777777" w:rsidR="00B65912" w:rsidRDefault="00B65912" w:rsidP="001652CF">
            <w:pPr>
              <w:pStyle w:val="TableParagraph"/>
              <w:rPr>
                <w:b/>
                <w:sz w:val="31"/>
              </w:rPr>
            </w:pPr>
          </w:p>
          <w:p w14:paraId="66865AEA" w14:textId="77777777" w:rsidR="00B65912" w:rsidRDefault="00B65912" w:rsidP="001652CF">
            <w:pPr>
              <w:pStyle w:val="TableParagraph"/>
              <w:spacing w:line="256" w:lineRule="auto"/>
              <w:ind w:left="110" w:right="1462"/>
              <w:rPr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разнообразных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архитектурных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</w:p>
          <w:p w14:paraId="4B5ABEB7" w14:textId="77777777" w:rsidR="00B65912" w:rsidRDefault="00B65912" w:rsidP="001652CF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окружающем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</w:p>
          <w:p w14:paraId="7353480C" w14:textId="77777777" w:rsidR="00B65912" w:rsidRDefault="00B65912" w:rsidP="001652CF">
            <w:pPr>
              <w:pStyle w:val="TableParagraph"/>
              <w:spacing w:before="32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фотографиям</w:t>
            </w:r>
          </w:p>
        </w:tc>
        <w:tc>
          <w:tcPr>
            <w:tcW w:w="4783" w:type="dxa"/>
          </w:tcPr>
          <w:p w14:paraId="5CFFDED5" w14:textId="77777777" w:rsidR="00B65912" w:rsidRDefault="00B65912" w:rsidP="001652C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  <w:p w14:paraId="5F146F90" w14:textId="77777777" w:rsidR="00B65912" w:rsidRDefault="00B65912" w:rsidP="001652CF">
            <w:pPr>
              <w:pStyle w:val="TableParagraph"/>
              <w:spacing w:before="23" w:line="261" w:lineRule="auto"/>
              <w:ind w:left="117" w:right="672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конструктивной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любого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предмета и первичных навыков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строения.</w:t>
            </w:r>
          </w:p>
          <w:p w14:paraId="2E08CD84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22C11181" w14:textId="77777777" w:rsidR="00B65912" w:rsidRDefault="00B65912" w:rsidP="001652CF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63C93F74" w14:textId="77777777" w:rsidR="00B65912" w:rsidRDefault="00B65912" w:rsidP="001652CF">
            <w:pPr>
              <w:pStyle w:val="TableParagraph"/>
              <w:spacing w:before="1" w:line="259" w:lineRule="auto"/>
              <w:ind w:left="117" w:right="289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конструирования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бумаги, складывания объёмных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тел.</w:t>
            </w:r>
          </w:p>
          <w:p w14:paraId="3A942AD2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613B806C" w14:textId="77777777" w:rsidR="00B65912" w:rsidRDefault="00B65912" w:rsidP="001652CF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42BA89AC" w14:textId="77777777" w:rsidR="00B65912" w:rsidRDefault="00B65912" w:rsidP="001652CF">
            <w:pPr>
              <w:pStyle w:val="TableParagraph"/>
              <w:spacing w:line="256" w:lineRule="auto"/>
              <w:ind w:left="117" w:right="363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архитектурных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окружающем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09406E8B" w14:textId="77777777" w:rsidR="00B65912" w:rsidRDefault="00B65912" w:rsidP="001652CF">
            <w:pPr>
              <w:pStyle w:val="TableParagraph"/>
              <w:spacing w:before="2" w:line="256" w:lineRule="auto"/>
              <w:ind w:left="117" w:right="99" w:firstLine="72"/>
              <w:rPr>
                <w:sz w:val="28"/>
              </w:rPr>
            </w:pPr>
            <w:r>
              <w:rPr>
                <w:sz w:val="28"/>
              </w:rPr>
              <w:t>по фотографиям. Пространственное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макетирование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</w:p>
          <w:p w14:paraId="07DD82EC" w14:textId="77777777" w:rsidR="00B65912" w:rsidRDefault="00B65912" w:rsidP="001652CF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игровой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  <w:tr w:rsidR="00B65912" w14:paraId="7DF2B020" w14:textId="77777777" w:rsidTr="001652CF">
        <w:trPr>
          <w:trHeight w:val="3829"/>
        </w:trPr>
        <w:tc>
          <w:tcPr>
            <w:tcW w:w="699" w:type="dxa"/>
          </w:tcPr>
          <w:p w14:paraId="50AB9729" w14:textId="77777777" w:rsidR="00B65912" w:rsidRDefault="00B65912" w:rsidP="001652CF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4</w:t>
            </w:r>
          </w:p>
        </w:tc>
        <w:tc>
          <w:tcPr>
            <w:tcW w:w="2701" w:type="dxa"/>
          </w:tcPr>
          <w:p w14:paraId="61D2E6D8" w14:textId="77777777" w:rsidR="00B65912" w:rsidRDefault="00B65912" w:rsidP="001652CF">
            <w:pPr>
              <w:pStyle w:val="TableParagraph"/>
              <w:spacing w:line="259" w:lineRule="auto"/>
              <w:ind w:left="117" w:right="508"/>
              <w:rPr>
                <w:sz w:val="28"/>
              </w:rPr>
            </w:pPr>
            <w:r>
              <w:rPr>
                <w:sz w:val="28"/>
              </w:rPr>
              <w:t>Изображение,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украшение,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постройка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помогают друг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другу</w:t>
            </w:r>
          </w:p>
        </w:tc>
        <w:tc>
          <w:tcPr>
            <w:tcW w:w="1700" w:type="dxa"/>
          </w:tcPr>
          <w:p w14:paraId="72EEDC55" w14:textId="77777777" w:rsidR="00B65912" w:rsidRDefault="00B65912" w:rsidP="001652CF">
            <w:pPr>
              <w:pStyle w:val="TableParagraph"/>
              <w:spacing w:line="31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963" w:type="dxa"/>
          </w:tcPr>
          <w:p w14:paraId="5087B059" w14:textId="77777777" w:rsidR="00B65912" w:rsidRDefault="00B65912" w:rsidP="001652CF">
            <w:pPr>
              <w:pStyle w:val="TableParagraph"/>
              <w:spacing w:line="264" w:lineRule="auto"/>
              <w:ind w:left="110" w:right="602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«Восприятие 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14:paraId="00852FC3" w14:textId="77777777" w:rsidR="00B65912" w:rsidRDefault="00B65912" w:rsidP="001652CF">
            <w:pPr>
              <w:pStyle w:val="TableParagraph"/>
              <w:spacing w:line="259" w:lineRule="auto"/>
              <w:ind w:left="110" w:right="1208"/>
              <w:rPr>
                <w:sz w:val="28"/>
              </w:rPr>
            </w:pPr>
            <w:r>
              <w:rPr>
                <w:sz w:val="28"/>
              </w:rPr>
              <w:t>Ассоциации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произведений.</w:t>
            </w:r>
          </w:p>
          <w:p w14:paraId="1085EEC2" w14:textId="77777777" w:rsidR="00B65912" w:rsidRDefault="00B65912" w:rsidP="001652CF">
            <w:pPr>
              <w:pStyle w:val="TableParagraph"/>
              <w:spacing w:before="2"/>
              <w:rPr>
                <w:b/>
                <w:sz w:val="28"/>
              </w:rPr>
            </w:pPr>
          </w:p>
          <w:p w14:paraId="7D2554AD" w14:textId="77777777" w:rsidR="00B65912" w:rsidRDefault="00B65912" w:rsidP="001652CF">
            <w:pPr>
              <w:pStyle w:val="TableParagraph"/>
              <w:spacing w:before="1" w:line="256" w:lineRule="auto"/>
              <w:ind w:left="110" w:right="67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</w:t>
            </w:r>
          </w:p>
          <w:p w14:paraId="1C2E7224" w14:textId="77777777" w:rsidR="00B65912" w:rsidRDefault="00B65912" w:rsidP="001652CF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Узоры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Наблюдение узоров</w:t>
            </w:r>
          </w:p>
          <w:p w14:paraId="3CDD7F8F" w14:textId="77777777" w:rsidR="00B65912" w:rsidRDefault="00B65912" w:rsidP="001652CF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условиях урока</w:t>
            </w:r>
          </w:p>
        </w:tc>
        <w:tc>
          <w:tcPr>
            <w:tcW w:w="4783" w:type="dxa"/>
          </w:tcPr>
          <w:p w14:paraId="1873586F" w14:textId="77777777" w:rsidR="00B65912" w:rsidRDefault="00B65912" w:rsidP="001652C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</w:p>
          <w:p w14:paraId="1C1458BE" w14:textId="77777777" w:rsidR="00B65912" w:rsidRDefault="00B65912" w:rsidP="001652CF">
            <w:pPr>
              <w:pStyle w:val="TableParagraph"/>
              <w:spacing w:before="31" w:line="256" w:lineRule="auto"/>
              <w:ind w:left="117" w:right="493"/>
              <w:rPr>
                <w:sz w:val="28"/>
              </w:rPr>
            </w:pPr>
            <w:r>
              <w:rPr>
                <w:sz w:val="28"/>
              </w:rPr>
              <w:t>художественного наблюдения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зависимости 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</w:p>
          <w:p w14:paraId="539D3043" w14:textId="77777777" w:rsidR="00B65912" w:rsidRDefault="00B65912" w:rsidP="001652CF">
            <w:pPr>
              <w:pStyle w:val="TableParagraph"/>
              <w:spacing w:before="4" w:line="264" w:lineRule="auto"/>
              <w:ind w:left="117" w:right="146"/>
              <w:rPr>
                <w:sz w:val="28"/>
              </w:rPr>
            </w:pPr>
            <w:r>
              <w:rPr>
                <w:sz w:val="28"/>
              </w:rPr>
              <w:t>аналитической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эстетической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(установки).</w:t>
            </w:r>
          </w:p>
          <w:p w14:paraId="50515FDE" w14:textId="77777777" w:rsidR="00B65912" w:rsidRDefault="00B65912" w:rsidP="001652CF">
            <w:pPr>
              <w:pStyle w:val="TableParagraph"/>
              <w:spacing w:before="2"/>
              <w:rPr>
                <w:b/>
                <w:sz w:val="29"/>
              </w:rPr>
            </w:pPr>
          </w:p>
          <w:p w14:paraId="5CD7A635" w14:textId="77777777" w:rsidR="00B65912" w:rsidRDefault="00B65912" w:rsidP="001652CF">
            <w:pPr>
              <w:pStyle w:val="TableParagraph"/>
              <w:spacing w:line="261" w:lineRule="auto"/>
              <w:ind w:left="117" w:right="847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орнаментов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изобразительным мотивам: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растительные,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геометрические,</w:t>
            </w:r>
          </w:p>
          <w:p w14:paraId="581021EF" w14:textId="77777777" w:rsidR="00B65912" w:rsidRDefault="00B65912" w:rsidP="001652CF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анималистические.</w:t>
            </w:r>
          </w:p>
        </w:tc>
      </w:tr>
    </w:tbl>
    <w:p w14:paraId="625BC7D0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60D7111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CB798B3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A6A113A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2239DD6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B6AE452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EC605DC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DDBD4AB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57A4E75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020AA09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027D259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2BD40DB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16DCCF8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C5CF581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54336BA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E97657F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11D9081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63D76C2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700"/>
        <w:gridCol w:w="4963"/>
        <w:gridCol w:w="4783"/>
      </w:tblGrid>
      <w:tr w:rsidR="00B65912" w:rsidRPr="00683BFA" w14:paraId="57F39601" w14:textId="77777777" w:rsidTr="001652CF">
        <w:trPr>
          <w:trHeight w:val="9391"/>
        </w:trPr>
        <w:tc>
          <w:tcPr>
            <w:tcW w:w="699" w:type="dxa"/>
          </w:tcPr>
          <w:p w14:paraId="2F01DEC6" w14:textId="77777777" w:rsidR="00B65912" w:rsidRDefault="00B65912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2701" w:type="dxa"/>
          </w:tcPr>
          <w:p w14:paraId="75CC13CA" w14:textId="77777777" w:rsidR="00B65912" w:rsidRDefault="00B65912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14:paraId="31201FA0" w14:textId="77777777" w:rsidR="00B65912" w:rsidRDefault="00B65912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4963" w:type="dxa"/>
          </w:tcPr>
          <w:p w14:paraId="3869FEB0" w14:textId="77777777" w:rsidR="00B65912" w:rsidRDefault="00B65912" w:rsidP="001652CF">
            <w:pPr>
              <w:pStyle w:val="TableParagraph"/>
              <w:spacing w:line="259" w:lineRule="auto"/>
              <w:ind w:left="110" w:right="1427"/>
              <w:rPr>
                <w:sz w:val="28"/>
              </w:rPr>
            </w:pPr>
            <w:r>
              <w:rPr>
                <w:sz w:val="28"/>
              </w:rPr>
              <w:t>на основе фотографий).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Эмоционально-эстетическое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восприятие объектов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действительности.</w:t>
            </w:r>
          </w:p>
          <w:p w14:paraId="555C7D4E" w14:textId="77777777" w:rsidR="00B65912" w:rsidRDefault="00B65912" w:rsidP="001652CF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583FEB3B" w14:textId="77777777" w:rsidR="00B65912" w:rsidRDefault="00B65912" w:rsidP="001652CF">
            <w:pPr>
              <w:pStyle w:val="TableParagraph"/>
              <w:spacing w:line="256" w:lineRule="auto"/>
              <w:ind w:left="110" w:right="67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</w:t>
            </w:r>
          </w:p>
          <w:p w14:paraId="273024BB" w14:textId="77777777" w:rsidR="00B65912" w:rsidRDefault="00B65912" w:rsidP="001652CF">
            <w:pPr>
              <w:pStyle w:val="TableParagraph"/>
              <w:spacing w:before="10" w:line="256" w:lineRule="auto"/>
              <w:ind w:left="110" w:right="705"/>
              <w:rPr>
                <w:sz w:val="28"/>
              </w:rPr>
            </w:pPr>
            <w:r>
              <w:rPr>
                <w:sz w:val="28"/>
              </w:rPr>
              <w:t>Последовательное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 изображением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бабочки</w:t>
            </w:r>
          </w:p>
          <w:p w14:paraId="7CFDDBCB" w14:textId="77777777" w:rsidR="00B65912" w:rsidRDefault="00B65912" w:rsidP="001652CF">
            <w:pPr>
              <w:pStyle w:val="TableParagraph"/>
              <w:spacing w:before="2" w:line="261" w:lineRule="auto"/>
              <w:ind w:left="110" w:right="657"/>
              <w:rPr>
                <w:sz w:val="28"/>
              </w:rPr>
            </w:pPr>
            <w:r>
              <w:rPr>
                <w:sz w:val="28"/>
              </w:rPr>
              <w:t>по представлению, 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симметрии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составлении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узора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крыльев.</w:t>
            </w:r>
          </w:p>
          <w:p w14:paraId="31E5EDFD" w14:textId="77777777" w:rsidR="00B65912" w:rsidRDefault="00B65912" w:rsidP="001652CF">
            <w:pPr>
              <w:pStyle w:val="TableParagraph"/>
              <w:spacing w:before="4"/>
              <w:rPr>
                <w:b/>
                <w:sz w:val="29"/>
              </w:rPr>
            </w:pPr>
          </w:p>
          <w:p w14:paraId="5CE7C479" w14:textId="77777777" w:rsidR="00B65912" w:rsidRDefault="00B65912" w:rsidP="001652CF">
            <w:pPr>
              <w:pStyle w:val="TableParagraph"/>
              <w:spacing w:before="1" w:line="259" w:lineRule="auto"/>
              <w:ind w:left="110" w:right="99"/>
              <w:rPr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«Азбука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цифровой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графики»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Фотографирование мелких деталей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ярких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зрительных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впечатлений.</w:t>
            </w:r>
          </w:p>
          <w:p w14:paraId="42692D53" w14:textId="77777777" w:rsidR="00B65912" w:rsidRDefault="00B65912" w:rsidP="001652CF">
            <w:pPr>
              <w:pStyle w:val="TableParagraph"/>
              <w:spacing w:line="261" w:lineRule="auto"/>
              <w:ind w:left="110" w:right="690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ученических фотографий,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теме.</w:t>
            </w:r>
          </w:p>
          <w:p w14:paraId="57FC9B0C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10D509A8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57E033E4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4F33A511" w14:textId="77777777" w:rsidR="00B65912" w:rsidRDefault="00B65912" w:rsidP="001652CF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«Живопись»</w:t>
            </w:r>
          </w:p>
          <w:p w14:paraId="0B5064F4" w14:textId="77777777" w:rsidR="00B65912" w:rsidRDefault="00B65912" w:rsidP="001652CF">
            <w:pPr>
              <w:pStyle w:val="TableParagraph"/>
              <w:spacing w:before="24" w:line="256" w:lineRule="auto"/>
              <w:ind w:left="110" w:right="453"/>
              <w:rPr>
                <w:sz w:val="28"/>
              </w:rPr>
            </w:pPr>
            <w:r>
              <w:rPr>
                <w:sz w:val="28"/>
              </w:rPr>
              <w:t>Тематическая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композиция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«Времена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Контрастные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цветовые</w:t>
            </w:r>
          </w:p>
          <w:p w14:paraId="263DAE12" w14:textId="77777777" w:rsidR="00B65912" w:rsidRDefault="00B65912" w:rsidP="001652CF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состояния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времён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</w:p>
        </w:tc>
        <w:tc>
          <w:tcPr>
            <w:tcW w:w="4783" w:type="dxa"/>
          </w:tcPr>
          <w:p w14:paraId="274BC2AE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20785465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434A6F99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19A8104F" w14:textId="77777777" w:rsidR="00B65912" w:rsidRDefault="00B65912" w:rsidP="001652CF">
            <w:pPr>
              <w:pStyle w:val="TableParagraph"/>
              <w:rPr>
                <w:b/>
                <w:sz w:val="30"/>
              </w:rPr>
            </w:pPr>
          </w:p>
          <w:p w14:paraId="5F86645D" w14:textId="77777777" w:rsidR="00B65912" w:rsidRDefault="00B65912" w:rsidP="001652CF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41C5306E" w14:textId="77777777" w:rsidR="00B65912" w:rsidRDefault="00B65912" w:rsidP="001652C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симметрии</w:t>
            </w:r>
          </w:p>
          <w:p w14:paraId="44DFD456" w14:textId="77777777" w:rsidR="00B65912" w:rsidRDefault="00B65912" w:rsidP="001652CF">
            <w:pPr>
              <w:pStyle w:val="TableParagraph"/>
              <w:spacing w:before="24" w:line="259" w:lineRule="auto"/>
              <w:ind w:left="117" w:right="516"/>
              <w:rPr>
                <w:sz w:val="28"/>
              </w:rPr>
            </w:pPr>
            <w:r>
              <w:rPr>
                <w:sz w:val="28"/>
              </w:rPr>
              <w:t>в художественной деятельности.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 изображением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бабочки</w:t>
            </w:r>
          </w:p>
          <w:p w14:paraId="59E1C20E" w14:textId="77777777" w:rsidR="00B65912" w:rsidRDefault="00B65912" w:rsidP="001652CF">
            <w:pPr>
              <w:pStyle w:val="TableParagraph"/>
              <w:spacing w:before="2" w:line="261" w:lineRule="auto"/>
              <w:ind w:left="117" w:right="470"/>
              <w:rPr>
                <w:sz w:val="28"/>
              </w:rPr>
            </w:pPr>
            <w:r>
              <w:rPr>
                <w:sz w:val="28"/>
              </w:rPr>
              <w:t>по представлению, 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симметрии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составлении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узора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крыльев.</w:t>
            </w:r>
          </w:p>
          <w:p w14:paraId="44DE729F" w14:textId="77777777" w:rsidR="00B65912" w:rsidRDefault="00B65912" w:rsidP="001652CF">
            <w:pPr>
              <w:pStyle w:val="TableParagraph"/>
              <w:spacing w:before="4"/>
              <w:rPr>
                <w:b/>
                <w:sz w:val="29"/>
              </w:rPr>
            </w:pPr>
          </w:p>
          <w:p w14:paraId="24E007F1" w14:textId="77777777" w:rsidR="00B65912" w:rsidRDefault="00B65912" w:rsidP="001652CF">
            <w:pPr>
              <w:pStyle w:val="TableParagraph"/>
              <w:spacing w:line="256" w:lineRule="auto"/>
              <w:ind w:left="117" w:right="1380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Paint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Paint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net.</w:t>
            </w:r>
          </w:p>
          <w:p w14:paraId="419D7BA6" w14:textId="77777777" w:rsidR="00B65912" w:rsidRDefault="00B65912" w:rsidP="001652CF">
            <w:pPr>
              <w:pStyle w:val="TableParagraph"/>
              <w:spacing w:before="10" w:line="256" w:lineRule="auto"/>
              <w:ind w:left="117" w:right="366"/>
              <w:rPr>
                <w:sz w:val="28"/>
              </w:rPr>
            </w:pPr>
            <w:r>
              <w:rPr>
                <w:sz w:val="28"/>
              </w:rPr>
              <w:t>Создание фотографий с целью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эстетического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целенаправленного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</w:p>
          <w:p w14:paraId="519D53A3" w14:textId="77777777" w:rsidR="00B65912" w:rsidRDefault="00B65912" w:rsidP="001652CF">
            <w:pPr>
              <w:pStyle w:val="TableParagraph"/>
              <w:spacing w:before="11" w:line="256" w:lineRule="auto"/>
              <w:ind w:left="117" w:right="618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фотографий: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целью сделан снимок, насколько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значимо его содержание и какова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композиция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кадре.</w:t>
            </w:r>
          </w:p>
          <w:p w14:paraId="1B9E873B" w14:textId="77777777" w:rsidR="00B65912" w:rsidRDefault="00B65912" w:rsidP="001652C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BB6B54E" w14:textId="77777777" w:rsidR="00B65912" w:rsidRDefault="00B65912" w:rsidP="001652CF">
            <w:pPr>
              <w:pStyle w:val="TableParagraph"/>
              <w:spacing w:line="256" w:lineRule="auto"/>
              <w:ind w:left="117" w:right="238"/>
              <w:rPr>
                <w:sz w:val="28"/>
              </w:rPr>
            </w:pPr>
            <w:r>
              <w:rPr>
                <w:sz w:val="28"/>
              </w:rPr>
              <w:t>Приобретение опыта 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тёмные и светлые оттенки цвета;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смешивать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цветные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краски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белой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1B564722" w14:textId="77777777" w:rsidR="00B65912" w:rsidRDefault="00B65912" w:rsidP="001652CF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чёрной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тона.</w:t>
            </w:r>
          </w:p>
        </w:tc>
      </w:tr>
    </w:tbl>
    <w:p w14:paraId="36CE761C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700"/>
        <w:gridCol w:w="4963"/>
        <w:gridCol w:w="4783"/>
      </w:tblGrid>
      <w:tr w:rsidR="001652CF" w:rsidRPr="00CE50BF" w14:paraId="180568FE" w14:textId="77777777" w:rsidTr="001652CF">
        <w:trPr>
          <w:trHeight w:val="3476"/>
        </w:trPr>
        <w:tc>
          <w:tcPr>
            <w:tcW w:w="699" w:type="dxa"/>
          </w:tcPr>
          <w:p w14:paraId="2995F088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2701" w:type="dxa"/>
          </w:tcPr>
          <w:p w14:paraId="78395B82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14:paraId="4B787CB7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4963" w:type="dxa"/>
          </w:tcPr>
          <w:p w14:paraId="6855674C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2F68C140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60CA8AA4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55359FFA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054710F7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126290BA" w14:textId="77777777" w:rsidR="001652CF" w:rsidRDefault="001652CF" w:rsidP="001652CF">
            <w:pPr>
              <w:pStyle w:val="TableParagraph"/>
              <w:spacing w:before="8"/>
              <w:rPr>
                <w:b/>
                <w:sz w:val="30"/>
              </w:rPr>
            </w:pPr>
          </w:p>
          <w:p w14:paraId="6A56DD80" w14:textId="77777777" w:rsidR="001652CF" w:rsidRDefault="001652CF" w:rsidP="001652CF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«Живопись»</w:t>
            </w:r>
          </w:p>
          <w:p w14:paraId="217C5E9B" w14:textId="77777777" w:rsidR="001652CF" w:rsidRDefault="001652CF" w:rsidP="001652CF">
            <w:pPr>
              <w:pStyle w:val="TableParagraph"/>
              <w:spacing w:before="16" w:line="346" w:lineRule="exact"/>
              <w:ind w:left="110" w:right="698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гуашью.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Эмоциональная выразительность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цвета</w:t>
            </w:r>
          </w:p>
        </w:tc>
        <w:tc>
          <w:tcPr>
            <w:tcW w:w="4783" w:type="dxa"/>
          </w:tcPr>
          <w:p w14:paraId="3B461163" w14:textId="77777777" w:rsidR="001652CF" w:rsidRDefault="001652CF" w:rsidP="001652CF">
            <w:pPr>
              <w:pStyle w:val="TableParagraph"/>
              <w:spacing w:line="256" w:lineRule="auto"/>
              <w:ind w:left="117" w:right="955"/>
              <w:rPr>
                <w:sz w:val="28"/>
              </w:rPr>
            </w:pPr>
            <w:r>
              <w:rPr>
                <w:sz w:val="28"/>
              </w:rPr>
              <w:t>Формирование представлений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делении цветов на тёплые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холодные,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</w:p>
          <w:p w14:paraId="0A15DBD5" w14:textId="77777777" w:rsidR="001652CF" w:rsidRDefault="001652CF" w:rsidP="001652CF">
            <w:pPr>
              <w:pStyle w:val="TableParagraph"/>
              <w:spacing w:before="7" w:line="259" w:lineRule="auto"/>
              <w:ind w:left="117" w:right="722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тёплые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холодные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оттенки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</w:p>
          <w:p w14:paraId="039F3E31" w14:textId="77777777" w:rsidR="001652CF" w:rsidRDefault="001652CF" w:rsidP="001652CF">
            <w:pPr>
              <w:pStyle w:val="TableParagraph"/>
              <w:spacing w:before="9"/>
              <w:rPr>
                <w:b/>
                <w:sz w:val="29"/>
              </w:rPr>
            </w:pPr>
          </w:p>
          <w:p w14:paraId="0F21A00A" w14:textId="77777777" w:rsidR="001652CF" w:rsidRDefault="001652CF" w:rsidP="001652CF">
            <w:pPr>
              <w:pStyle w:val="TableParagraph"/>
              <w:spacing w:line="259" w:lineRule="auto"/>
              <w:ind w:left="117" w:right="190"/>
              <w:jc w:val="both"/>
              <w:rPr>
                <w:sz w:val="28"/>
              </w:rPr>
            </w:pPr>
            <w:r>
              <w:rPr>
                <w:sz w:val="28"/>
              </w:rPr>
              <w:t>Творческая работа на заданную тему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зрительные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впечатления,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организованные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педагогом</w:t>
            </w:r>
          </w:p>
        </w:tc>
      </w:tr>
      <w:tr w:rsidR="001652CF" w14:paraId="39161316" w14:textId="77777777" w:rsidTr="001652CF">
        <w:trPr>
          <w:trHeight w:val="703"/>
        </w:trPr>
        <w:tc>
          <w:tcPr>
            <w:tcW w:w="3400" w:type="dxa"/>
            <w:gridSpan w:val="2"/>
          </w:tcPr>
          <w:p w14:paraId="22998515" w14:textId="77777777" w:rsidR="001652CF" w:rsidRDefault="001652CF" w:rsidP="001652C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  <w:p w14:paraId="769341EE" w14:textId="77777777" w:rsidR="001652CF" w:rsidRDefault="001652CF" w:rsidP="001652CF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0" w:type="dxa"/>
          </w:tcPr>
          <w:p w14:paraId="0A55365C" w14:textId="77777777" w:rsidR="001652CF" w:rsidRDefault="001652CF" w:rsidP="001652CF">
            <w:pPr>
              <w:pStyle w:val="TableParagraph"/>
              <w:spacing w:line="318" w:lineRule="exact"/>
              <w:ind w:left="692" w:right="678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4963" w:type="dxa"/>
          </w:tcPr>
          <w:p w14:paraId="0213144F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14:paraId="30FEC69C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</w:tr>
    </w:tbl>
    <w:p w14:paraId="1EE6F741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DA83E4D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A6AC09A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C6BA95D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94D3152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169FD25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A212C90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5B76C07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8B81413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8E6D3FA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A5EE4B5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578A0C8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FBD1F3B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563D69B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22CA650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5F53921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B9DA0AD" w14:textId="77777777" w:rsidR="00FA27C9" w:rsidRDefault="00FA27C9" w:rsidP="001652CF">
      <w:pPr>
        <w:pStyle w:val="210"/>
        <w:tabs>
          <w:tab w:val="left" w:pos="327"/>
        </w:tabs>
        <w:spacing w:before="79"/>
        <w:ind w:left="216"/>
      </w:pPr>
    </w:p>
    <w:p w14:paraId="3929BFBA" w14:textId="77777777" w:rsidR="00FA27C9" w:rsidRDefault="00FA27C9" w:rsidP="00FA27C9">
      <w:pPr>
        <w:pStyle w:val="210"/>
        <w:tabs>
          <w:tab w:val="left" w:pos="327"/>
        </w:tabs>
        <w:spacing w:before="79"/>
        <w:ind w:left="0"/>
      </w:pPr>
      <w:r>
        <w:t>2КЛАСС</w:t>
      </w:r>
    </w:p>
    <w:p w14:paraId="079E186E" w14:textId="77777777" w:rsidR="00CE50BF" w:rsidRDefault="00CE50BF" w:rsidP="00CE50B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8E0C2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ТЕМАТИЧЕСКОЕ ПЛАНИРОВАНИЕ  </w:t>
      </w:r>
    </w:p>
    <w:p w14:paraId="571BE75C" w14:textId="77777777" w:rsidR="00CE50BF" w:rsidRPr="008E0C2D" w:rsidRDefault="00CE50BF" w:rsidP="00CE50BF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 </w:t>
      </w:r>
      <w:r w:rsidRPr="008E0C2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E50BF" w14:paraId="2F70EC11" w14:textId="77777777" w:rsidTr="00A0526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87A57D" w14:textId="77777777" w:rsidR="00CE50BF" w:rsidRDefault="00CE50BF" w:rsidP="00A052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E489EC" w14:textId="77777777" w:rsidR="00CE50BF" w:rsidRDefault="00CE50BF" w:rsidP="00A0526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8BF095" w14:textId="77777777" w:rsidR="00CE50BF" w:rsidRDefault="00CE50BF" w:rsidP="00A052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79979C5" w14:textId="77777777" w:rsidR="00CE50BF" w:rsidRDefault="00CE50BF" w:rsidP="00A052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E134C8" w14:textId="77777777" w:rsidR="00CE50BF" w:rsidRDefault="00CE50BF" w:rsidP="00A052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B2E207" w14:textId="77777777" w:rsidR="00CE50BF" w:rsidRDefault="00CE50BF" w:rsidP="00A052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8960CAB" w14:textId="77777777" w:rsidR="00CE50BF" w:rsidRDefault="00CE50BF" w:rsidP="00A05260">
            <w:pPr>
              <w:spacing w:after="0"/>
              <w:ind w:left="135"/>
            </w:pPr>
          </w:p>
        </w:tc>
      </w:tr>
      <w:tr w:rsidR="00CE50BF" w14:paraId="44F6B87F" w14:textId="77777777" w:rsidTr="00A052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1D0A0A" w14:textId="77777777" w:rsidR="00CE50BF" w:rsidRDefault="00CE50BF" w:rsidP="00A052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16EE82" w14:textId="77777777" w:rsidR="00CE50BF" w:rsidRDefault="00CE50BF" w:rsidP="00A0526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5C8D900" w14:textId="77777777" w:rsidR="00CE50BF" w:rsidRDefault="00CE50BF" w:rsidP="00A052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539C4CB" w14:textId="77777777" w:rsidR="00CE50BF" w:rsidRDefault="00CE50BF" w:rsidP="00A0526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43F79E4" w14:textId="77777777" w:rsidR="00CE50BF" w:rsidRDefault="00CE50BF" w:rsidP="00A052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233C0A6" w14:textId="77777777" w:rsidR="00CE50BF" w:rsidRDefault="00CE50BF" w:rsidP="00A0526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6726935" w14:textId="77777777" w:rsidR="00CE50BF" w:rsidRDefault="00CE50BF" w:rsidP="00A052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E3B0C57" w14:textId="77777777" w:rsidR="00CE50BF" w:rsidRDefault="00CE50BF" w:rsidP="00A052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5549A2" w14:textId="77777777" w:rsidR="00CE50BF" w:rsidRDefault="00CE50BF" w:rsidP="00A05260"/>
        </w:tc>
      </w:tr>
      <w:tr w:rsidR="00CE50BF" w14:paraId="45B8C368" w14:textId="77777777" w:rsidTr="00A0526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810C883" w14:textId="77777777" w:rsidR="00CE50BF" w:rsidRDefault="00CE50BF" w:rsidP="00A052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6E92467" w14:textId="77777777" w:rsidR="00CE50BF" w:rsidRDefault="00CE50BF" w:rsidP="00A052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2662F3" w14:textId="77777777" w:rsidR="00CE50BF" w:rsidRDefault="00CE50BF" w:rsidP="00A052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0AEF4D2" w14:textId="77777777" w:rsidR="00CE50BF" w:rsidRDefault="00CE50BF" w:rsidP="00A0526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F2EF88" w14:textId="77777777" w:rsidR="00CE50BF" w:rsidRDefault="00CE50BF" w:rsidP="00A0526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CDC2D0B" w14:textId="77777777" w:rsidR="00CE50BF" w:rsidRDefault="00CE50BF" w:rsidP="00A05260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CE50BF" w14:paraId="7280D106" w14:textId="77777777" w:rsidTr="00A0526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C2D4066" w14:textId="77777777" w:rsidR="00CE50BF" w:rsidRDefault="00CE50BF" w:rsidP="00A052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0C7E2B" w14:textId="77777777" w:rsidR="00CE50BF" w:rsidRDefault="00CE50BF" w:rsidP="00A052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D510DCA" w14:textId="77777777" w:rsidR="00CE50BF" w:rsidRDefault="00CE50BF" w:rsidP="00A052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98AD3E1" w14:textId="77777777" w:rsidR="00CE50BF" w:rsidRDefault="00CE50BF" w:rsidP="00A0526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DEF1BE0" w14:textId="77777777" w:rsidR="00CE50BF" w:rsidRDefault="00CE50BF" w:rsidP="00A0526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90D68F8" w14:textId="77777777" w:rsidR="00CE50BF" w:rsidRDefault="00CE50BF" w:rsidP="00A05260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CE50BF" w14:paraId="437EBE01" w14:textId="77777777" w:rsidTr="00A0526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2DFD8B3" w14:textId="77777777" w:rsidR="00CE50BF" w:rsidRDefault="00CE50BF" w:rsidP="00A052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0893F3D" w14:textId="77777777" w:rsidR="00CE50BF" w:rsidRDefault="00CE50BF" w:rsidP="00A052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4BFCCC" w14:textId="77777777" w:rsidR="00CE50BF" w:rsidRDefault="00CE50BF" w:rsidP="00A052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A2DFED7" w14:textId="77777777" w:rsidR="00CE50BF" w:rsidRDefault="00CE50BF" w:rsidP="00A0526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1966B0E" w14:textId="77777777" w:rsidR="00CE50BF" w:rsidRDefault="00CE50BF" w:rsidP="00A0526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295AF9D" w14:textId="77777777" w:rsidR="00CE50BF" w:rsidRDefault="00CE50BF" w:rsidP="00A05260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CE50BF" w14:paraId="34B89753" w14:textId="77777777" w:rsidTr="00A0526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04BF287" w14:textId="77777777" w:rsidR="00CE50BF" w:rsidRDefault="00CE50BF" w:rsidP="00A052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A4258C" w14:textId="77777777" w:rsidR="00CE50BF" w:rsidRPr="00BF28E1" w:rsidRDefault="00CE50BF" w:rsidP="00A05260">
            <w:pPr>
              <w:spacing w:after="0"/>
              <w:ind w:left="135"/>
              <w:rPr>
                <w:lang w:val="ru-RU"/>
              </w:rPr>
            </w:pPr>
            <w:r w:rsidRPr="00BF28E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41331E" w14:textId="77777777" w:rsidR="00CE50BF" w:rsidRDefault="00CE50BF" w:rsidP="00A05260">
            <w:pPr>
              <w:spacing w:after="0"/>
              <w:ind w:left="135"/>
              <w:jc w:val="center"/>
            </w:pPr>
            <w:r w:rsidRPr="00BF28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052D5C5" w14:textId="77777777" w:rsidR="00CE50BF" w:rsidRDefault="00CE50BF" w:rsidP="00A0526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4DFD889" w14:textId="77777777" w:rsidR="00CE50BF" w:rsidRDefault="00CE50BF" w:rsidP="00A0526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A82BDCF" w14:textId="77777777" w:rsidR="00CE50BF" w:rsidRDefault="00CE50BF" w:rsidP="00A05260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CE50BF" w14:paraId="7A1B90BA" w14:textId="77777777" w:rsidTr="00A052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921EED" w14:textId="77777777" w:rsidR="00CE50BF" w:rsidRPr="00BF28E1" w:rsidRDefault="00CE50BF" w:rsidP="00A05260">
            <w:pPr>
              <w:spacing w:after="0"/>
              <w:ind w:left="135"/>
              <w:rPr>
                <w:lang w:val="ru-RU"/>
              </w:rPr>
            </w:pPr>
            <w:r w:rsidRPr="00BF28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8B9206D" w14:textId="77777777" w:rsidR="00CE50BF" w:rsidRDefault="00CE50BF" w:rsidP="00A05260">
            <w:pPr>
              <w:spacing w:after="0"/>
              <w:ind w:left="135"/>
              <w:jc w:val="center"/>
            </w:pPr>
            <w:r w:rsidRPr="00BF28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11D9D29" w14:textId="77777777" w:rsidR="00CE50BF" w:rsidRDefault="00CE50BF" w:rsidP="00A052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8230424" w14:textId="77777777" w:rsidR="00CE50BF" w:rsidRDefault="00CE50BF" w:rsidP="00A052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2628F2D" w14:textId="77777777" w:rsidR="00CE50BF" w:rsidRDefault="00CE50BF" w:rsidP="00A05260"/>
        </w:tc>
      </w:tr>
    </w:tbl>
    <w:p w14:paraId="0E8C388B" w14:textId="77777777" w:rsidR="00CE50BF" w:rsidRPr="008E0C2D" w:rsidRDefault="00CE50BF" w:rsidP="00CE50BF">
      <w:pPr>
        <w:rPr>
          <w:lang w:val="ru-RU"/>
        </w:rPr>
        <w:sectPr w:rsidR="00CE50BF" w:rsidRPr="008E0C2D" w:rsidSect="00CE50BF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3461E179" w14:textId="77777777" w:rsidR="00CE50BF" w:rsidRPr="008E0C2D" w:rsidRDefault="00CE50BF" w:rsidP="00CE50BF">
      <w:pPr>
        <w:spacing w:after="0"/>
        <w:rPr>
          <w:sz w:val="24"/>
          <w:szCs w:val="24"/>
          <w:lang w:val="ru-RU"/>
        </w:rPr>
      </w:pPr>
    </w:p>
    <w:p w14:paraId="2A13A28B" w14:textId="77777777" w:rsidR="00CE50BF" w:rsidRDefault="00CE50BF" w:rsidP="00CE50BF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2" w:name="block-15385265"/>
      <w:bookmarkEnd w:id="12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ПОУРОЧНОЕ ПЛАНИРОВАНИЕ                                                                                                    ПРИЛОЖЕНИЕ</w:t>
      </w:r>
    </w:p>
    <w:p w14:paraId="4E4F8231" w14:textId="77777777" w:rsidR="00CE50BF" w:rsidRDefault="00CE50BF" w:rsidP="00CE50B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B426784" w14:textId="77777777" w:rsidR="00CE50BF" w:rsidRPr="00DA0C27" w:rsidRDefault="00CE50BF" w:rsidP="00CE50BF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 </w:t>
      </w:r>
      <w:r w:rsidRPr="008E0C2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 </w:t>
      </w:r>
    </w:p>
    <w:tbl>
      <w:tblPr>
        <w:tblW w:w="0" w:type="auto"/>
        <w:tblCellSpacing w:w="20" w:type="nil"/>
        <w:tblInd w:w="90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8"/>
        <w:gridCol w:w="4111"/>
        <w:gridCol w:w="1061"/>
        <w:gridCol w:w="1841"/>
        <w:gridCol w:w="1910"/>
        <w:gridCol w:w="1347"/>
        <w:gridCol w:w="2837"/>
      </w:tblGrid>
      <w:tr w:rsidR="00CE50BF" w:rsidRPr="002712BE" w14:paraId="1065FDC5" w14:textId="77777777" w:rsidTr="00CE50BF">
        <w:trPr>
          <w:trHeight w:val="144"/>
          <w:tblCellSpacing w:w="20" w:type="nil"/>
        </w:trPr>
        <w:tc>
          <w:tcPr>
            <w:tcW w:w="2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8A2B5E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14:paraId="58AE64A7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583AA7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14:paraId="14CEE64C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65ABFA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8382C4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14:paraId="4B3C7717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B177AF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14:paraId="5849559B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</w:tr>
      <w:tr w:rsidR="00CE50BF" w:rsidRPr="002712BE" w14:paraId="600AFB54" w14:textId="77777777" w:rsidTr="00CE50BF">
        <w:trPr>
          <w:trHeight w:val="144"/>
          <w:tblCellSpacing w:w="20" w:type="nil"/>
        </w:trPr>
        <w:tc>
          <w:tcPr>
            <w:tcW w:w="2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C5159B" w14:textId="77777777" w:rsidR="00CE50BF" w:rsidRPr="002712BE" w:rsidRDefault="00CE50BF" w:rsidP="00A0526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DAA723" w14:textId="77777777" w:rsidR="00CE50BF" w:rsidRPr="002712BE" w:rsidRDefault="00CE50BF" w:rsidP="00A0526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214ABCAA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14:paraId="4B347C28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8BDF6D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14:paraId="0C072AB9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FEB1AF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14:paraId="0AF33C14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5472E7" w14:textId="77777777" w:rsidR="00CE50BF" w:rsidRPr="002712BE" w:rsidRDefault="00CE50BF" w:rsidP="00A0526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C8E521" w14:textId="77777777" w:rsidR="00CE50BF" w:rsidRPr="002712BE" w:rsidRDefault="00CE50BF" w:rsidP="00A05260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CE50BF" w:rsidRPr="00683BFA" w14:paraId="44B8B1CC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2058A547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3C94D85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Природа и художник. Графические и живописные художественные материалы и техники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5CAF87AF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F53065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4E7B24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D6F5DD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A2D456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CE50BF" w:rsidRPr="00683BFA" w14:paraId="011B589F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7C89AEAE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8FF45AB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Три основных цвета – жёлтый, красный, синий. Цвета основные и дополнительные. Смешение красок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04207FBA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D0A46F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413A6B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6B2410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536A22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CE50BF" w:rsidRPr="00683BFA" w14:paraId="4B04C2D5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11237D11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981BC96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Три основных цвета – жёлтый, красный, синий. Цвета основные и дополнительные. Смешение красок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212C8971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A1860F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A0D305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CC0F47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72F3ED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CE50BF" w:rsidRPr="00683BFA" w14:paraId="7D7A828A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10B34969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914076D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Три основных цвета – жёлтый, красный, синий. Цвета основные и дополнительные. Смешение красок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206DC8FA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C3D346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8CDD9A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1E2720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CFC9B8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CE50BF" w:rsidRPr="00683BFA" w14:paraId="4389A426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5FEEDB25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95A13C0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Три цвета + белая и чёрная краски. Темное и светлое. Выразительные свойства цвета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3FB48983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0C3B7D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52D62B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EF0C76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BDC05F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CE50BF" w:rsidRPr="00683BFA" w14:paraId="5CBF167B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126B2305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32B28CB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Пастель, восковые мелки или акварель. </w:t>
            </w:r>
            <w:r w:rsidRPr="002712BE">
              <w:rPr>
                <w:rFonts w:ascii="Times New Roman" w:hAnsi="Times New Roman" w:cs="Times New Roman"/>
                <w:color w:val="000000"/>
              </w:rPr>
              <w:t>Выразительные свойства художественных материалов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19C8D382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66DAF2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EA6303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E52F8D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5DF650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CE50BF" w:rsidRPr="00683BFA" w14:paraId="50EB5FBA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29CE4819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9B0B1A2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Что такое аппликация? Ритм пятен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3A9B89CA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01E079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0D76D8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952418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968EA6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CE50BF" w:rsidRPr="002712BE" w14:paraId="49655C8C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70C45236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692D42F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Что может линия? Выразительные возможности графических материалов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39E2DE93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817C87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9319B1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4D5C30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D682D1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</w:tr>
      <w:tr w:rsidR="00CE50BF" w:rsidRPr="00683BFA" w14:paraId="0D347B4D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509C51C8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7FA4737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Инструменты графических редакторов. Выразительные средства линии.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Линейный рисунок на экране </w:t>
            </w:r>
            <w:r w:rsidRPr="002712BE">
              <w:rPr>
                <w:rFonts w:ascii="Times New Roman" w:hAnsi="Times New Roman" w:cs="Times New Roman"/>
                <w:color w:val="000000"/>
              </w:rPr>
              <w:lastRenderedPageBreak/>
              <w:t>компьютера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778ACF7C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46C554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0CF5F7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44E564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20ED17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CE50BF" w:rsidRPr="00683BFA" w14:paraId="47731E78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316AFAB0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01FF0E0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Что может пластилин? Лепка. Скульптурные материалы и инструменты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1468B165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6A3873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045590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536196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D37D1A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CE50BF" w:rsidRPr="00683BFA" w14:paraId="47FAB0A6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2664BB23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16BE384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Бумага, ножницы, клей. Конструирование из бумаги. </w:t>
            </w:r>
            <w:r w:rsidRPr="002712BE">
              <w:rPr>
                <w:rFonts w:ascii="Times New Roman" w:hAnsi="Times New Roman" w:cs="Times New Roman"/>
                <w:color w:val="000000"/>
              </w:rPr>
              <w:t>Бумагопластика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23040277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F5BF5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D7AB57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D52F67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885391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CE50BF" w:rsidRPr="00683BFA" w14:paraId="411691AD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7757BB60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BBC415D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Неожиданные материалы. Техники и материалы декоративно-прикладного творчества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002497C8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DF8509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FF78A6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C43A00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F1D8CB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CE50BF" w:rsidRPr="00683BFA" w14:paraId="5BCE8A3B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19DF80F4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E62C1B8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Изображение и реальность. Изображение реальных животных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1DAE88B6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BF71ED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8279B3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839162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6D2FC6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CE50BF" w:rsidRPr="00683BFA" w14:paraId="7CF5EB89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1D99E854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472B1C3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Изображение и фантазия. Фантастические мифологические животные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2F1A581D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B314F2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375B8A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BF6586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A6757C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CE50BF" w:rsidRPr="002712BE" w14:paraId="61C1889B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0159F0A4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2717F71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Украшение и реальность. Узоры в природе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07331747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10BC29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0F41AA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570F9E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FEF9CA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</w:tr>
      <w:tr w:rsidR="00CE50BF" w:rsidRPr="002712BE" w14:paraId="730BC8FA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58A2946C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024E593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Украшение и фантазия. Природные мотивы в декоративных украшениях. </w:t>
            </w:r>
            <w:r w:rsidRPr="002712BE">
              <w:rPr>
                <w:rFonts w:ascii="Times New Roman" w:hAnsi="Times New Roman" w:cs="Times New Roman"/>
                <w:color w:val="000000"/>
              </w:rPr>
              <w:t>Кружево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52881949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3EDA1D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426725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7BE3C3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DD8A33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</w:tr>
      <w:tr w:rsidR="00CE50BF" w:rsidRPr="00683BFA" w14:paraId="4F0675F7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262A01BA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4910D6B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Постройка и реальность. Постройки в природе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3BBC9B56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A0076F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4A1B52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06E525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917371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CE50BF" w:rsidRPr="00683BFA" w14:paraId="6C8ABB80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45E85C3F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E27BCB7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Постройка и фантазия. Конструируем из бумаги подводный мир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557FC4E5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B16E51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E1ED32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5573DA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4A401E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CE50BF" w:rsidRPr="00683BFA" w14:paraId="409F9E11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21482054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70CEFAF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Постройка и фантазия. Строим из бумаги сказочный город. </w:t>
            </w:r>
            <w:r w:rsidRPr="002712BE">
              <w:rPr>
                <w:rFonts w:ascii="Times New Roman" w:hAnsi="Times New Roman" w:cs="Times New Roman"/>
                <w:color w:val="000000"/>
              </w:rPr>
              <w:t>Образ архитектурной постройки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7653FD1D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223AFF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3E0D0C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8758FA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6D63EF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CE50BF" w:rsidRPr="00683BFA" w14:paraId="7B85CA0A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467FCEA3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027229A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Изображение природы в различных состояниях. Образ моря в разных состояниях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68672A2F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CA4EC6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3CEBE0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31EA70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FB7A0A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CE50BF" w:rsidRPr="00683BFA" w14:paraId="775EC18B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56A4DDDD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DE0476C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Изображение характера разных животных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7020AF6E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F70DD1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D9D256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66E4B1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601DA8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CE50BF" w:rsidRPr="00CE50BF" w14:paraId="7C85F5E8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0933FA18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A0E234B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Как изобразить характер персонажа. </w:t>
            </w: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Добрые и злые сказочные персонажи. </w:t>
            </w:r>
            <w:r w:rsidRPr="002712BE">
              <w:rPr>
                <w:rFonts w:ascii="Times New Roman" w:hAnsi="Times New Roman" w:cs="Times New Roman"/>
                <w:color w:val="000000"/>
              </w:rPr>
              <w:t>Женский образ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7B6CAD0A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374CB3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863070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FD287A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06D0D3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CE50BF" w:rsidRPr="002712BE" w14:paraId="67794E1D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3A37BB85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lastRenderedPageBreak/>
              <w:t>23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721A913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Изображение характера и роли персонажа. Добрый и злой мужской образ в сказках и былинах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315FE384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A81FD6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DA2943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6DC4FB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2AC2A0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</w:tr>
      <w:tr w:rsidR="00CE50BF" w:rsidRPr="002712BE" w14:paraId="2043FF61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33B68E25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D77F296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Образ человека в скульптуре. Передача движения и статики в скульптуре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7DA259D4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5D053D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9ECC4E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108953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712FCF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</w:tr>
      <w:tr w:rsidR="00CE50BF" w:rsidRPr="002712BE" w14:paraId="217677A3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6BA8E448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94A9943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О чем говорят украшения: украшения добрых и злых сказочных персонажей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4DE689F6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478E6B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2F4F7F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09B6EB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BB31E8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</w:tr>
      <w:tr w:rsidR="00CE50BF" w:rsidRPr="00683BFA" w14:paraId="4DE80A87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58D86056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FF49EF3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О чем говорят украшения: праздничный флот (царя Салтана) и угрожающие знаки-украшения флота пиратов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6682DD11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67BAB4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7269F3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5771F5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BBA650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CE50BF" w:rsidRPr="00683BFA" w14:paraId="1D0C3912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59E8B11C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EDF77BB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Образ здания. Кто в каком доме живет. Изображения построек для разных сказочных персонажей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6E0124BC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EB3E67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C5C3DF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F7FC4E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972251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CE50BF" w:rsidRPr="00683BFA" w14:paraId="6C3A6BE2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78F6317D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7D59354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Цвет теплый и холодный. Цветовой контраст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7781CE5C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D69F40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A82F98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36AFC9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029C7E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CE50BF" w:rsidRPr="00683BFA" w14:paraId="368B50CB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18499C57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AFF63FC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Цвет звонкий, яркий и цвет тихий, мягкий. </w:t>
            </w:r>
            <w:r w:rsidRPr="002712BE">
              <w:rPr>
                <w:rFonts w:ascii="Times New Roman" w:hAnsi="Times New Roman" w:cs="Times New Roman"/>
                <w:color w:val="000000"/>
              </w:rPr>
              <w:t>Выразительные свойства цвета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12ABA519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E96ECC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C6338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8756C1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17E3CF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CE50BF" w:rsidRPr="00683BFA" w14:paraId="42577ADE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19A7585C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3F58861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Что такое ритм линий. Графические художественные материалы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3D7DCB9A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F8AF09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5FA8CF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DC0469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A2099B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CE50BF" w:rsidRPr="002712BE" w14:paraId="054A9165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31115E5B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25D9C62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Характер линий. Выразительные средства графики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5C450E7A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4944F9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E7EF74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DA1DAA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B0EB96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</w:tr>
      <w:tr w:rsidR="00CE50BF" w:rsidRPr="00683BFA" w14:paraId="572359C7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18B87023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6B2BB24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Ритм пятен. Полет птиц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41C23868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FAD003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0AE1F2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8AFF77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77707D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CE50BF" w:rsidRPr="00683BFA" w14:paraId="57378C8F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0238167E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CC3822B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Что такое пропорции. Сочетание объемов в пространстве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33656D69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23320E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4425EB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6F7240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7EDED7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CE50BF" w:rsidRPr="00683BFA" w14:paraId="66D414ED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09183B78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1AE2531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Ритм линий и пятен на экране компьютера. Основы цифрового рисунка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10D57DEE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4CBE9F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39BC38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F67DC0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42D436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CE50BF" w:rsidRPr="002712BE" w14:paraId="6D553D8F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7133BBDC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8BAD91C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GIF</w:t>
            </w: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-анимация простого изображения. Анимация простого изображения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6328007B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A74B73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06294E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6B8DD1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2C8E1F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</w:tr>
      <w:tr w:rsidR="00CE50BF" w:rsidRPr="002712BE" w14:paraId="575A7440" w14:textId="77777777" w:rsidTr="00CE50BF">
        <w:trPr>
          <w:trHeight w:val="144"/>
          <w:tblCellSpacing w:w="20" w:type="nil"/>
        </w:trPr>
        <w:tc>
          <w:tcPr>
            <w:tcW w:w="246" w:type="dxa"/>
            <w:tcMar>
              <w:top w:w="50" w:type="dxa"/>
              <w:left w:w="100" w:type="dxa"/>
            </w:tcMar>
            <w:vAlign w:val="center"/>
          </w:tcPr>
          <w:p w14:paraId="7A279247" w14:textId="77777777" w:rsidR="00CE50BF" w:rsidRPr="002712BE" w:rsidRDefault="00CE50BF" w:rsidP="00A0526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lastRenderedPageBreak/>
              <w:t>36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B23AD65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Весна. Коллективная работа. Обобщение материала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02BFE26C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5DFDD6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DFC1DA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1CA122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5E867E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</w:tr>
      <w:tr w:rsidR="00CE50BF" w:rsidRPr="002712BE" w14:paraId="698A7E82" w14:textId="77777777" w:rsidTr="00CE50BF">
        <w:trPr>
          <w:trHeight w:val="144"/>
          <w:tblCellSpacing w:w="20" w:type="nil"/>
        </w:trPr>
        <w:tc>
          <w:tcPr>
            <w:tcW w:w="4357" w:type="dxa"/>
            <w:gridSpan w:val="2"/>
            <w:tcMar>
              <w:top w:w="50" w:type="dxa"/>
              <w:left w:w="100" w:type="dxa"/>
            </w:tcMar>
            <w:vAlign w:val="center"/>
          </w:tcPr>
          <w:p w14:paraId="442AAB58" w14:textId="77777777" w:rsidR="00CE50BF" w:rsidRPr="002712BE" w:rsidRDefault="00CE50BF" w:rsidP="00A05260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33FC1E9E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2F7075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FA2946" w14:textId="77777777" w:rsidR="00CE50BF" w:rsidRPr="002712BE" w:rsidRDefault="00CE50BF" w:rsidP="00A052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0E2410" w14:textId="77777777" w:rsidR="00CE50BF" w:rsidRPr="002712BE" w:rsidRDefault="00CE50BF" w:rsidP="00A05260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43900860" w14:textId="77777777" w:rsidR="00CE50BF" w:rsidRDefault="00CE50BF" w:rsidP="00FA27C9">
      <w:pPr>
        <w:pStyle w:val="210"/>
        <w:tabs>
          <w:tab w:val="left" w:pos="327"/>
        </w:tabs>
        <w:spacing w:before="79"/>
        <w:ind w:left="0"/>
      </w:pPr>
    </w:p>
    <w:p w14:paraId="11AD02DD" w14:textId="77777777" w:rsidR="00FA27C9" w:rsidRDefault="00FA27C9" w:rsidP="00FA27C9">
      <w:pPr>
        <w:pStyle w:val="a5"/>
        <w:spacing w:before="1"/>
        <w:ind w:left="0"/>
        <w:rPr>
          <w:b/>
          <w:sz w:val="14"/>
        </w:rPr>
      </w:pPr>
    </w:p>
    <w:tbl>
      <w:tblPr>
        <w:tblStyle w:val="TableNormal"/>
        <w:tblW w:w="14853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2658"/>
        <w:gridCol w:w="1693"/>
        <w:gridCol w:w="4977"/>
        <w:gridCol w:w="4783"/>
      </w:tblGrid>
      <w:tr w:rsidR="00FA27C9" w14:paraId="2DEB8B4B" w14:textId="77777777" w:rsidTr="00FA27C9">
        <w:trPr>
          <w:trHeight w:val="1049"/>
        </w:trPr>
        <w:tc>
          <w:tcPr>
            <w:tcW w:w="742" w:type="dxa"/>
          </w:tcPr>
          <w:p w14:paraId="355385EB" w14:textId="77777777" w:rsidR="00FA27C9" w:rsidRDefault="00FA27C9" w:rsidP="00AC071A">
            <w:pPr>
              <w:pStyle w:val="TableParagraph"/>
              <w:spacing w:before="169" w:line="256" w:lineRule="auto"/>
              <w:ind w:left="182" w:right="152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658" w:type="dxa"/>
          </w:tcPr>
          <w:p w14:paraId="60455399" w14:textId="77777777" w:rsidR="00FA27C9" w:rsidRDefault="00FA27C9" w:rsidP="00AC071A">
            <w:pPr>
              <w:pStyle w:val="TableParagraph"/>
              <w:spacing w:line="256" w:lineRule="auto"/>
              <w:ind w:left="448" w:right="437" w:firstLine="11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14:paraId="5EA4FC82" w14:textId="77777777" w:rsidR="00FA27C9" w:rsidRDefault="00FA27C9" w:rsidP="00AC071A">
            <w:pPr>
              <w:pStyle w:val="TableParagraph"/>
              <w:ind w:left="177" w:right="171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93" w:type="dxa"/>
          </w:tcPr>
          <w:p w14:paraId="7A77DE97" w14:textId="77777777" w:rsidR="00FA27C9" w:rsidRDefault="00FA27C9" w:rsidP="00AC071A">
            <w:pPr>
              <w:pStyle w:val="TableParagraph"/>
              <w:spacing w:before="169" w:line="256" w:lineRule="auto"/>
              <w:ind w:left="520" w:right="120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977" w:type="dxa"/>
          </w:tcPr>
          <w:p w14:paraId="63A33F1D" w14:textId="77777777" w:rsidR="00FA27C9" w:rsidRDefault="00FA27C9" w:rsidP="00AC071A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08B929E9" w14:textId="77777777" w:rsidR="00FA27C9" w:rsidRDefault="00FA27C9" w:rsidP="00AC071A">
            <w:pPr>
              <w:pStyle w:val="TableParagraph"/>
              <w:spacing w:before="1"/>
              <w:ind w:left="931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783" w:type="dxa"/>
          </w:tcPr>
          <w:p w14:paraId="4289721D" w14:textId="77777777" w:rsidR="00FA27C9" w:rsidRDefault="00FA27C9" w:rsidP="00AC071A">
            <w:pPr>
              <w:pStyle w:val="TableParagraph"/>
              <w:spacing w:before="169" w:line="256" w:lineRule="auto"/>
              <w:ind w:left="1565" w:right="602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FA27C9" w14:paraId="66FA48CF" w14:textId="77777777" w:rsidTr="00FA27C9">
        <w:trPr>
          <w:trHeight w:val="3476"/>
        </w:trPr>
        <w:tc>
          <w:tcPr>
            <w:tcW w:w="742" w:type="dxa"/>
          </w:tcPr>
          <w:p w14:paraId="404B7E09" w14:textId="77777777" w:rsidR="00FA27C9" w:rsidRDefault="00FA27C9" w:rsidP="00AC071A">
            <w:pPr>
              <w:pStyle w:val="TableParagraph"/>
              <w:spacing w:line="311" w:lineRule="exact"/>
              <w:ind w:right="286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658" w:type="dxa"/>
          </w:tcPr>
          <w:p w14:paraId="2B2EE52E" w14:textId="77777777" w:rsidR="00FA27C9" w:rsidRDefault="00FA27C9" w:rsidP="00AC071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693" w:type="dxa"/>
          </w:tcPr>
          <w:p w14:paraId="411ADB3F" w14:textId="77777777" w:rsidR="00FA27C9" w:rsidRDefault="00FA27C9" w:rsidP="00AC071A">
            <w:pPr>
              <w:pStyle w:val="TableParagraph"/>
              <w:spacing w:line="311" w:lineRule="exact"/>
              <w:ind w:left="78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77" w:type="dxa"/>
          </w:tcPr>
          <w:p w14:paraId="3E59C8F1" w14:textId="77777777" w:rsidR="00FA27C9" w:rsidRDefault="00FA27C9" w:rsidP="00AC071A">
            <w:pPr>
              <w:pStyle w:val="TableParagraph"/>
              <w:spacing w:line="256" w:lineRule="auto"/>
              <w:ind w:left="109" w:right="6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«Восприятие 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14:paraId="157EA337" w14:textId="77777777" w:rsidR="00FA27C9" w:rsidRDefault="00FA27C9" w:rsidP="00AC071A">
            <w:pPr>
              <w:pStyle w:val="TableParagraph"/>
              <w:spacing w:line="259" w:lineRule="auto"/>
              <w:ind w:left="109" w:right="189"/>
              <w:rPr>
                <w:sz w:val="28"/>
              </w:rPr>
            </w:pPr>
            <w:r>
              <w:rPr>
                <w:sz w:val="28"/>
              </w:rPr>
              <w:t>Иллюстрации в детских книгах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дизайн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книги.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обсуждение иллюстраций известных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иллюстраторов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</w:p>
          <w:p w14:paraId="36482A68" w14:textId="77777777" w:rsidR="00FA27C9" w:rsidRDefault="00FA27C9" w:rsidP="00AC071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книг</w:t>
            </w:r>
          </w:p>
        </w:tc>
        <w:tc>
          <w:tcPr>
            <w:tcW w:w="4783" w:type="dxa"/>
          </w:tcPr>
          <w:p w14:paraId="098F9ED1" w14:textId="77777777" w:rsidR="00FA27C9" w:rsidRDefault="00FA27C9" w:rsidP="00AC071A">
            <w:pPr>
              <w:pStyle w:val="TableParagraph"/>
              <w:spacing w:line="259" w:lineRule="auto"/>
              <w:ind w:left="110" w:right="305"/>
              <w:rPr>
                <w:sz w:val="28"/>
              </w:rPr>
            </w:pPr>
            <w:r>
              <w:rPr>
                <w:sz w:val="28"/>
              </w:rPr>
              <w:t>Рассматривание и 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иллюстраторов детских книг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</w:p>
          <w:p w14:paraId="65CC72E4" w14:textId="77777777" w:rsidR="00FA27C9" w:rsidRDefault="00FA27C9" w:rsidP="00AC071A">
            <w:pPr>
              <w:pStyle w:val="TableParagraph"/>
              <w:spacing w:line="259" w:lineRule="auto"/>
              <w:ind w:left="110" w:right="176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творчестве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художников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детской книги.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Приобретение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 о художественном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оформлении книги, о дизайне книги,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многообразии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книг,</w:t>
            </w:r>
          </w:p>
          <w:p w14:paraId="6F609328" w14:textId="77777777" w:rsidR="00FA27C9" w:rsidRDefault="00FA27C9" w:rsidP="00AC071A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художников-иллюстраторов</w:t>
            </w:r>
          </w:p>
        </w:tc>
      </w:tr>
      <w:tr w:rsidR="00FA27C9" w14:paraId="73096B1F" w14:textId="77777777" w:rsidTr="00FA27C9">
        <w:trPr>
          <w:trHeight w:val="4168"/>
        </w:trPr>
        <w:tc>
          <w:tcPr>
            <w:tcW w:w="742" w:type="dxa"/>
            <w:tcBorders>
              <w:bottom w:val="single" w:sz="4" w:space="0" w:color="auto"/>
            </w:tcBorders>
          </w:tcPr>
          <w:p w14:paraId="2AC820F7" w14:textId="77777777" w:rsidR="00FA27C9" w:rsidRDefault="00FA27C9" w:rsidP="00AC071A">
            <w:pPr>
              <w:pStyle w:val="TableParagraph"/>
              <w:spacing w:line="311" w:lineRule="exact"/>
              <w:ind w:right="286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2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5AA56F8E" w14:textId="77777777" w:rsidR="00FA27C9" w:rsidRDefault="00FA27C9" w:rsidP="00AC071A">
            <w:pPr>
              <w:pStyle w:val="TableParagraph"/>
              <w:spacing w:line="259" w:lineRule="auto"/>
              <w:ind w:left="110" w:right="319"/>
              <w:rPr>
                <w:sz w:val="28"/>
              </w:rPr>
            </w:pPr>
            <w:r>
              <w:rPr>
                <w:sz w:val="28"/>
              </w:rPr>
              <w:t>Искусство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твоем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доме</w:t>
            </w:r>
          </w:p>
        </w:tc>
        <w:tc>
          <w:tcPr>
            <w:tcW w:w="1693" w:type="dxa"/>
            <w:tcBorders>
              <w:bottom w:val="single" w:sz="4" w:space="0" w:color="auto"/>
            </w:tcBorders>
          </w:tcPr>
          <w:p w14:paraId="17B593E6" w14:textId="77777777" w:rsidR="00FA27C9" w:rsidRDefault="00FA27C9" w:rsidP="00AC071A">
            <w:pPr>
              <w:pStyle w:val="TableParagraph"/>
              <w:spacing w:line="311" w:lineRule="exact"/>
              <w:ind w:left="78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977" w:type="dxa"/>
            <w:tcBorders>
              <w:bottom w:val="single" w:sz="4" w:space="0" w:color="auto"/>
            </w:tcBorders>
          </w:tcPr>
          <w:p w14:paraId="2BF794F4" w14:textId="77777777" w:rsidR="00FA27C9" w:rsidRDefault="00FA27C9" w:rsidP="00AC071A">
            <w:pPr>
              <w:pStyle w:val="TableParagraph"/>
              <w:spacing w:line="311" w:lineRule="exact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«Скульптура»</w:t>
            </w:r>
          </w:p>
          <w:p w14:paraId="541A2989" w14:textId="77777777" w:rsidR="00FA27C9" w:rsidRDefault="00FA27C9" w:rsidP="00AC071A">
            <w:pPr>
              <w:pStyle w:val="TableParagraph"/>
              <w:spacing w:before="24" w:line="259" w:lineRule="auto"/>
              <w:ind w:left="109" w:right="617"/>
              <w:rPr>
                <w:sz w:val="28"/>
              </w:rPr>
            </w:pPr>
            <w:r>
              <w:rPr>
                <w:sz w:val="28"/>
              </w:rPr>
              <w:t>Создание игрушки из подручного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нехудожественного материала,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одушевлённого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(добавления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лепных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бумаги, ниток или 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материалов).</w:t>
            </w:r>
          </w:p>
          <w:p w14:paraId="0AB83EE5" w14:textId="77777777" w:rsidR="00FA27C9" w:rsidRDefault="00FA27C9" w:rsidP="00AC071A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59518DAA" w14:textId="77777777" w:rsidR="00FA27C9" w:rsidRDefault="00FA27C9" w:rsidP="00AC071A">
            <w:pPr>
              <w:pStyle w:val="TableParagraph"/>
              <w:spacing w:before="1" w:line="256" w:lineRule="auto"/>
              <w:ind w:left="109" w:right="692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14:paraId="28B48E9F" w14:textId="77777777" w:rsidR="00FA27C9" w:rsidRDefault="00FA27C9" w:rsidP="00AC071A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Приёмы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орнаментов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31D037C3" w14:textId="77777777" w:rsidR="00FA27C9" w:rsidRDefault="00FA27C9" w:rsidP="00AC071A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эскизов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украшения</w:t>
            </w:r>
          </w:p>
        </w:tc>
        <w:tc>
          <w:tcPr>
            <w:tcW w:w="4783" w:type="dxa"/>
            <w:tcBorders>
              <w:bottom w:val="single" w:sz="4" w:space="0" w:color="auto"/>
            </w:tcBorders>
          </w:tcPr>
          <w:p w14:paraId="1BF8110E" w14:textId="77777777" w:rsidR="00FA27C9" w:rsidRDefault="00FA27C9" w:rsidP="00AC071A">
            <w:pPr>
              <w:pStyle w:val="TableParagraph"/>
              <w:spacing w:line="311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Моделирование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игрушки</w:t>
            </w:r>
          </w:p>
          <w:p w14:paraId="16B2F811" w14:textId="77777777" w:rsidR="00FA27C9" w:rsidRDefault="00FA27C9" w:rsidP="00AC071A">
            <w:pPr>
              <w:pStyle w:val="TableParagraph"/>
              <w:spacing w:before="24" w:line="261" w:lineRule="auto"/>
              <w:ind w:left="110" w:right="456"/>
              <w:jc w:val="both"/>
              <w:rPr>
                <w:sz w:val="28"/>
              </w:rPr>
            </w:pPr>
            <w:r>
              <w:rPr>
                <w:sz w:val="28"/>
              </w:rPr>
              <w:t>из подручного нехудожественного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 путём добавления к 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самым</w:t>
            </w:r>
          </w:p>
          <w:p w14:paraId="6AE35D92" w14:textId="77777777" w:rsidR="00FA27C9" w:rsidRDefault="00FA27C9" w:rsidP="00AC071A">
            <w:pPr>
              <w:pStyle w:val="TableParagraph"/>
              <w:spacing w:line="314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«одушевления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образа».</w:t>
            </w:r>
          </w:p>
          <w:p w14:paraId="2F898920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4A5E576F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204D09C1" w14:textId="77777777" w:rsidR="00FA27C9" w:rsidRDefault="00FA27C9" w:rsidP="00AC071A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467BEF14" w14:textId="77777777" w:rsidR="00FA27C9" w:rsidRDefault="00FA27C9" w:rsidP="00AC071A">
            <w:pPr>
              <w:pStyle w:val="TableParagraph"/>
              <w:spacing w:before="1" w:line="256" w:lineRule="auto"/>
              <w:ind w:left="110" w:right="954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традиционных орнаментов,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украшающих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посуду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Гжели и</w:t>
            </w:r>
          </w:p>
          <w:p w14:paraId="1B8FB46D" w14:textId="77777777" w:rsidR="00FA27C9" w:rsidRDefault="00FA27C9" w:rsidP="00AC071A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Хохломы;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</w:p>
        </w:tc>
      </w:tr>
      <w:tr w:rsidR="00FA27C9" w14:paraId="5E86A83C" w14:textId="77777777" w:rsidTr="00FA2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391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86F0" w14:textId="77777777" w:rsidR="00FA27C9" w:rsidRDefault="00FA27C9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76A3" w14:textId="77777777" w:rsidR="00FA27C9" w:rsidRDefault="00FA27C9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0FB2" w14:textId="77777777" w:rsidR="00FA27C9" w:rsidRDefault="00FA27C9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209E" w14:textId="77777777" w:rsidR="00FA27C9" w:rsidRDefault="00FA27C9" w:rsidP="00AC071A">
            <w:pPr>
              <w:pStyle w:val="TableParagraph"/>
              <w:spacing w:line="259" w:lineRule="auto"/>
              <w:ind w:left="109" w:right="142"/>
              <w:rPr>
                <w:sz w:val="28"/>
              </w:rPr>
            </w:pPr>
            <w:r>
              <w:rPr>
                <w:sz w:val="28"/>
              </w:rPr>
              <w:t>посуды из дерева и глины в традициях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народных художественных промыслов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Хохломы и Гжели (или в традициях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промыслов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учителя).</w:t>
            </w:r>
          </w:p>
          <w:p w14:paraId="64B71806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5F219B15" w14:textId="77777777" w:rsidR="00FA27C9" w:rsidRDefault="00FA27C9" w:rsidP="00AC071A">
            <w:pPr>
              <w:pStyle w:val="TableParagraph"/>
              <w:spacing w:before="9"/>
              <w:rPr>
                <w:b/>
                <w:sz w:val="29"/>
              </w:rPr>
            </w:pPr>
          </w:p>
          <w:p w14:paraId="27476CF7" w14:textId="77777777" w:rsidR="00FA27C9" w:rsidRDefault="00FA27C9" w:rsidP="00AC071A">
            <w:pPr>
              <w:pStyle w:val="TableParagraph"/>
              <w:spacing w:line="264" w:lineRule="auto"/>
              <w:ind w:left="109" w:right="692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14:paraId="7A2C0EA0" w14:textId="77777777" w:rsidR="00FA27C9" w:rsidRDefault="00FA27C9" w:rsidP="00AC071A">
            <w:pPr>
              <w:pStyle w:val="TableParagraph"/>
              <w:spacing w:line="259" w:lineRule="auto"/>
              <w:ind w:left="109" w:right="305"/>
              <w:rPr>
                <w:sz w:val="28"/>
              </w:rPr>
            </w:pPr>
            <w:r>
              <w:rPr>
                <w:sz w:val="28"/>
              </w:rPr>
              <w:t>Эскизы орнаментов для росписи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тканей.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Раппорт.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Трафарет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орнамента при помощи печаток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штампов.</w:t>
            </w:r>
          </w:p>
          <w:p w14:paraId="073A1A99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5B1B0678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36D40DD9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00241906" w14:textId="77777777" w:rsidR="00FA27C9" w:rsidRDefault="00FA27C9" w:rsidP="00AC071A">
            <w:pPr>
              <w:pStyle w:val="TableParagraph"/>
              <w:spacing w:line="259" w:lineRule="auto"/>
              <w:ind w:left="109" w:right="483"/>
              <w:rPr>
                <w:sz w:val="28"/>
              </w:rPr>
            </w:pPr>
            <w:r>
              <w:rPr>
                <w:i/>
                <w:sz w:val="28"/>
              </w:rPr>
              <w:t>Модуль «Азбука цифровой графики»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графическом редакторе 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рисунка элемента орнамента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(паттерна),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копирование,</w:t>
            </w:r>
          </w:p>
          <w:p w14:paraId="03E0B0D5" w14:textId="77777777" w:rsidR="00FA27C9" w:rsidRDefault="00FA27C9" w:rsidP="00AC071A">
            <w:pPr>
              <w:pStyle w:val="TableParagraph"/>
              <w:spacing w:line="256" w:lineRule="auto"/>
              <w:ind w:left="109" w:right="222"/>
              <w:rPr>
                <w:sz w:val="28"/>
              </w:rPr>
            </w:pPr>
            <w:r>
              <w:rPr>
                <w:sz w:val="28"/>
              </w:rPr>
              <w:t>многократное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повторение,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поворотами вокруг оси рисунка,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орнамента,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</w:p>
          <w:p w14:paraId="5DEC90F4" w14:textId="77777777" w:rsidR="00FA27C9" w:rsidRDefault="00FA27C9" w:rsidP="00AC071A">
            <w:pPr>
              <w:pStyle w:val="TableParagraph"/>
              <w:spacing w:before="10" w:line="256" w:lineRule="auto"/>
              <w:ind w:left="109" w:right="203"/>
              <w:rPr>
                <w:sz w:val="28"/>
              </w:rPr>
            </w:pPr>
            <w:r>
              <w:rPr>
                <w:sz w:val="28"/>
              </w:rPr>
              <w:t>которого раппорт. Вариативное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орнаментов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элемента.</w:t>
            </w:r>
          </w:p>
          <w:p w14:paraId="5781C3FB" w14:textId="77777777" w:rsidR="00FA27C9" w:rsidRDefault="00FA27C9" w:rsidP="00AC071A">
            <w:pPr>
              <w:pStyle w:val="TableParagraph"/>
              <w:spacing w:before="4"/>
              <w:ind w:left="109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графическом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редакторе</w:t>
            </w:r>
          </w:p>
          <w:p w14:paraId="284857FD" w14:textId="77777777" w:rsidR="00FA27C9" w:rsidRDefault="00FA27C9" w:rsidP="00AC071A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различных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эмоциональному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5CA6" w14:textId="77777777" w:rsidR="00FA27C9" w:rsidRDefault="00FA27C9" w:rsidP="00AC071A">
            <w:pPr>
              <w:pStyle w:val="TableParagraph"/>
              <w:spacing w:line="256" w:lineRule="auto"/>
              <w:ind w:left="110" w:right="643"/>
              <w:rPr>
                <w:sz w:val="28"/>
              </w:rPr>
            </w:pPr>
            <w:r>
              <w:rPr>
                <w:sz w:val="28"/>
              </w:rPr>
              <w:t>кистевых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приёмов,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промыслам;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</w:p>
          <w:p w14:paraId="7743410A" w14:textId="77777777" w:rsidR="00FA27C9" w:rsidRDefault="00FA27C9" w:rsidP="00AC071A">
            <w:pPr>
              <w:pStyle w:val="TableParagraph"/>
              <w:spacing w:line="261" w:lineRule="auto"/>
              <w:ind w:left="110" w:right="541"/>
              <w:rPr>
                <w:sz w:val="28"/>
              </w:rPr>
            </w:pPr>
            <w:r>
              <w:rPr>
                <w:sz w:val="28"/>
              </w:rPr>
              <w:t>эскизов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орнаментов,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украшающих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посуду (по мотивам выбранного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промысла).</w:t>
            </w:r>
          </w:p>
          <w:p w14:paraId="6A231CD5" w14:textId="77777777" w:rsidR="00FA27C9" w:rsidRDefault="00FA27C9" w:rsidP="00AC071A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60160F7D" w14:textId="77777777" w:rsidR="00FA27C9" w:rsidRDefault="00FA27C9" w:rsidP="00AC071A">
            <w:pPr>
              <w:pStyle w:val="TableParagraph"/>
              <w:spacing w:line="259" w:lineRule="auto"/>
              <w:ind w:left="110" w:right="316"/>
              <w:rPr>
                <w:sz w:val="28"/>
              </w:rPr>
            </w:pPr>
            <w:r>
              <w:rPr>
                <w:sz w:val="28"/>
              </w:rPr>
              <w:t>Приобретение знаний о сетчатых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орнаментов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применении,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например, в росписи тканей, стен,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рассуждать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14:paraId="495D0EC5" w14:textId="77777777" w:rsidR="00FA27C9" w:rsidRDefault="00FA27C9" w:rsidP="00AC071A">
            <w:pPr>
              <w:pStyle w:val="TableParagraph"/>
              <w:spacing w:line="259" w:lineRule="auto"/>
              <w:ind w:left="110" w:right="512"/>
              <w:rPr>
                <w:sz w:val="28"/>
              </w:rPr>
            </w:pPr>
            <w:r>
              <w:rPr>
                <w:sz w:val="28"/>
              </w:rPr>
              <w:t>на зрительный материал о видах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симметрии в сетчатом орнаменте.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орнаментов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штампов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трафаретов.</w:t>
            </w:r>
          </w:p>
          <w:p w14:paraId="120C65AC" w14:textId="77777777" w:rsidR="00FA27C9" w:rsidRDefault="00FA27C9" w:rsidP="00AC071A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00A5439E" w14:textId="77777777" w:rsidR="00FA27C9" w:rsidRDefault="00FA27C9" w:rsidP="00AC071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  <w:p w14:paraId="5F1FA67D" w14:textId="77777777" w:rsidR="00FA27C9" w:rsidRDefault="00FA27C9" w:rsidP="00AC071A">
            <w:pPr>
              <w:pStyle w:val="TableParagraph"/>
              <w:spacing w:before="24" w:line="259" w:lineRule="auto"/>
              <w:ind w:left="110" w:right="26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графическом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редакторе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линиями,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геометрическими фигурами,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инструментами традиционного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рисования.</w:t>
            </w:r>
          </w:p>
          <w:p w14:paraId="5C42FC0D" w14:textId="77777777" w:rsidR="00FA27C9" w:rsidRDefault="00FA27C9" w:rsidP="00AC071A">
            <w:pPr>
              <w:pStyle w:val="TableParagraph"/>
              <w:spacing w:line="259" w:lineRule="auto"/>
              <w:ind w:left="110" w:right="173"/>
              <w:rPr>
                <w:sz w:val="28"/>
              </w:rPr>
            </w:pPr>
            <w:r>
              <w:rPr>
                <w:sz w:val="28"/>
              </w:rPr>
              <w:t>Применение получаемых навыков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усвоения определённых 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например: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построения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ритмических</w:t>
            </w:r>
          </w:p>
          <w:p w14:paraId="10CC6095" w14:textId="77777777" w:rsidR="00FA27C9" w:rsidRDefault="00FA27C9" w:rsidP="00AC071A">
            <w:pPr>
              <w:pStyle w:val="TableParagraph"/>
              <w:spacing w:line="256" w:lineRule="auto"/>
              <w:ind w:left="110" w:right="141"/>
              <w:rPr>
                <w:sz w:val="28"/>
              </w:rPr>
            </w:pPr>
            <w:r>
              <w:rPr>
                <w:sz w:val="28"/>
              </w:rPr>
              <w:t>композиций,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орнаментов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путём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повторений</w:t>
            </w:r>
          </w:p>
          <w:p w14:paraId="0BA1F026" w14:textId="77777777" w:rsidR="00FA27C9" w:rsidRDefault="00FA27C9" w:rsidP="00AC071A">
            <w:pPr>
              <w:pStyle w:val="TableParagraph"/>
              <w:spacing w:before="8"/>
              <w:ind w:left="110"/>
              <w:rPr>
                <w:sz w:val="28"/>
              </w:rPr>
            </w:pPr>
            <w:r>
              <w:rPr>
                <w:sz w:val="28"/>
              </w:rPr>
              <w:t>рисунка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узора,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повторения</w:t>
            </w:r>
          </w:p>
        </w:tc>
      </w:tr>
      <w:tr w:rsidR="00FA27C9" w14:paraId="27B6266A" w14:textId="77777777" w:rsidTr="00FA2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391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FC1B" w14:textId="77777777" w:rsidR="00FA27C9" w:rsidRDefault="00FA27C9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90BF" w14:textId="77777777" w:rsidR="00FA27C9" w:rsidRDefault="00FA27C9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A976" w14:textId="77777777" w:rsidR="00FA27C9" w:rsidRDefault="00FA27C9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BE94" w14:textId="77777777" w:rsidR="00FA27C9" w:rsidRDefault="00FA27C9" w:rsidP="00AC071A">
            <w:pPr>
              <w:pStyle w:val="TableParagraph"/>
              <w:spacing w:line="256" w:lineRule="auto"/>
              <w:ind w:left="109" w:right="447"/>
              <w:rPr>
                <w:sz w:val="28"/>
              </w:rPr>
            </w:pPr>
            <w:r>
              <w:rPr>
                <w:sz w:val="28"/>
              </w:rPr>
              <w:t>восприятию ритмов расположения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пятен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плоскости: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(статика),</w:t>
            </w:r>
          </w:p>
          <w:p w14:paraId="5E21FBC6" w14:textId="77777777" w:rsidR="00FA27C9" w:rsidRDefault="00FA27C9" w:rsidP="00AC071A">
            <w:pPr>
              <w:pStyle w:val="TableParagraph"/>
              <w:spacing w:line="259" w:lineRule="auto"/>
              <w:ind w:left="109" w:right="109"/>
              <w:rPr>
                <w:sz w:val="28"/>
              </w:rPr>
            </w:pPr>
            <w:r>
              <w:rPr>
                <w:sz w:val="28"/>
              </w:rPr>
              <w:t>разные направления и ритмы движения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(например, собрались, разбежались,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догоняют, улетают). Вместо пятен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(геометрических фигур) могут 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простые силуэты машинок, птичек,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облаков.</w:t>
            </w:r>
          </w:p>
          <w:p w14:paraId="58C4B223" w14:textId="77777777" w:rsidR="00FA27C9" w:rsidRDefault="00FA27C9" w:rsidP="00AC071A">
            <w:pPr>
              <w:pStyle w:val="TableParagraph"/>
              <w:spacing w:before="2"/>
              <w:rPr>
                <w:b/>
                <w:sz w:val="30"/>
              </w:rPr>
            </w:pPr>
          </w:p>
          <w:p w14:paraId="0CF2C3C2" w14:textId="77777777" w:rsidR="00FA27C9" w:rsidRDefault="00FA27C9" w:rsidP="00AC071A">
            <w:pPr>
              <w:pStyle w:val="TableParagraph"/>
              <w:spacing w:line="256" w:lineRule="auto"/>
              <w:ind w:left="109" w:right="692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14:paraId="584C9130" w14:textId="77777777" w:rsidR="00FA27C9" w:rsidRDefault="00FA27C9" w:rsidP="00AC071A">
            <w:pPr>
              <w:pStyle w:val="TableParagraph"/>
              <w:spacing w:before="10" w:line="259" w:lineRule="auto"/>
              <w:ind w:left="109" w:right="602"/>
              <w:rPr>
                <w:sz w:val="28"/>
              </w:rPr>
            </w:pPr>
            <w:r>
              <w:rPr>
                <w:sz w:val="28"/>
              </w:rPr>
              <w:t>Эскизы орнамента для росписи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платка: симметрия или асимметрия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построения композиции, статика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динамика узора, ритмические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чередования мотивов,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</w:p>
          <w:p w14:paraId="0C6AC29F" w14:textId="77777777" w:rsidR="00FA27C9" w:rsidRDefault="00FA27C9" w:rsidP="00AC071A">
            <w:pPr>
              <w:pStyle w:val="TableParagraph"/>
              <w:spacing w:line="261" w:lineRule="auto"/>
              <w:ind w:left="109" w:right="745"/>
              <w:rPr>
                <w:sz w:val="28"/>
              </w:rPr>
            </w:pPr>
            <w:r>
              <w:rPr>
                <w:sz w:val="28"/>
              </w:rPr>
              <w:t>композиционного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центра,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роспись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канве. 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павловопосадских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платков.</w:t>
            </w:r>
          </w:p>
          <w:p w14:paraId="76B8FB9D" w14:textId="77777777" w:rsidR="00FA27C9" w:rsidRDefault="00FA27C9" w:rsidP="00AC071A">
            <w:pPr>
              <w:pStyle w:val="TableParagraph"/>
              <w:spacing w:before="2"/>
              <w:rPr>
                <w:b/>
                <w:sz w:val="29"/>
              </w:rPr>
            </w:pPr>
          </w:p>
          <w:p w14:paraId="3199BC88" w14:textId="77777777" w:rsidR="00FA27C9" w:rsidRDefault="00FA27C9" w:rsidP="00AC071A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14:paraId="71E2890A" w14:textId="77777777" w:rsidR="00FA27C9" w:rsidRDefault="00FA27C9" w:rsidP="00AC071A">
            <w:pPr>
              <w:pStyle w:val="TableParagraph"/>
              <w:spacing w:before="24" w:line="264" w:lineRule="auto"/>
              <w:ind w:left="109" w:right="962"/>
              <w:rPr>
                <w:sz w:val="28"/>
              </w:rPr>
            </w:pPr>
            <w:r>
              <w:rPr>
                <w:sz w:val="28"/>
              </w:rPr>
              <w:t>Эскизы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</w:p>
          <w:p w14:paraId="1AB04A75" w14:textId="77777777" w:rsidR="00FA27C9" w:rsidRDefault="00FA27C9" w:rsidP="00AC071A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(сказка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14:paraId="78252DDD" w14:textId="77777777" w:rsidR="00FA27C9" w:rsidRDefault="00FA27C9" w:rsidP="00AC071A">
            <w:pPr>
              <w:pStyle w:val="TableParagraph"/>
              <w:spacing w:before="23" w:line="256" w:lineRule="auto"/>
              <w:ind w:left="109" w:right="974"/>
              <w:rPr>
                <w:sz w:val="28"/>
              </w:rPr>
            </w:pPr>
            <w:r>
              <w:rPr>
                <w:sz w:val="28"/>
              </w:rPr>
              <w:t>Рисунок буквицы. Макет книги-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игрушки.</w:t>
            </w:r>
          </w:p>
          <w:p w14:paraId="455D5C70" w14:textId="77777777" w:rsidR="00FA27C9" w:rsidRDefault="00FA27C9" w:rsidP="00AC071A">
            <w:pPr>
              <w:pStyle w:val="TableParagraph"/>
              <w:spacing w:before="10"/>
              <w:ind w:left="109"/>
              <w:rPr>
                <w:sz w:val="28"/>
              </w:rPr>
            </w:pPr>
            <w:r>
              <w:rPr>
                <w:sz w:val="28"/>
              </w:rPr>
              <w:t>Совмещение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16EC" w14:textId="77777777" w:rsidR="00FA27C9" w:rsidRDefault="00FA27C9" w:rsidP="00AC071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(раппорт),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экспериментируя</w:t>
            </w:r>
          </w:p>
          <w:p w14:paraId="636C143A" w14:textId="77777777" w:rsidR="00FA27C9" w:rsidRDefault="00FA27C9" w:rsidP="00AC071A">
            <w:pPr>
              <w:pStyle w:val="TableParagraph"/>
              <w:spacing w:before="23" w:line="256" w:lineRule="auto"/>
              <w:ind w:left="110" w:right="53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симметрии;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паттернов.</w:t>
            </w:r>
          </w:p>
          <w:p w14:paraId="4450F3A0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709F12F2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21A6B53E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1383D196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430C1499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417F18C2" w14:textId="77777777" w:rsidR="00FA27C9" w:rsidRDefault="00FA27C9" w:rsidP="00AC071A">
            <w:pPr>
              <w:pStyle w:val="TableParagraph"/>
              <w:spacing w:before="11"/>
              <w:rPr>
                <w:b/>
                <w:sz w:val="31"/>
              </w:rPr>
            </w:pPr>
          </w:p>
          <w:p w14:paraId="43E5A8E3" w14:textId="77777777" w:rsidR="00FA27C9" w:rsidRDefault="00FA27C9" w:rsidP="00AC071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композиции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орнамента</w:t>
            </w:r>
          </w:p>
          <w:p w14:paraId="5C8CE135" w14:textId="77777777" w:rsidR="00FA27C9" w:rsidRDefault="00FA27C9" w:rsidP="00AC071A">
            <w:pPr>
              <w:pStyle w:val="TableParagraph"/>
              <w:spacing w:before="24" w:line="261" w:lineRule="auto"/>
              <w:ind w:left="110" w:right="13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квадрате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качестве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эскиза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росписи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женского платка). 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павловопосадских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платков.</w:t>
            </w:r>
          </w:p>
          <w:p w14:paraId="23A898CE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15FAD58E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52DF5D56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5E0C8149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20C8AD94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4DB7DB5C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21673509" w14:textId="77777777" w:rsidR="00FA27C9" w:rsidRDefault="00FA27C9" w:rsidP="00AC071A">
            <w:pPr>
              <w:pStyle w:val="TableParagraph"/>
              <w:rPr>
                <w:b/>
                <w:sz w:val="31"/>
              </w:rPr>
            </w:pPr>
          </w:p>
          <w:p w14:paraId="0F6A613B" w14:textId="77777777" w:rsidR="00FA27C9" w:rsidRDefault="00FA27C9" w:rsidP="00AC071A">
            <w:pPr>
              <w:pStyle w:val="TableParagraph"/>
              <w:spacing w:line="259" w:lineRule="auto"/>
              <w:ind w:left="110" w:right="438"/>
              <w:rPr>
                <w:sz w:val="28"/>
              </w:rPr>
            </w:pPr>
            <w:r>
              <w:rPr>
                <w:sz w:val="28"/>
              </w:rPr>
              <w:t>Создание эскиза книжки-игрушки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выбранный сюжет: рисунок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обложки с соединением шрифта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(текста) и изображения, рисунок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заглавной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буквицы,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7F20C86E" w14:textId="77777777" w:rsidR="00FA27C9" w:rsidRDefault="00FA27C9" w:rsidP="00AC071A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иллюстраций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развороте.</w:t>
            </w:r>
          </w:p>
        </w:tc>
      </w:tr>
      <w:tr w:rsidR="00FA27C9" w14:paraId="1716FC47" w14:textId="77777777" w:rsidTr="00FA2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391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6D21" w14:textId="77777777" w:rsidR="00FA27C9" w:rsidRDefault="00FA27C9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3C71" w14:textId="77777777" w:rsidR="00FA27C9" w:rsidRDefault="00FA27C9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9066" w14:textId="77777777" w:rsidR="00FA27C9" w:rsidRDefault="00FA27C9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4843" w14:textId="77777777" w:rsidR="00FA27C9" w:rsidRDefault="00FA27C9" w:rsidP="00AC071A">
            <w:pPr>
              <w:pStyle w:val="TableParagraph"/>
              <w:spacing w:line="256" w:lineRule="auto"/>
              <w:ind w:left="109" w:right="1446"/>
              <w:rPr>
                <w:sz w:val="28"/>
              </w:rPr>
            </w:pPr>
            <w:r>
              <w:rPr>
                <w:sz w:val="28"/>
              </w:rPr>
              <w:t>Расположение иллюстраций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развороте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книги.</w:t>
            </w:r>
          </w:p>
          <w:p w14:paraId="24B2F674" w14:textId="77777777" w:rsidR="00FA27C9" w:rsidRDefault="00FA27C9" w:rsidP="00AC071A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00A58365" w14:textId="77777777" w:rsidR="00FA27C9" w:rsidRDefault="00FA27C9" w:rsidP="00AC071A">
            <w:pPr>
              <w:pStyle w:val="TableParagraph"/>
              <w:spacing w:before="1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14:paraId="68AE5AD8" w14:textId="77777777" w:rsidR="00FA27C9" w:rsidRDefault="00FA27C9" w:rsidP="00AC071A">
            <w:pPr>
              <w:pStyle w:val="TableParagraph"/>
              <w:spacing w:before="24" w:line="259" w:lineRule="auto"/>
              <w:ind w:left="109" w:right="195"/>
              <w:rPr>
                <w:sz w:val="28"/>
              </w:rPr>
            </w:pPr>
            <w:r>
              <w:rPr>
                <w:sz w:val="28"/>
              </w:rPr>
              <w:t>Поздравительная открытка. Открытка-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пожелание. Композиция открытки: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совмещение текста (шрифта)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изображения. Рисунок открытки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аппликация.</w:t>
            </w:r>
          </w:p>
          <w:p w14:paraId="03E00BEB" w14:textId="77777777" w:rsidR="00FA27C9" w:rsidRDefault="00FA27C9" w:rsidP="00AC071A">
            <w:pPr>
              <w:pStyle w:val="TableParagraph"/>
              <w:spacing w:line="319" w:lineRule="exact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«Азбука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цифровой графики»</w:t>
            </w:r>
          </w:p>
          <w:p w14:paraId="4535EBDF" w14:textId="77777777" w:rsidR="00FA27C9" w:rsidRDefault="00FA27C9" w:rsidP="00AC071A">
            <w:pPr>
              <w:pStyle w:val="TableParagraph"/>
              <w:spacing w:before="23" w:line="259" w:lineRule="auto"/>
              <w:ind w:left="109" w:right="206"/>
              <w:rPr>
                <w:sz w:val="28"/>
              </w:rPr>
            </w:pPr>
            <w:r>
              <w:rPr>
                <w:sz w:val="28"/>
              </w:rPr>
              <w:t>Совмещение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редактора векторного изображения,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фотографии и шрифта для 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плаката или поздравительной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открытки.</w:t>
            </w:r>
          </w:p>
          <w:p w14:paraId="40A69803" w14:textId="77777777" w:rsidR="00FA27C9" w:rsidRDefault="00FA27C9" w:rsidP="00AC071A">
            <w:pPr>
              <w:pStyle w:val="TableParagraph"/>
              <w:spacing w:before="6" w:line="256" w:lineRule="auto"/>
              <w:ind w:left="109" w:right="1356"/>
              <w:rPr>
                <w:sz w:val="28"/>
              </w:rPr>
            </w:pPr>
            <w:r>
              <w:rPr>
                <w:sz w:val="28"/>
              </w:rPr>
              <w:t>Редактирование фотографий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Picture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Manager:</w:t>
            </w:r>
          </w:p>
          <w:p w14:paraId="5222884D" w14:textId="77777777" w:rsidR="00FA27C9" w:rsidRDefault="00FA27C9" w:rsidP="00AC071A">
            <w:pPr>
              <w:pStyle w:val="TableParagraph"/>
              <w:spacing w:before="2" w:line="261" w:lineRule="auto"/>
              <w:ind w:left="109" w:right="1202"/>
              <w:jc w:val="both"/>
              <w:rPr>
                <w:sz w:val="28"/>
              </w:rPr>
            </w:pPr>
            <w:r>
              <w:rPr>
                <w:sz w:val="28"/>
              </w:rPr>
              <w:t>изменение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яркости,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контраста,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насыщенности цвета; обрезка,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поворот,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отражение.</w:t>
            </w:r>
          </w:p>
          <w:p w14:paraId="11D3CA51" w14:textId="77777777" w:rsidR="00FA27C9" w:rsidRDefault="00FA27C9" w:rsidP="00AC071A">
            <w:pPr>
              <w:pStyle w:val="TableParagraph"/>
              <w:spacing w:before="4"/>
              <w:rPr>
                <w:b/>
                <w:sz w:val="29"/>
              </w:rPr>
            </w:pPr>
          </w:p>
          <w:p w14:paraId="05053ED3" w14:textId="77777777" w:rsidR="00FA27C9" w:rsidRDefault="00FA27C9" w:rsidP="00AC071A">
            <w:pPr>
              <w:pStyle w:val="TableParagraph"/>
              <w:spacing w:line="264" w:lineRule="auto"/>
              <w:ind w:left="109" w:right="6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«Восприятие произведений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14:paraId="3547DD60" w14:textId="77777777" w:rsidR="00FA27C9" w:rsidRDefault="00FA27C9" w:rsidP="00AC071A">
            <w:pPr>
              <w:pStyle w:val="TableParagraph"/>
              <w:spacing w:line="256" w:lineRule="auto"/>
              <w:ind w:left="109" w:right="700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пространственных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искусств: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определяются</w:t>
            </w:r>
          </w:p>
          <w:p w14:paraId="2104729C" w14:textId="77777777" w:rsidR="00FA27C9" w:rsidRDefault="00FA27C9" w:rsidP="00AC071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назначению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</w:p>
          <w:p w14:paraId="42AD9021" w14:textId="77777777" w:rsidR="00FA27C9" w:rsidRDefault="00FA27C9" w:rsidP="00AC071A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 людей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2A71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048BEC79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06FB9303" w14:textId="77777777" w:rsidR="00FA27C9" w:rsidRDefault="00FA27C9" w:rsidP="00AC071A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7C437E47" w14:textId="77777777" w:rsidR="00FA27C9" w:rsidRDefault="00FA27C9" w:rsidP="00AC071A">
            <w:pPr>
              <w:pStyle w:val="TableParagraph"/>
              <w:spacing w:before="1" w:line="256" w:lineRule="auto"/>
              <w:ind w:left="110" w:right="454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искусстве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шрифта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(изобразительных) возможностях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надписи,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</w:p>
          <w:p w14:paraId="44505FBB" w14:textId="77777777" w:rsidR="00FA27C9" w:rsidRDefault="00FA27C9" w:rsidP="00AC071A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sz w:val="28"/>
              </w:rPr>
              <w:t>над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шрифтовой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композицией.</w:t>
            </w:r>
          </w:p>
          <w:p w14:paraId="5A755F2D" w14:textId="77777777" w:rsidR="00FA27C9" w:rsidRDefault="00FA27C9" w:rsidP="00AC071A">
            <w:pPr>
              <w:pStyle w:val="TableParagraph"/>
              <w:spacing w:before="24" w:line="256" w:lineRule="auto"/>
              <w:ind w:left="110" w:right="208"/>
              <w:rPr>
                <w:sz w:val="28"/>
              </w:rPr>
            </w:pPr>
            <w:r>
              <w:rPr>
                <w:sz w:val="28"/>
              </w:rPr>
              <w:t>Создание практической творческой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поздравительной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открытки,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совмещая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шрифт и</w:t>
            </w:r>
          </w:p>
          <w:p w14:paraId="63D11DCF" w14:textId="77777777" w:rsidR="00FA27C9" w:rsidRDefault="00FA27C9" w:rsidP="00AC071A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изображение.</w:t>
            </w:r>
          </w:p>
          <w:p w14:paraId="68716D95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6285CFBC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427F3AA2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25F942CD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6684862A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051BF558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1C9FDCA8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3BE0C889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397A0FC1" w14:textId="77777777" w:rsidR="00FA27C9" w:rsidRDefault="00FA27C9" w:rsidP="00AC071A">
            <w:pPr>
              <w:pStyle w:val="TableParagraph"/>
              <w:rPr>
                <w:b/>
                <w:sz w:val="34"/>
              </w:rPr>
            </w:pPr>
          </w:p>
          <w:p w14:paraId="1ABB2CBE" w14:textId="77777777" w:rsidR="00FA27C9" w:rsidRDefault="00FA27C9" w:rsidP="00AC071A">
            <w:pPr>
              <w:pStyle w:val="TableParagraph"/>
              <w:spacing w:line="261" w:lineRule="auto"/>
              <w:ind w:left="110" w:right="450"/>
              <w:rPr>
                <w:sz w:val="28"/>
              </w:rPr>
            </w:pPr>
            <w:r>
              <w:rPr>
                <w:sz w:val="28"/>
              </w:rPr>
              <w:t>Обсуждение содержания 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обучение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ценностному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эстетическому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</w:p>
          <w:p w14:paraId="19B02F65" w14:textId="77777777" w:rsidR="00FA27C9" w:rsidRDefault="00FA27C9" w:rsidP="00AC071A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творчеству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художника.</w:t>
            </w:r>
          </w:p>
        </w:tc>
      </w:tr>
      <w:tr w:rsidR="00FA27C9" w:rsidRPr="00683BFA" w14:paraId="577F06DD" w14:textId="77777777" w:rsidTr="00FA2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391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E750" w14:textId="77777777" w:rsidR="00FA27C9" w:rsidRDefault="00FA27C9" w:rsidP="00AC071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D8C2" w14:textId="77777777" w:rsidR="00FA27C9" w:rsidRDefault="00FA27C9" w:rsidP="00AC071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Искусство</w:t>
            </w:r>
          </w:p>
          <w:p w14:paraId="2B3E4526" w14:textId="77777777" w:rsidR="00FA27C9" w:rsidRDefault="00FA27C9" w:rsidP="00AC071A">
            <w:pPr>
              <w:pStyle w:val="TableParagraph"/>
              <w:spacing w:before="23" w:line="256" w:lineRule="auto"/>
              <w:ind w:left="110" w:right="50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улицах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твоего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7EE7" w14:textId="77777777" w:rsidR="00FA27C9" w:rsidRDefault="00FA27C9" w:rsidP="00AC071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0AF5" w14:textId="77777777" w:rsidR="00FA27C9" w:rsidRDefault="00FA27C9" w:rsidP="00AC071A">
            <w:pPr>
              <w:pStyle w:val="TableParagraph"/>
              <w:spacing w:line="256" w:lineRule="auto"/>
              <w:ind w:left="109" w:right="6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«Восприятие произведений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14:paraId="0B8524D6" w14:textId="77777777" w:rsidR="00FA27C9" w:rsidRDefault="00FA27C9" w:rsidP="00AC071A">
            <w:pPr>
              <w:pStyle w:val="TableParagraph"/>
              <w:spacing w:line="261" w:lineRule="auto"/>
              <w:ind w:left="109" w:right="540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окружающего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мира – архитектура, улицы города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села.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архитектуры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0DE2D254" w14:textId="77777777" w:rsidR="00FA27C9" w:rsidRDefault="00FA27C9" w:rsidP="00AC071A">
            <w:pPr>
              <w:pStyle w:val="TableParagraph"/>
              <w:spacing w:line="256" w:lineRule="auto"/>
              <w:ind w:left="109" w:right="10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архитектурные </w:t>
            </w:r>
            <w:r>
              <w:rPr>
                <w:sz w:val="28"/>
              </w:rPr>
              <w:t>достопримечательности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14:paraId="51AB96EA" w14:textId="77777777" w:rsidR="00FA27C9" w:rsidRDefault="00FA27C9" w:rsidP="00AC071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14:paraId="3EC963E7" w14:textId="77777777" w:rsidR="00FA27C9" w:rsidRDefault="00FA27C9" w:rsidP="00AC071A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Виртуальное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путешествие:</w:t>
            </w:r>
          </w:p>
          <w:p w14:paraId="4F0A670A" w14:textId="77777777" w:rsidR="00FA27C9" w:rsidRDefault="00FA27C9" w:rsidP="00AC071A">
            <w:pPr>
              <w:pStyle w:val="TableParagraph"/>
              <w:spacing w:before="24" w:line="261" w:lineRule="auto"/>
              <w:ind w:left="109" w:right="353"/>
              <w:rPr>
                <w:sz w:val="28"/>
              </w:rPr>
            </w:pPr>
            <w:r>
              <w:rPr>
                <w:sz w:val="28"/>
              </w:rPr>
              <w:t>памятники архитектуры в Москве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Санкт-Петербурге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(обзор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учителя).</w:t>
            </w:r>
          </w:p>
          <w:p w14:paraId="5D1FC778" w14:textId="77777777" w:rsidR="00FA27C9" w:rsidRDefault="00FA27C9" w:rsidP="00AC071A">
            <w:pPr>
              <w:pStyle w:val="TableParagraph"/>
              <w:spacing w:before="4"/>
              <w:rPr>
                <w:b/>
                <w:sz w:val="29"/>
              </w:rPr>
            </w:pPr>
          </w:p>
          <w:p w14:paraId="27342275" w14:textId="77777777" w:rsidR="00FA27C9" w:rsidRDefault="00FA27C9" w:rsidP="00AC071A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</w:p>
          <w:p w14:paraId="161AB082" w14:textId="77777777" w:rsidR="00FA27C9" w:rsidRDefault="00FA27C9" w:rsidP="00AC071A">
            <w:pPr>
              <w:pStyle w:val="TableParagraph"/>
              <w:spacing w:before="24" w:line="259" w:lineRule="auto"/>
              <w:ind w:left="109" w:right="429"/>
              <w:rPr>
                <w:sz w:val="28"/>
              </w:rPr>
            </w:pPr>
            <w:r>
              <w:rPr>
                <w:sz w:val="28"/>
              </w:rPr>
              <w:t>Зарисовки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архитектурных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достопримечательностей города 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наблюдению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18F22214" w14:textId="77777777" w:rsidR="00FA27C9" w:rsidRDefault="00FA27C9" w:rsidP="00AC071A">
            <w:pPr>
              <w:pStyle w:val="TableParagraph"/>
              <w:spacing w:before="7" w:line="256" w:lineRule="auto"/>
              <w:ind w:left="109" w:right="51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памяти,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представлений.</w:t>
            </w:r>
          </w:p>
          <w:p w14:paraId="1C120B3F" w14:textId="77777777" w:rsidR="00FA27C9" w:rsidRDefault="00FA27C9" w:rsidP="00AC071A">
            <w:pPr>
              <w:pStyle w:val="TableParagraph"/>
              <w:rPr>
                <w:b/>
                <w:sz w:val="31"/>
              </w:rPr>
            </w:pPr>
          </w:p>
          <w:p w14:paraId="7B462947" w14:textId="77777777" w:rsidR="00FA27C9" w:rsidRDefault="00FA27C9" w:rsidP="00AC071A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«Архитектура»</w:t>
            </w:r>
          </w:p>
          <w:p w14:paraId="4DAA8E3D" w14:textId="77777777" w:rsidR="00FA27C9" w:rsidRDefault="00FA27C9" w:rsidP="00AC071A">
            <w:pPr>
              <w:pStyle w:val="TableParagraph"/>
              <w:spacing w:before="24" w:line="256" w:lineRule="auto"/>
              <w:ind w:left="109" w:right="679"/>
              <w:rPr>
                <w:sz w:val="28"/>
              </w:rPr>
            </w:pPr>
            <w:r>
              <w:rPr>
                <w:sz w:val="28"/>
              </w:rPr>
              <w:t>Проектирование садово-паркового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пространства на плоскости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(аппликация, коллаж)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</w:p>
          <w:p w14:paraId="231FA755" w14:textId="77777777" w:rsidR="00FA27C9" w:rsidRDefault="00FA27C9" w:rsidP="00AC071A">
            <w:pPr>
              <w:pStyle w:val="TableParagraph"/>
              <w:spacing w:before="11"/>
              <w:ind w:left="109"/>
              <w:rPr>
                <w:sz w:val="28"/>
              </w:rPr>
            </w:pPr>
            <w:r>
              <w:rPr>
                <w:sz w:val="28"/>
              </w:rPr>
              <w:t>макета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бумаги,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344F" w14:textId="77777777" w:rsidR="00FA27C9" w:rsidRDefault="00FA27C9" w:rsidP="00AC071A">
            <w:pPr>
              <w:pStyle w:val="TableParagraph"/>
              <w:spacing w:line="256" w:lineRule="auto"/>
              <w:ind w:left="110" w:right="12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окружающего мира – архитектура,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улицы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села.</w:t>
            </w:r>
          </w:p>
          <w:p w14:paraId="48DA78AA" w14:textId="77777777" w:rsidR="00FA27C9" w:rsidRDefault="00FA27C9" w:rsidP="00AC071A">
            <w:pPr>
              <w:pStyle w:val="TableParagraph"/>
              <w:spacing w:before="7" w:line="256" w:lineRule="auto"/>
              <w:ind w:left="110" w:right="838"/>
              <w:rPr>
                <w:sz w:val="28"/>
              </w:rPr>
            </w:pPr>
            <w:r>
              <w:rPr>
                <w:sz w:val="28"/>
              </w:rPr>
              <w:t>Знакомство с памятниками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архитектуры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архитектурными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достопримечательностями</w:t>
            </w:r>
          </w:p>
          <w:p w14:paraId="0053F3EB" w14:textId="77777777" w:rsidR="00FA27C9" w:rsidRDefault="00FA27C9" w:rsidP="00AC071A">
            <w:pPr>
              <w:pStyle w:val="TableParagraph"/>
              <w:spacing w:before="4" w:line="264" w:lineRule="auto"/>
              <w:ind w:left="110" w:right="466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учителя), 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14:paraId="2FC12FE6" w14:textId="77777777" w:rsidR="00FA27C9" w:rsidRDefault="00FA27C9" w:rsidP="00AC071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виртуальном путешествии.</w:t>
            </w:r>
          </w:p>
          <w:p w14:paraId="215766DF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3112327C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22277EBD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6035DB45" w14:textId="77777777" w:rsidR="00FA27C9" w:rsidRDefault="00FA27C9" w:rsidP="00AC071A">
            <w:pPr>
              <w:pStyle w:val="TableParagraph"/>
              <w:rPr>
                <w:b/>
                <w:sz w:val="33"/>
              </w:rPr>
            </w:pPr>
          </w:p>
          <w:p w14:paraId="0D29D244" w14:textId="77777777" w:rsidR="00FA27C9" w:rsidRDefault="00FA27C9" w:rsidP="00AC071A">
            <w:pPr>
              <w:pStyle w:val="TableParagraph"/>
              <w:spacing w:line="259" w:lineRule="auto"/>
              <w:ind w:left="110" w:right="849"/>
              <w:rPr>
                <w:sz w:val="28"/>
              </w:rPr>
            </w:pPr>
            <w:r>
              <w:rPr>
                <w:sz w:val="28"/>
              </w:rPr>
              <w:t>Выполнение зарисовок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творческих рисунков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 представлению на 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исторических памятников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архитектурных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города.</w:t>
            </w:r>
          </w:p>
          <w:p w14:paraId="18743945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3DC5D93E" w14:textId="77777777" w:rsidR="00FA27C9" w:rsidRDefault="00FA27C9" w:rsidP="00AC071A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6A2BFCCF" w14:textId="77777777" w:rsidR="00FA27C9" w:rsidRDefault="00FA27C9" w:rsidP="00AC071A">
            <w:pPr>
              <w:pStyle w:val="TableParagraph"/>
              <w:spacing w:line="256" w:lineRule="auto"/>
              <w:ind w:left="110" w:right="535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эскиза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макета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паркового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пространства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</w:p>
          <w:p w14:paraId="348E7082" w14:textId="77777777" w:rsidR="00FA27C9" w:rsidRDefault="00FA27C9" w:rsidP="00AC071A">
            <w:pPr>
              <w:pStyle w:val="TableParagraph"/>
              <w:spacing w:before="3" w:line="256" w:lineRule="auto"/>
              <w:ind w:left="110" w:right="35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созданию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макета.</w:t>
            </w:r>
          </w:p>
        </w:tc>
      </w:tr>
    </w:tbl>
    <w:p w14:paraId="3F372BBF" w14:textId="77777777" w:rsidR="00FA27C9" w:rsidRDefault="00FA27C9" w:rsidP="00FA27C9">
      <w:pPr>
        <w:pStyle w:val="210"/>
        <w:tabs>
          <w:tab w:val="left" w:pos="327"/>
        </w:tabs>
        <w:spacing w:before="79"/>
        <w:ind w:left="0"/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2658"/>
        <w:gridCol w:w="1693"/>
        <w:gridCol w:w="4977"/>
        <w:gridCol w:w="4783"/>
      </w:tblGrid>
      <w:tr w:rsidR="00FA27C9" w:rsidRPr="00683BFA" w14:paraId="512A4377" w14:textId="77777777" w:rsidTr="00AC071A">
        <w:trPr>
          <w:trHeight w:val="8700"/>
        </w:trPr>
        <w:tc>
          <w:tcPr>
            <w:tcW w:w="742" w:type="dxa"/>
          </w:tcPr>
          <w:p w14:paraId="42960199" w14:textId="77777777" w:rsidR="00FA27C9" w:rsidRDefault="00FA27C9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2658" w:type="dxa"/>
          </w:tcPr>
          <w:p w14:paraId="0FC821CD" w14:textId="77777777" w:rsidR="00FA27C9" w:rsidRDefault="00FA27C9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14:paraId="0BC57970" w14:textId="77777777" w:rsidR="00FA27C9" w:rsidRDefault="00FA27C9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14:paraId="31D06780" w14:textId="77777777" w:rsidR="00FA27C9" w:rsidRDefault="00FA27C9" w:rsidP="00AC071A">
            <w:pPr>
              <w:pStyle w:val="TableParagraph"/>
              <w:spacing w:line="256" w:lineRule="auto"/>
              <w:ind w:left="109" w:right="1313"/>
              <w:rPr>
                <w:sz w:val="28"/>
              </w:rPr>
            </w:pPr>
            <w:r>
              <w:rPr>
                <w:sz w:val="28"/>
              </w:rPr>
              <w:t>картона,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пенопласта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подручных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14:paraId="231F5A9D" w14:textId="77777777" w:rsidR="00FA27C9" w:rsidRDefault="00FA27C9" w:rsidP="00AC071A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04E40CF5" w14:textId="77777777" w:rsidR="00FA27C9" w:rsidRDefault="00FA27C9" w:rsidP="00AC071A">
            <w:pPr>
              <w:pStyle w:val="TableParagraph"/>
              <w:spacing w:before="1" w:line="259" w:lineRule="auto"/>
              <w:ind w:left="109" w:right="692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14:paraId="3BD1D744" w14:textId="77777777" w:rsidR="00FA27C9" w:rsidRDefault="00FA27C9" w:rsidP="00AC071A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Проектирование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(эскизы)</w:t>
            </w:r>
          </w:p>
          <w:p w14:paraId="7C3C1162" w14:textId="77777777" w:rsidR="00FA27C9" w:rsidRDefault="00FA27C9" w:rsidP="00AC071A">
            <w:pPr>
              <w:pStyle w:val="TableParagraph"/>
              <w:spacing w:before="24" w:line="259" w:lineRule="auto"/>
              <w:ind w:left="109" w:right="140"/>
              <w:rPr>
                <w:sz w:val="28"/>
              </w:rPr>
            </w:pPr>
            <w:r>
              <w:rPr>
                <w:sz w:val="28"/>
              </w:rPr>
              <w:t>декоративных украшений в городе,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ажурные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ограды,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фонарей, скамеек, киосков, подставок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цветов.</w:t>
            </w:r>
          </w:p>
          <w:p w14:paraId="2773D9F5" w14:textId="77777777" w:rsidR="00FA27C9" w:rsidRDefault="00FA27C9" w:rsidP="00AC071A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227D6180" w14:textId="77777777" w:rsidR="00FA27C9" w:rsidRDefault="00FA27C9" w:rsidP="00AC071A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14:paraId="3F1228A4" w14:textId="77777777" w:rsidR="00FA27C9" w:rsidRDefault="00FA27C9" w:rsidP="00AC071A">
            <w:pPr>
              <w:pStyle w:val="TableParagraph"/>
              <w:spacing w:before="24" w:line="256" w:lineRule="auto"/>
              <w:ind w:left="109" w:right="175"/>
              <w:rPr>
                <w:sz w:val="28"/>
              </w:rPr>
            </w:pPr>
            <w:r>
              <w:rPr>
                <w:sz w:val="28"/>
              </w:rPr>
              <w:t>Транспорт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фантастических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машин.</w:t>
            </w:r>
          </w:p>
          <w:p w14:paraId="36ADFDCF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4BEECD0F" w14:textId="77777777" w:rsidR="00FA27C9" w:rsidRDefault="00FA27C9" w:rsidP="00AC071A">
            <w:pPr>
              <w:pStyle w:val="TableParagraph"/>
              <w:rPr>
                <w:b/>
                <w:sz w:val="31"/>
              </w:rPr>
            </w:pPr>
          </w:p>
          <w:p w14:paraId="233D90A4" w14:textId="77777777" w:rsidR="00FA27C9" w:rsidRDefault="00FA27C9" w:rsidP="00AC071A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</w:p>
          <w:p w14:paraId="0BE2B567" w14:textId="77777777" w:rsidR="00FA27C9" w:rsidRDefault="00FA27C9" w:rsidP="00AC071A">
            <w:pPr>
              <w:pStyle w:val="TableParagraph"/>
              <w:spacing w:before="23" w:line="264" w:lineRule="auto"/>
              <w:ind w:left="109" w:right="125"/>
              <w:rPr>
                <w:sz w:val="28"/>
              </w:rPr>
            </w:pPr>
            <w:r>
              <w:rPr>
                <w:sz w:val="28"/>
              </w:rPr>
              <w:t>Графический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рисунок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(индивидуально)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панно</w:t>
            </w:r>
          </w:p>
          <w:p w14:paraId="1355F162" w14:textId="77777777" w:rsidR="00FA27C9" w:rsidRDefault="00FA27C9" w:rsidP="00AC071A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«Образ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города»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(села)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</w:p>
          <w:p w14:paraId="631A0295" w14:textId="77777777" w:rsidR="00FA27C9" w:rsidRDefault="00FA27C9" w:rsidP="00AC071A">
            <w:pPr>
              <w:pStyle w:val="TableParagraph"/>
              <w:spacing w:before="24" w:line="259" w:lineRule="auto"/>
              <w:ind w:left="109" w:right="122"/>
              <w:rPr>
                <w:sz w:val="28"/>
              </w:rPr>
            </w:pPr>
            <w:r>
              <w:rPr>
                <w:sz w:val="28"/>
              </w:rPr>
              <w:t>коллективной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(композиционная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склейка-аппликация рисунков зданий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других элементов городского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выполненных</w:t>
            </w:r>
          </w:p>
          <w:p w14:paraId="77E200FE" w14:textId="77777777" w:rsidR="00FA27C9" w:rsidRDefault="00FA27C9" w:rsidP="00AC071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индивидуально)</w:t>
            </w:r>
          </w:p>
        </w:tc>
        <w:tc>
          <w:tcPr>
            <w:tcW w:w="4783" w:type="dxa"/>
          </w:tcPr>
          <w:p w14:paraId="344CFB92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085BEE14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49C9272B" w14:textId="77777777" w:rsidR="00FA27C9" w:rsidRDefault="00FA27C9" w:rsidP="00AC071A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44F07569" w14:textId="77777777" w:rsidR="00FA27C9" w:rsidRDefault="00FA27C9" w:rsidP="00AC071A">
            <w:pPr>
              <w:pStyle w:val="TableParagraph"/>
              <w:spacing w:before="1" w:line="259" w:lineRule="auto"/>
              <w:ind w:left="110" w:right="119"/>
              <w:rPr>
                <w:sz w:val="28"/>
              </w:rPr>
            </w:pPr>
            <w:r>
              <w:rPr>
                <w:sz w:val="28"/>
              </w:rPr>
              <w:t>Создание в виде рисунков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объёмных аппликаций из цветной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эскизов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разнообразных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малых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архитектурных форм, наполняющих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пространство.</w:t>
            </w:r>
          </w:p>
          <w:p w14:paraId="57D52059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2646E30E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08815912" w14:textId="77777777" w:rsidR="00FA27C9" w:rsidRDefault="00FA27C9" w:rsidP="00AC071A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6542B7DE" w14:textId="77777777" w:rsidR="00FA27C9" w:rsidRDefault="00FA27C9" w:rsidP="00AC071A">
            <w:pPr>
              <w:pStyle w:val="TableParagraph"/>
              <w:spacing w:line="256" w:lineRule="auto"/>
              <w:ind w:left="110" w:right="891"/>
              <w:rPr>
                <w:sz w:val="28"/>
              </w:rPr>
            </w:pPr>
            <w:r>
              <w:rPr>
                <w:sz w:val="28"/>
              </w:rPr>
              <w:t>Создание в виде рисунков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 в технике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бумагопластики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транспортного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средства.</w:t>
            </w:r>
          </w:p>
          <w:p w14:paraId="4B949F8E" w14:textId="77777777" w:rsidR="00FA27C9" w:rsidRDefault="00FA27C9" w:rsidP="00AC071A">
            <w:pPr>
              <w:pStyle w:val="TableParagraph"/>
              <w:spacing w:before="2"/>
              <w:rPr>
                <w:b/>
                <w:sz w:val="31"/>
              </w:rPr>
            </w:pPr>
          </w:p>
          <w:p w14:paraId="1FB9F79C" w14:textId="77777777" w:rsidR="00FA27C9" w:rsidRDefault="00FA27C9" w:rsidP="00AC071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панно</w:t>
            </w:r>
          </w:p>
          <w:p w14:paraId="3C5CDA2A" w14:textId="77777777" w:rsidR="00FA27C9" w:rsidRDefault="00FA27C9" w:rsidP="00AC071A">
            <w:pPr>
              <w:pStyle w:val="TableParagraph"/>
              <w:spacing w:before="24" w:line="259" w:lineRule="auto"/>
              <w:ind w:left="110" w:right="958"/>
              <w:rPr>
                <w:sz w:val="28"/>
              </w:rPr>
            </w:pPr>
            <w:r>
              <w:rPr>
                <w:sz w:val="28"/>
              </w:rPr>
              <w:t>«Образ моего города» (села)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(композиционная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склейка-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аппликация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других элементов городского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пространства, выполненных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индивидуально)</w:t>
            </w:r>
          </w:p>
        </w:tc>
      </w:tr>
    </w:tbl>
    <w:p w14:paraId="5D6B0DA3" w14:textId="77777777" w:rsidR="00FA27C9" w:rsidRDefault="00FA27C9" w:rsidP="001652CF">
      <w:pPr>
        <w:pStyle w:val="210"/>
        <w:tabs>
          <w:tab w:val="left" w:pos="327"/>
        </w:tabs>
        <w:spacing w:before="79"/>
        <w:ind w:left="216"/>
      </w:pPr>
    </w:p>
    <w:tbl>
      <w:tblPr>
        <w:tblStyle w:val="TableNormal"/>
        <w:tblW w:w="14853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2"/>
        <w:gridCol w:w="2658"/>
        <w:gridCol w:w="1693"/>
        <w:gridCol w:w="4977"/>
        <w:gridCol w:w="4783"/>
      </w:tblGrid>
      <w:tr w:rsidR="00FA27C9" w14:paraId="77655583" w14:textId="77777777" w:rsidTr="00FA27C9">
        <w:trPr>
          <w:trHeight w:val="9391"/>
        </w:trPr>
        <w:tc>
          <w:tcPr>
            <w:tcW w:w="742" w:type="dxa"/>
          </w:tcPr>
          <w:p w14:paraId="6EF70525" w14:textId="77777777" w:rsidR="00FA27C9" w:rsidRDefault="00FA27C9" w:rsidP="00AC071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4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158D61F7" w14:textId="77777777" w:rsidR="00FA27C9" w:rsidRDefault="00FA27C9" w:rsidP="00AC071A">
            <w:pPr>
              <w:pStyle w:val="TableParagraph"/>
              <w:spacing w:line="256" w:lineRule="auto"/>
              <w:ind w:left="110" w:right="1044"/>
              <w:rPr>
                <w:sz w:val="28"/>
              </w:rPr>
            </w:pPr>
            <w:r>
              <w:rPr>
                <w:sz w:val="28"/>
              </w:rPr>
              <w:t>Художник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зрелище</w:t>
            </w:r>
          </w:p>
        </w:tc>
        <w:tc>
          <w:tcPr>
            <w:tcW w:w="1693" w:type="dxa"/>
            <w:tcBorders>
              <w:bottom w:val="single" w:sz="4" w:space="0" w:color="auto"/>
            </w:tcBorders>
          </w:tcPr>
          <w:p w14:paraId="6BF40E94" w14:textId="77777777" w:rsidR="00FA27C9" w:rsidRDefault="00FA27C9" w:rsidP="00AC071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977" w:type="dxa"/>
            <w:tcBorders>
              <w:bottom w:val="single" w:sz="4" w:space="0" w:color="auto"/>
            </w:tcBorders>
          </w:tcPr>
          <w:p w14:paraId="0CE03968" w14:textId="77777777" w:rsidR="00FA27C9" w:rsidRDefault="00FA27C9" w:rsidP="00AC071A">
            <w:pPr>
              <w:pStyle w:val="TableParagraph"/>
              <w:spacing w:line="318" w:lineRule="exact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14:paraId="11070527" w14:textId="77777777" w:rsidR="00FA27C9" w:rsidRDefault="00FA27C9" w:rsidP="00AC071A">
            <w:pPr>
              <w:pStyle w:val="TableParagraph"/>
              <w:spacing w:before="23" w:line="261" w:lineRule="auto"/>
              <w:ind w:left="109" w:right="127"/>
              <w:rPr>
                <w:sz w:val="28"/>
              </w:rPr>
            </w:pPr>
            <w:r>
              <w:rPr>
                <w:sz w:val="28"/>
              </w:rPr>
              <w:t>Сюжетная композиция «В цирке»,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 гуаши или карандаша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акварели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представлению).</w:t>
            </w:r>
          </w:p>
          <w:p w14:paraId="555D6FC0" w14:textId="77777777" w:rsidR="00FA27C9" w:rsidRDefault="00FA27C9" w:rsidP="00AC071A">
            <w:pPr>
              <w:pStyle w:val="TableParagraph"/>
              <w:spacing w:before="4"/>
              <w:rPr>
                <w:b/>
                <w:sz w:val="29"/>
              </w:rPr>
            </w:pPr>
          </w:p>
          <w:p w14:paraId="7C94F6A2" w14:textId="77777777" w:rsidR="00FA27C9" w:rsidRDefault="00FA27C9" w:rsidP="00AC071A">
            <w:pPr>
              <w:pStyle w:val="TableParagraph"/>
              <w:spacing w:before="1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14:paraId="79C6958A" w14:textId="77777777" w:rsidR="00FA27C9" w:rsidRDefault="00FA27C9" w:rsidP="00AC071A">
            <w:pPr>
              <w:pStyle w:val="TableParagraph"/>
              <w:spacing w:before="24" w:line="259" w:lineRule="auto"/>
              <w:ind w:left="109" w:right="364"/>
              <w:rPr>
                <w:sz w:val="28"/>
              </w:rPr>
            </w:pPr>
            <w:r>
              <w:rPr>
                <w:sz w:val="28"/>
              </w:rPr>
              <w:t>Художник в театре: эскиз занавеса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декораций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сцены)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спектакля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сказочным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сюжетом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(сказка</w:t>
            </w:r>
          </w:p>
          <w:p w14:paraId="5263D687" w14:textId="77777777" w:rsidR="00FA27C9" w:rsidRDefault="00FA27C9" w:rsidP="00AC071A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14:paraId="5B29DB93" w14:textId="77777777" w:rsidR="00FA27C9" w:rsidRDefault="00FA27C9" w:rsidP="00AC071A">
            <w:pPr>
              <w:pStyle w:val="TableParagraph"/>
              <w:spacing w:before="9"/>
              <w:rPr>
                <w:b/>
                <w:sz w:val="32"/>
              </w:rPr>
            </w:pPr>
          </w:p>
          <w:p w14:paraId="6FD96AC5" w14:textId="77777777" w:rsidR="00FA27C9" w:rsidRDefault="00FA27C9" w:rsidP="00AC071A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«Скульптура»</w:t>
            </w:r>
          </w:p>
          <w:p w14:paraId="02E1F5A4" w14:textId="77777777" w:rsidR="00FA27C9" w:rsidRDefault="00FA27C9" w:rsidP="00AC071A">
            <w:pPr>
              <w:pStyle w:val="TableParagraph"/>
              <w:spacing w:before="24" w:line="259" w:lineRule="auto"/>
              <w:ind w:left="109" w:right="170"/>
              <w:rPr>
                <w:sz w:val="28"/>
              </w:rPr>
            </w:pPr>
            <w:r>
              <w:rPr>
                <w:sz w:val="28"/>
              </w:rPr>
              <w:t>Лепка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сказочного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персонажа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сюжета известной сказки или создание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этого персонажа путём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бумагопластики.</w:t>
            </w:r>
          </w:p>
          <w:p w14:paraId="3199419C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5F76DDE1" w14:textId="77777777" w:rsidR="00FA27C9" w:rsidRDefault="00FA27C9" w:rsidP="00AC071A">
            <w:pPr>
              <w:pStyle w:val="TableParagraph"/>
              <w:spacing w:before="8"/>
              <w:rPr>
                <w:b/>
                <w:sz w:val="30"/>
              </w:rPr>
            </w:pPr>
          </w:p>
          <w:p w14:paraId="6E2AFA45" w14:textId="77777777" w:rsidR="00FA27C9" w:rsidRDefault="00FA27C9" w:rsidP="00AC071A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14:paraId="01D01ABD" w14:textId="77777777" w:rsidR="00FA27C9" w:rsidRDefault="00FA27C9" w:rsidP="00AC071A">
            <w:pPr>
              <w:pStyle w:val="TableParagraph"/>
              <w:spacing w:before="24" w:line="256" w:lineRule="auto"/>
              <w:ind w:left="109" w:right="149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Строение,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пропорции, взаиморасположение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Эскиз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</w:p>
          <w:p w14:paraId="279E66E7" w14:textId="77777777" w:rsidR="00FA27C9" w:rsidRDefault="00FA27C9" w:rsidP="00AC071A">
            <w:pPr>
              <w:pStyle w:val="TableParagraph"/>
              <w:spacing w:before="11" w:line="256" w:lineRule="auto"/>
              <w:ind w:left="109" w:right="298"/>
              <w:rPr>
                <w:sz w:val="28"/>
              </w:rPr>
            </w:pPr>
            <w:r>
              <w:rPr>
                <w:sz w:val="28"/>
              </w:rPr>
              <w:t>маскарада: изображение лица – маски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персонажа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ярко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выраженным</w:t>
            </w:r>
          </w:p>
          <w:p w14:paraId="02DE8623" w14:textId="77777777" w:rsidR="00FA27C9" w:rsidRDefault="00FA27C9" w:rsidP="00AC071A">
            <w:pPr>
              <w:pStyle w:val="TableParagraph"/>
              <w:spacing w:before="2" w:line="256" w:lineRule="auto"/>
              <w:ind w:left="109" w:right="497"/>
              <w:rPr>
                <w:sz w:val="28"/>
              </w:rPr>
            </w:pPr>
            <w:r>
              <w:rPr>
                <w:sz w:val="28"/>
              </w:rPr>
              <w:t>характером.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Аппликация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цветной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бумаги.</w:t>
            </w:r>
          </w:p>
          <w:p w14:paraId="2DCCAB82" w14:textId="77777777" w:rsidR="00FA27C9" w:rsidRDefault="00FA27C9" w:rsidP="00AC071A">
            <w:pPr>
              <w:pStyle w:val="TableParagraph"/>
              <w:spacing w:before="10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«Азбука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цифровой графики»</w:t>
            </w:r>
          </w:p>
        </w:tc>
        <w:tc>
          <w:tcPr>
            <w:tcW w:w="4783" w:type="dxa"/>
            <w:tcBorders>
              <w:bottom w:val="single" w:sz="4" w:space="0" w:color="auto"/>
            </w:tcBorders>
          </w:tcPr>
          <w:p w14:paraId="1FDC55F3" w14:textId="77777777" w:rsidR="00FA27C9" w:rsidRDefault="00FA27C9" w:rsidP="00AC071A">
            <w:pPr>
              <w:pStyle w:val="TableParagraph"/>
              <w:spacing w:line="318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сюжетной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композиции</w:t>
            </w:r>
          </w:p>
          <w:p w14:paraId="62DA0CD6" w14:textId="77777777" w:rsidR="00FA27C9" w:rsidRDefault="00FA27C9" w:rsidP="00AC071A">
            <w:pPr>
              <w:pStyle w:val="TableParagraph"/>
              <w:spacing w:before="23" w:line="256" w:lineRule="auto"/>
              <w:ind w:left="110" w:right="346"/>
              <w:jc w:val="both"/>
              <w:rPr>
                <w:sz w:val="28"/>
              </w:rPr>
            </w:pPr>
            <w:r>
              <w:rPr>
                <w:sz w:val="28"/>
              </w:rPr>
              <w:t>«В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цирке»,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гуаши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или карандаша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акварели.</w:t>
            </w:r>
          </w:p>
          <w:p w14:paraId="622B6B78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36C6D2DB" w14:textId="77777777" w:rsidR="00FA27C9" w:rsidRDefault="00FA27C9" w:rsidP="00AC071A">
            <w:pPr>
              <w:pStyle w:val="TableParagraph"/>
              <w:rPr>
                <w:b/>
                <w:sz w:val="31"/>
              </w:rPr>
            </w:pPr>
          </w:p>
          <w:p w14:paraId="0493E37E" w14:textId="77777777" w:rsidR="00FA27C9" w:rsidRDefault="00FA27C9" w:rsidP="00AC071A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  <w:p w14:paraId="388B1AA3" w14:textId="77777777" w:rsidR="00FA27C9" w:rsidRDefault="00FA27C9" w:rsidP="00AC071A">
            <w:pPr>
              <w:pStyle w:val="TableParagraph"/>
              <w:spacing w:before="24" w:line="259" w:lineRule="auto"/>
              <w:ind w:left="110" w:right="299"/>
              <w:jc w:val="both"/>
              <w:rPr>
                <w:sz w:val="28"/>
              </w:rPr>
            </w:pPr>
            <w:r>
              <w:rPr>
                <w:sz w:val="28"/>
              </w:rPr>
              <w:t>о деятельности художника в театре.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красками эскиза занавеса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эскиза декораций к выбранному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сюжету.</w:t>
            </w:r>
          </w:p>
          <w:p w14:paraId="4B89AC17" w14:textId="77777777" w:rsidR="00FA27C9" w:rsidRDefault="00FA27C9" w:rsidP="00AC071A">
            <w:pPr>
              <w:pStyle w:val="TableParagraph"/>
              <w:spacing w:before="8"/>
              <w:rPr>
                <w:b/>
                <w:sz w:val="30"/>
              </w:rPr>
            </w:pPr>
          </w:p>
          <w:p w14:paraId="7B9BD621" w14:textId="77777777" w:rsidR="00FA27C9" w:rsidRDefault="00FA27C9" w:rsidP="00AC071A">
            <w:pPr>
              <w:pStyle w:val="TableParagraph"/>
              <w:spacing w:line="256" w:lineRule="auto"/>
              <w:ind w:left="110" w:right="811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лепке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сказочного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персонажа</w:t>
            </w:r>
          </w:p>
          <w:p w14:paraId="24729FC9" w14:textId="77777777" w:rsidR="00FA27C9" w:rsidRDefault="00FA27C9" w:rsidP="00AC071A">
            <w:pPr>
              <w:pStyle w:val="TableParagraph"/>
              <w:spacing w:before="3" w:line="256" w:lineRule="auto"/>
              <w:ind w:left="110" w:right="41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сюжета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известной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(или создание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персонажа</w:t>
            </w:r>
          </w:p>
          <w:p w14:paraId="5C6895CB" w14:textId="77777777" w:rsidR="00FA27C9" w:rsidRDefault="00FA27C9" w:rsidP="00AC071A">
            <w:pPr>
              <w:pStyle w:val="TableParagraph"/>
              <w:spacing w:before="10" w:line="256" w:lineRule="auto"/>
              <w:ind w:left="110" w:right="12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бумагопластики, 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учителя).</w:t>
            </w:r>
          </w:p>
          <w:p w14:paraId="33477A4B" w14:textId="77777777" w:rsidR="00FA27C9" w:rsidRDefault="00FA27C9" w:rsidP="00AC071A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582B5826" w14:textId="77777777" w:rsidR="00FA27C9" w:rsidRDefault="00FA27C9" w:rsidP="00AC071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  <w:p w14:paraId="11E19FE5" w14:textId="77777777" w:rsidR="00FA27C9" w:rsidRDefault="00FA27C9" w:rsidP="00AC071A">
            <w:pPr>
              <w:pStyle w:val="TableParagraph"/>
              <w:spacing w:before="24" w:line="256" w:lineRule="auto"/>
              <w:ind w:left="110" w:right="1013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пропорциях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симметричном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лица.</w:t>
            </w:r>
          </w:p>
          <w:p w14:paraId="17BFD1DC" w14:textId="77777777" w:rsidR="00FA27C9" w:rsidRDefault="00FA27C9" w:rsidP="00AC071A">
            <w:pPr>
              <w:pStyle w:val="TableParagraph"/>
              <w:spacing w:before="11" w:line="256" w:lineRule="auto"/>
              <w:ind w:left="110" w:right="1458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портрета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(лица)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14:paraId="34E2AB35" w14:textId="77777777" w:rsidR="00FA27C9" w:rsidRDefault="00FA27C9" w:rsidP="00AC071A">
            <w:pPr>
              <w:pStyle w:val="TableParagraph"/>
              <w:spacing w:before="2" w:line="256" w:lineRule="auto"/>
              <w:ind w:left="110" w:right="944"/>
              <w:rPr>
                <w:sz w:val="28"/>
              </w:rPr>
            </w:pPr>
            <w:r>
              <w:rPr>
                <w:sz w:val="28"/>
              </w:rPr>
              <w:t>Создание маски сказочного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ярко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выраженным</w:t>
            </w:r>
          </w:p>
          <w:p w14:paraId="76CED243" w14:textId="77777777" w:rsidR="00FA27C9" w:rsidRDefault="00FA27C9" w:rsidP="00AC071A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характером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</w:p>
        </w:tc>
      </w:tr>
      <w:tr w:rsidR="00FA27C9" w14:paraId="6362EDD8" w14:textId="77777777" w:rsidTr="00FA2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391"/>
        </w:trPr>
        <w:tc>
          <w:tcPr>
            <w:tcW w:w="742" w:type="dxa"/>
            <w:tcBorders>
              <w:right w:val="single" w:sz="4" w:space="0" w:color="auto"/>
            </w:tcBorders>
          </w:tcPr>
          <w:p w14:paraId="058E887E" w14:textId="77777777" w:rsidR="00FA27C9" w:rsidRDefault="00FA27C9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6EDAA" w14:textId="77777777" w:rsidR="00FA27C9" w:rsidRDefault="00FA27C9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6CD3" w14:textId="77777777" w:rsidR="00FA27C9" w:rsidRDefault="00FA27C9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9ADF" w14:textId="77777777" w:rsidR="00FA27C9" w:rsidRDefault="00FA27C9" w:rsidP="00AC071A">
            <w:pPr>
              <w:pStyle w:val="TableParagraph"/>
              <w:spacing w:line="256" w:lineRule="auto"/>
              <w:ind w:left="109" w:right="213"/>
              <w:rPr>
                <w:sz w:val="28"/>
              </w:rPr>
            </w:pPr>
            <w:r>
              <w:rPr>
                <w:sz w:val="28"/>
              </w:rPr>
              <w:t>Изображение и изучение мимики лица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программе Paint (или другом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редакторе).</w:t>
            </w:r>
          </w:p>
          <w:p w14:paraId="423903AD" w14:textId="77777777" w:rsidR="00FA27C9" w:rsidRDefault="00FA27C9" w:rsidP="00AC071A">
            <w:pPr>
              <w:pStyle w:val="TableParagraph"/>
              <w:spacing w:before="8"/>
              <w:rPr>
                <w:b/>
                <w:sz w:val="30"/>
              </w:rPr>
            </w:pPr>
          </w:p>
          <w:p w14:paraId="204ED334" w14:textId="77777777" w:rsidR="00FA27C9" w:rsidRDefault="00FA27C9" w:rsidP="00AC071A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14:paraId="0B0923B9" w14:textId="77777777" w:rsidR="00FA27C9" w:rsidRDefault="00FA27C9" w:rsidP="00AC071A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Эскиз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плаката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афиши.</w:t>
            </w:r>
          </w:p>
          <w:p w14:paraId="78AC1BAA" w14:textId="77777777" w:rsidR="00FA27C9" w:rsidRDefault="00FA27C9" w:rsidP="00AC071A">
            <w:pPr>
              <w:pStyle w:val="TableParagraph"/>
              <w:spacing w:before="24" w:line="264" w:lineRule="auto"/>
              <w:ind w:left="109" w:right="415"/>
              <w:rPr>
                <w:sz w:val="28"/>
              </w:rPr>
            </w:pPr>
            <w:r>
              <w:rPr>
                <w:sz w:val="28"/>
              </w:rPr>
              <w:t>Совмещение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шрифта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изображения.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композиции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плаката.</w:t>
            </w:r>
          </w:p>
          <w:p w14:paraId="7DAE3015" w14:textId="77777777" w:rsidR="00FA27C9" w:rsidRDefault="00FA27C9" w:rsidP="00AC071A">
            <w:pPr>
              <w:pStyle w:val="TableParagraph"/>
              <w:spacing w:line="312" w:lineRule="exact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«Азбука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цифровой графики»</w:t>
            </w:r>
          </w:p>
          <w:p w14:paraId="1E77820D" w14:textId="77777777" w:rsidR="00FA27C9" w:rsidRDefault="00FA27C9" w:rsidP="00AC071A">
            <w:pPr>
              <w:pStyle w:val="TableParagraph"/>
              <w:spacing w:before="24" w:line="259" w:lineRule="auto"/>
              <w:ind w:left="109" w:right="206"/>
              <w:rPr>
                <w:sz w:val="28"/>
              </w:rPr>
            </w:pPr>
            <w:r>
              <w:rPr>
                <w:sz w:val="28"/>
              </w:rPr>
              <w:t>Совмещение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редактора векторного изображения,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фотографии и шрифта для 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плаката или поздравительной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открытки.</w:t>
            </w:r>
          </w:p>
          <w:p w14:paraId="69C50044" w14:textId="77777777" w:rsidR="00FA27C9" w:rsidRDefault="00FA27C9" w:rsidP="00AC071A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45A81ED9" w14:textId="77777777" w:rsidR="00FA27C9" w:rsidRDefault="00FA27C9" w:rsidP="00AC071A">
            <w:pPr>
              <w:pStyle w:val="TableParagraph"/>
              <w:spacing w:line="256" w:lineRule="auto"/>
              <w:ind w:left="109" w:right="692"/>
              <w:rPr>
                <w:sz w:val="28"/>
              </w:rPr>
            </w:pPr>
            <w:r>
              <w:rPr>
                <w:i/>
                <w:sz w:val="28"/>
              </w:rPr>
              <w:t xml:space="preserve">Модуль «Живопись» </w:t>
            </w:r>
            <w:r>
              <w:rPr>
                <w:sz w:val="28"/>
              </w:rPr>
              <w:t>Тематическая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композиция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«Праздник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городе».</w:t>
            </w:r>
          </w:p>
          <w:p w14:paraId="5DB4451E" w14:textId="77777777" w:rsidR="00FA27C9" w:rsidRDefault="00FA27C9" w:rsidP="00AC071A">
            <w:pPr>
              <w:pStyle w:val="TableParagraph"/>
              <w:spacing w:before="2" w:line="264" w:lineRule="auto"/>
              <w:ind w:left="109" w:right="470"/>
              <w:rPr>
                <w:sz w:val="28"/>
              </w:rPr>
            </w:pPr>
            <w:r>
              <w:rPr>
                <w:sz w:val="28"/>
              </w:rPr>
              <w:t>Гуашь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цветной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бумаге,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возможно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совмещение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наклейками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</w:p>
          <w:p w14:paraId="67CC8B61" w14:textId="77777777" w:rsidR="00FA27C9" w:rsidRDefault="00FA27C9" w:rsidP="00AC071A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коллажа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 аппликации.</w:t>
            </w:r>
          </w:p>
          <w:p w14:paraId="2D0BEF44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3DE6D42D" w14:textId="77777777" w:rsidR="00FA27C9" w:rsidRDefault="00FA27C9" w:rsidP="00AC071A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5B669F55" w14:textId="77777777" w:rsidR="00FA27C9" w:rsidRDefault="00FA27C9" w:rsidP="00AC071A">
            <w:pPr>
              <w:pStyle w:val="TableParagraph"/>
              <w:spacing w:line="256" w:lineRule="auto"/>
              <w:ind w:left="109" w:right="692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14:paraId="0AFB69AE" w14:textId="77777777" w:rsidR="00FA27C9" w:rsidRDefault="00FA27C9" w:rsidP="00AC071A">
            <w:pPr>
              <w:pStyle w:val="TableParagraph"/>
              <w:spacing w:before="2" w:line="256" w:lineRule="auto"/>
              <w:ind w:left="109" w:right="1689"/>
              <w:rPr>
                <w:sz w:val="28"/>
              </w:rPr>
            </w:pPr>
            <w:r>
              <w:rPr>
                <w:sz w:val="28"/>
              </w:rPr>
              <w:t>Проектирование (эскизы)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украшений.</w:t>
            </w:r>
          </w:p>
          <w:p w14:paraId="6A11FDF8" w14:textId="77777777" w:rsidR="00FA27C9" w:rsidRDefault="00FA27C9" w:rsidP="00AC071A">
            <w:pPr>
              <w:pStyle w:val="TableParagraph"/>
              <w:spacing w:before="10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«Восприятие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F10E" w14:textId="77777777" w:rsidR="00FA27C9" w:rsidRDefault="00FA27C9" w:rsidP="00AC071A">
            <w:pPr>
              <w:pStyle w:val="TableParagraph"/>
              <w:spacing w:line="256" w:lineRule="auto"/>
              <w:ind w:left="110" w:right="2385"/>
              <w:rPr>
                <w:sz w:val="28"/>
              </w:rPr>
            </w:pPr>
            <w:r>
              <w:rPr>
                <w:sz w:val="28"/>
              </w:rPr>
              <w:t>(для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карнавала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спектакля).</w:t>
            </w:r>
          </w:p>
          <w:p w14:paraId="3C547762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0F74C784" w14:textId="77777777" w:rsidR="00FA27C9" w:rsidRDefault="00FA27C9" w:rsidP="00AC071A">
            <w:pPr>
              <w:pStyle w:val="TableParagraph"/>
              <w:spacing w:before="8"/>
              <w:rPr>
                <w:b/>
                <w:sz w:val="30"/>
              </w:rPr>
            </w:pPr>
          </w:p>
          <w:p w14:paraId="0E16CF6C" w14:textId="77777777" w:rsidR="00FA27C9" w:rsidRDefault="00FA27C9" w:rsidP="00AC071A">
            <w:pPr>
              <w:pStyle w:val="TableParagraph"/>
              <w:spacing w:line="256" w:lineRule="auto"/>
              <w:ind w:left="110" w:right="973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художников над плакатами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афишами.</w:t>
            </w:r>
          </w:p>
          <w:p w14:paraId="1C202C1E" w14:textId="77777777" w:rsidR="00FA27C9" w:rsidRDefault="00FA27C9" w:rsidP="00AC071A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</w:p>
          <w:p w14:paraId="19493220" w14:textId="77777777" w:rsidR="00FA27C9" w:rsidRDefault="00FA27C9" w:rsidP="00AC071A">
            <w:pPr>
              <w:pStyle w:val="TableParagraph"/>
              <w:spacing w:before="23" w:line="256" w:lineRule="auto"/>
              <w:ind w:left="110" w:right="1136"/>
              <w:rPr>
                <w:sz w:val="28"/>
              </w:rPr>
            </w:pPr>
            <w:r>
              <w:rPr>
                <w:sz w:val="28"/>
              </w:rPr>
              <w:t>композиции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эскиза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афиши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выбранному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спектаклю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фильму.</w:t>
            </w:r>
          </w:p>
          <w:p w14:paraId="2814A415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3AE784C8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5EDDCD9D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7E25DB85" w14:textId="77777777" w:rsidR="00FA27C9" w:rsidRDefault="00FA27C9" w:rsidP="00AC071A">
            <w:pPr>
              <w:pStyle w:val="TableParagraph"/>
              <w:spacing w:before="11"/>
              <w:rPr>
                <w:b/>
                <w:sz w:val="31"/>
              </w:rPr>
            </w:pPr>
          </w:p>
          <w:p w14:paraId="0D637535" w14:textId="77777777" w:rsidR="00FA27C9" w:rsidRDefault="00FA27C9" w:rsidP="00AC071A">
            <w:pPr>
              <w:pStyle w:val="TableParagraph"/>
              <w:spacing w:line="256" w:lineRule="auto"/>
              <w:ind w:left="110" w:right="177"/>
              <w:rPr>
                <w:sz w:val="28"/>
              </w:rPr>
            </w:pPr>
            <w:r>
              <w:rPr>
                <w:sz w:val="28"/>
              </w:rPr>
              <w:t>Ознакомление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художников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оформлению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праздников.</w:t>
            </w:r>
          </w:p>
          <w:p w14:paraId="3B941758" w14:textId="77777777" w:rsidR="00FA27C9" w:rsidRDefault="00FA27C9" w:rsidP="00AC071A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тематической</w:t>
            </w:r>
          </w:p>
          <w:p w14:paraId="3B506170" w14:textId="77777777" w:rsidR="00FA27C9" w:rsidRDefault="00FA27C9" w:rsidP="00AC071A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композиции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«Праздник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городе»</w:t>
            </w:r>
          </w:p>
          <w:p w14:paraId="15B6D0B2" w14:textId="77777777" w:rsidR="00FA27C9" w:rsidRDefault="00FA27C9" w:rsidP="00AC071A">
            <w:pPr>
              <w:pStyle w:val="TableParagraph"/>
              <w:spacing w:before="24" w:line="256" w:lineRule="auto"/>
              <w:ind w:left="110" w:right="37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наблюдений, 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представлению.</w:t>
            </w:r>
          </w:p>
          <w:p w14:paraId="2170E953" w14:textId="77777777" w:rsidR="00FA27C9" w:rsidRDefault="00FA27C9" w:rsidP="00AC071A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03B3D286" w14:textId="77777777" w:rsidR="00FA27C9" w:rsidRDefault="00FA27C9" w:rsidP="00AC071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</w:p>
          <w:p w14:paraId="24A00917" w14:textId="77777777" w:rsidR="00FA27C9" w:rsidRDefault="00FA27C9" w:rsidP="00AC071A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</w:p>
          <w:p w14:paraId="2A8989DA" w14:textId="77777777" w:rsidR="00FA27C9" w:rsidRDefault="00FA27C9" w:rsidP="00AC071A">
            <w:pPr>
              <w:pStyle w:val="TableParagraph"/>
              <w:spacing w:before="23" w:line="256" w:lineRule="auto"/>
              <w:ind w:left="110" w:right="1798"/>
              <w:rPr>
                <w:sz w:val="28"/>
              </w:rPr>
            </w:pPr>
            <w:r>
              <w:rPr>
                <w:sz w:val="28"/>
              </w:rPr>
              <w:t>«Школьный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карнавал»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</w:p>
          <w:p w14:paraId="797A4982" w14:textId="77777777" w:rsidR="00FA27C9" w:rsidRDefault="00FA27C9" w:rsidP="00AC071A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обучающихся</w:t>
            </w:r>
          </w:p>
        </w:tc>
      </w:tr>
    </w:tbl>
    <w:p w14:paraId="654B6DC7" w14:textId="77777777" w:rsidR="00FA27C9" w:rsidRDefault="00FA27C9" w:rsidP="001652CF">
      <w:pPr>
        <w:pStyle w:val="210"/>
        <w:tabs>
          <w:tab w:val="left" w:pos="327"/>
        </w:tabs>
        <w:spacing w:before="79"/>
        <w:ind w:left="216"/>
      </w:pPr>
    </w:p>
    <w:tbl>
      <w:tblPr>
        <w:tblStyle w:val="TableNormal"/>
        <w:tblW w:w="14853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2658"/>
        <w:gridCol w:w="1693"/>
        <w:gridCol w:w="4977"/>
        <w:gridCol w:w="4783"/>
      </w:tblGrid>
      <w:tr w:rsidR="00FA27C9" w:rsidRPr="00683BFA" w14:paraId="271474E8" w14:textId="77777777" w:rsidTr="00FA27C9">
        <w:trPr>
          <w:trHeight w:val="1740"/>
        </w:trPr>
        <w:tc>
          <w:tcPr>
            <w:tcW w:w="742" w:type="dxa"/>
          </w:tcPr>
          <w:p w14:paraId="19BF643B" w14:textId="77777777" w:rsidR="00FA27C9" w:rsidRDefault="00FA27C9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2658" w:type="dxa"/>
          </w:tcPr>
          <w:p w14:paraId="5E74E55A" w14:textId="77777777" w:rsidR="00FA27C9" w:rsidRDefault="00FA27C9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14:paraId="458F9732" w14:textId="77777777" w:rsidR="00FA27C9" w:rsidRDefault="00FA27C9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14:paraId="30A8296A" w14:textId="77777777" w:rsidR="00FA27C9" w:rsidRDefault="00FA27C9" w:rsidP="00AC071A">
            <w:pPr>
              <w:pStyle w:val="TableParagraph"/>
              <w:spacing w:line="318" w:lineRule="exact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искусства»</w:t>
            </w:r>
          </w:p>
          <w:p w14:paraId="3E498F97" w14:textId="77777777" w:rsidR="00FA27C9" w:rsidRDefault="00FA27C9" w:rsidP="00AC071A">
            <w:pPr>
              <w:pStyle w:val="TableParagraph"/>
              <w:spacing w:before="23" w:line="256" w:lineRule="auto"/>
              <w:ind w:left="109" w:right="701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пространственных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искусств: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определяются</w:t>
            </w:r>
          </w:p>
          <w:p w14:paraId="271663A8" w14:textId="77777777" w:rsidR="00FA27C9" w:rsidRDefault="00FA27C9" w:rsidP="00AC071A">
            <w:pPr>
              <w:pStyle w:val="TableParagraph"/>
              <w:spacing w:before="10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назначению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14:paraId="20F9E8AB" w14:textId="77777777" w:rsidR="00FA27C9" w:rsidRDefault="00FA27C9" w:rsidP="00AC071A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людей</w:t>
            </w:r>
          </w:p>
        </w:tc>
        <w:tc>
          <w:tcPr>
            <w:tcW w:w="4783" w:type="dxa"/>
          </w:tcPr>
          <w:p w14:paraId="2E5FAA49" w14:textId="77777777" w:rsidR="00FA27C9" w:rsidRDefault="00FA27C9" w:rsidP="00AC071A">
            <w:pPr>
              <w:pStyle w:val="TableParagraph"/>
              <w:rPr>
                <w:sz w:val="26"/>
              </w:rPr>
            </w:pPr>
          </w:p>
        </w:tc>
      </w:tr>
      <w:tr w:rsidR="00FA27C9" w:rsidRPr="00683BFA" w14:paraId="468F6AF0" w14:textId="77777777" w:rsidTr="00FA27C9">
        <w:trPr>
          <w:trHeight w:val="7302"/>
        </w:trPr>
        <w:tc>
          <w:tcPr>
            <w:tcW w:w="742" w:type="dxa"/>
          </w:tcPr>
          <w:p w14:paraId="56D5BF92" w14:textId="77777777" w:rsidR="00FA27C9" w:rsidRDefault="00FA27C9" w:rsidP="00AC071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61233554" w14:textId="77777777" w:rsidR="00FA27C9" w:rsidRDefault="00FA27C9" w:rsidP="00AC071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Художник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музей</w:t>
            </w:r>
          </w:p>
        </w:tc>
        <w:tc>
          <w:tcPr>
            <w:tcW w:w="1693" w:type="dxa"/>
            <w:tcBorders>
              <w:bottom w:val="single" w:sz="4" w:space="0" w:color="auto"/>
            </w:tcBorders>
          </w:tcPr>
          <w:p w14:paraId="1EC1C9EF" w14:textId="77777777" w:rsidR="00FA27C9" w:rsidRDefault="00FA27C9" w:rsidP="00AC071A">
            <w:pPr>
              <w:pStyle w:val="TableParagraph"/>
              <w:spacing w:line="318" w:lineRule="exact"/>
              <w:ind w:left="692" w:right="671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977" w:type="dxa"/>
            <w:tcBorders>
              <w:bottom w:val="single" w:sz="4" w:space="0" w:color="auto"/>
            </w:tcBorders>
          </w:tcPr>
          <w:p w14:paraId="0B6C9751" w14:textId="77777777" w:rsidR="00FA27C9" w:rsidRDefault="00FA27C9" w:rsidP="00AC071A">
            <w:pPr>
              <w:pStyle w:val="TableParagraph"/>
              <w:spacing w:line="256" w:lineRule="auto"/>
              <w:ind w:left="109" w:right="6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«Восприятие произведений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14:paraId="5FF5A875" w14:textId="77777777" w:rsidR="00FA27C9" w:rsidRDefault="00FA27C9" w:rsidP="00AC071A">
            <w:pPr>
              <w:pStyle w:val="TableParagraph"/>
              <w:spacing w:line="259" w:lineRule="auto"/>
              <w:ind w:left="109" w:right="496"/>
              <w:rPr>
                <w:sz w:val="28"/>
              </w:rPr>
            </w:pPr>
            <w:r>
              <w:rPr>
                <w:sz w:val="28"/>
              </w:rPr>
              <w:t>Осознание значимости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увлекательности посещения музеев;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посещение знаменитого музея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событие;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интерес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коллекции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музея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</w:p>
          <w:p w14:paraId="6E4C8CE2" w14:textId="77777777" w:rsidR="00FA27C9" w:rsidRDefault="00FA27C9" w:rsidP="00AC071A">
            <w:pPr>
              <w:pStyle w:val="TableParagraph"/>
              <w:spacing w:line="259" w:lineRule="auto"/>
              <w:ind w:left="109" w:right="417"/>
              <w:rPr>
                <w:sz w:val="28"/>
              </w:rPr>
            </w:pPr>
            <w:r>
              <w:rPr>
                <w:i/>
                <w:sz w:val="28"/>
              </w:rPr>
              <w:t>Модуль «Азбука цифровой графики»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Виртуальные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путешествия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художественные музеи и музеи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 учителя).</w:t>
            </w:r>
          </w:p>
          <w:p w14:paraId="09C5A806" w14:textId="77777777" w:rsidR="00FA27C9" w:rsidRDefault="00FA27C9" w:rsidP="00AC071A">
            <w:pPr>
              <w:pStyle w:val="TableParagraph"/>
              <w:spacing w:before="4"/>
              <w:rPr>
                <w:b/>
                <w:sz w:val="30"/>
              </w:rPr>
            </w:pPr>
          </w:p>
          <w:p w14:paraId="7ECBB3A2" w14:textId="77777777" w:rsidR="00FA27C9" w:rsidRDefault="00FA27C9" w:rsidP="00AC071A">
            <w:pPr>
              <w:pStyle w:val="TableParagraph"/>
              <w:spacing w:line="256" w:lineRule="auto"/>
              <w:ind w:left="109" w:right="6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«Восприятие произведений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14:paraId="67B75CAA" w14:textId="77777777" w:rsidR="00FA27C9" w:rsidRDefault="00FA27C9" w:rsidP="00AC071A">
            <w:pPr>
              <w:pStyle w:val="TableParagraph"/>
              <w:spacing w:before="2" w:line="259" w:lineRule="auto"/>
              <w:ind w:left="109" w:right="117"/>
              <w:rPr>
                <w:sz w:val="28"/>
              </w:rPr>
            </w:pPr>
            <w:r>
              <w:rPr>
                <w:sz w:val="28"/>
              </w:rPr>
              <w:t>Жанры в изобразительном искусстве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живописи,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скульптуре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определяются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предметом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изображения;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классификация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</w:p>
          <w:p w14:paraId="006AC7B1" w14:textId="77777777" w:rsidR="00FA27C9" w:rsidRDefault="00FA27C9" w:rsidP="00AC071A">
            <w:pPr>
              <w:pStyle w:val="TableParagraph"/>
              <w:spacing w:line="256" w:lineRule="auto"/>
              <w:ind w:left="109" w:right="546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сходного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сюжета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портреты,</w:t>
            </w:r>
          </w:p>
          <w:p w14:paraId="1B7B944A" w14:textId="77777777" w:rsidR="00FA27C9" w:rsidRDefault="00FA27C9" w:rsidP="00AC071A">
            <w:pPr>
              <w:pStyle w:val="TableParagraph"/>
              <w:spacing w:before="10"/>
              <w:ind w:left="109"/>
              <w:rPr>
                <w:sz w:val="28"/>
              </w:rPr>
            </w:pPr>
            <w:r>
              <w:rPr>
                <w:sz w:val="28"/>
              </w:rPr>
              <w:t>пейзажи).</w:t>
            </w:r>
          </w:p>
        </w:tc>
        <w:tc>
          <w:tcPr>
            <w:tcW w:w="4783" w:type="dxa"/>
            <w:tcBorders>
              <w:bottom w:val="single" w:sz="4" w:space="0" w:color="auto"/>
            </w:tcBorders>
          </w:tcPr>
          <w:p w14:paraId="6EF49D31" w14:textId="77777777" w:rsidR="00FA27C9" w:rsidRDefault="00FA27C9" w:rsidP="00AC071A">
            <w:pPr>
              <w:pStyle w:val="TableParagraph"/>
              <w:spacing w:line="259" w:lineRule="auto"/>
              <w:ind w:left="110" w:right="276"/>
              <w:rPr>
                <w:sz w:val="28"/>
              </w:rPr>
            </w:pPr>
            <w:r>
              <w:rPr>
                <w:sz w:val="28"/>
              </w:rPr>
              <w:t>Понимание значения музеев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находятся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чему посвящены их коллекции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 краеведческий музей,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музей игрушек, транспорта, музеи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посуды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т.д.). Получение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  <w:p w14:paraId="393F62FD" w14:textId="77777777" w:rsidR="00FA27C9" w:rsidRDefault="00FA27C9" w:rsidP="00AC071A">
            <w:pPr>
              <w:pStyle w:val="TableParagraph"/>
              <w:spacing w:line="259" w:lineRule="auto"/>
              <w:ind w:left="110" w:right="147"/>
              <w:rPr>
                <w:sz w:val="28"/>
              </w:rPr>
            </w:pPr>
            <w:r>
              <w:rPr>
                <w:sz w:val="28"/>
              </w:rPr>
              <w:t>о том, что в России 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замечательных художественных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музеев,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коллекциях своих региональных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музеев.</w:t>
            </w:r>
          </w:p>
          <w:p w14:paraId="4FC561A5" w14:textId="77777777" w:rsidR="00FA27C9" w:rsidRDefault="00FA27C9" w:rsidP="00AC071A">
            <w:pPr>
              <w:pStyle w:val="TableParagraph"/>
              <w:spacing w:before="9"/>
              <w:rPr>
                <w:b/>
                <w:sz w:val="29"/>
              </w:rPr>
            </w:pPr>
          </w:p>
          <w:p w14:paraId="623FD9B2" w14:textId="77777777" w:rsidR="00FA27C9" w:rsidRDefault="00FA27C9" w:rsidP="00AC071A">
            <w:pPr>
              <w:pStyle w:val="TableParagraph"/>
              <w:spacing w:line="256" w:lineRule="auto"/>
              <w:ind w:left="110" w:right="252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живописи,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графики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скульптуры,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определяемые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изображения.</w:t>
            </w:r>
          </w:p>
        </w:tc>
      </w:tr>
      <w:tr w:rsidR="00FA27C9" w:rsidRPr="00683BFA" w14:paraId="2CBD6C68" w14:textId="77777777" w:rsidTr="00FA2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391"/>
        </w:trPr>
        <w:tc>
          <w:tcPr>
            <w:tcW w:w="742" w:type="dxa"/>
            <w:tcBorders>
              <w:bottom w:val="single" w:sz="4" w:space="0" w:color="auto"/>
              <w:right w:val="single" w:sz="4" w:space="0" w:color="auto"/>
            </w:tcBorders>
          </w:tcPr>
          <w:p w14:paraId="07065AE6" w14:textId="77777777" w:rsidR="00FA27C9" w:rsidRDefault="00FA27C9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D7A3" w14:textId="77777777" w:rsidR="00FA27C9" w:rsidRDefault="00FA27C9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256E3" w14:textId="77777777" w:rsidR="00FA27C9" w:rsidRDefault="00FA27C9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3808" w14:textId="77777777" w:rsidR="00FA27C9" w:rsidRDefault="00FA27C9" w:rsidP="00AC071A">
            <w:pPr>
              <w:pStyle w:val="TableParagraph"/>
              <w:spacing w:line="256" w:lineRule="auto"/>
              <w:ind w:left="109" w:right="6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«Восприятие произведений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14:paraId="2C3E3E29" w14:textId="77777777" w:rsidR="00FA27C9" w:rsidRDefault="00FA27C9" w:rsidP="00AC071A">
            <w:pPr>
              <w:pStyle w:val="TableParagraph"/>
              <w:spacing w:line="259" w:lineRule="auto"/>
              <w:ind w:left="109" w:right="211"/>
              <w:rPr>
                <w:sz w:val="28"/>
              </w:rPr>
            </w:pPr>
            <w:r>
              <w:rPr>
                <w:sz w:val="28"/>
              </w:rPr>
              <w:t>Художественные музеи. Виртуальные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путешествия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музеи: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Государственная Третьяковская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галерея, Государственный Эрмитаж,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Государственный Русский музей,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</w:p>
          <w:p w14:paraId="6AE367A9" w14:textId="77777777" w:rsidR="00FA27C9" w:rsidRDefault="00FA27C9" w:rsidP="00AC071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Пушкина.</w:t>
            </w:r>
          </w:p>
          <w:p w14:paraId="310CA426" w14:textId="77777777" w:rsidR="00FA27C9" w:rsidRDefault="00FA27C9" w:rsidP="00AC071A">
            <w:pPr>
              <w:pStyle w:val="TableParagraph"/>
              <w:spacing w:before="23" w:line="264" w:lineRule="auto"/>
              <w:ind w:left="109" w:right="228"/>
              <w:rPr>
                <w:sz w:val="28"/>
              </w:rPr>
            </w:pPr>
            <w:r>
              <w:rPr>
                <w:sz w:val="28"/>
              </w:rPr>
              <w:t>Экскурсии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музеи и галереи.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Виртуальные</w:t>
            </w:r>
          </w:p>
          <w:p w14:paraId="4D02130E" w14:textId="77777777" w:rsidR="00FA27C9" w:rsidRDefault="00FA27C9" w:rsidP="00AC071A">
            <w:pPr>
              <w:pStyle w:val="TableParagraph"/>
              <w:spacing w:line="256" w:lineRule="auto"/>
              <w:ind w:left="109" w:right="437"/>
              <w:rPr>
                <w:sz w:val="28"/>
              </w:rPr>
            </w:pPr>
            <w:r>
              <w:rPr>
                <w:sz w:val="28"/>
              </w:rPr>
              <w:t>экскурсии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зарубежные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музеи</w:t>
            </w:r>
          </w:p>
          <w:p w14:paraId="63A1E457" w14:textId="77777777" w:rsidR="00FA27C9" w:rsidRDefault="00FA27C9" w:rsidP="00AC071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(выбор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музеев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учителем).</w:t>
            </w:r>
          </w:p>
          <w:p w14:paraId="54C1B8CB" w14:textId="77777777" w:rsidR="00FA27C9" w:rsidRDefault="00FA27C9" w:rsidP="00AC071A">
            <w:pPr>
              <w:pStyle w:val="TableParagraph"/>
              <w:spacing w:before="2"/>
              <w:rPr>
                <w:b/>
                <w:sz w:val="32"/>
              </w:rPr>
            </w:pPr>
          </w:p>
          <w:p w14:paraId="26DB1FC3" w14:textId="77777777" w:rsidR="00FA27C9" w:rsidRDefault="00FA27C9" w:rsidP="00AC071A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14:paraId="3F5E316A" w14:textId="77777777" w:rsidR="00FA27C9" w:rsidRDefault="00FA27C9" w:rsidP="00AC071A">
            <w:pPr>
              <w:pStyle w:val="TableParagraph"/>
              <w:spacing w:before="24" w:line="264" w:lineRule="auto"/>
              <w:ind w:left="109" w:right="1059"/>
              <w:rPr>
                <w:sz w:val="28"/>
              </w:rPr>
            </w:pPr>
            <w:r>
              <w:rPr>
                <w:sz w:val="28"/>
              </w:rPr>
              <w:t>Пейзаж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живописи.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пейзаже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состояний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</w:p>
          <w:p w14:paraId="1B9A847B" w14:textId="77777777" w:rsidR="00FA27C9" w:rsidRDefault="00FA27C9" w:rsidP="00AC071A">
            <w:pPr>
              <w:pStyle w:val="TableParagraph"/>
              <w:spacing w:line="256" w:lineRule="auto"/>
              <w:ind w:left="109" w:right="227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времени дня,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погоды</w:t>
            </w:r>
          </w:p>
          <w:p w14:paraId="11D9156A" w14:textId="77777777" w:rsidR="00FA27C9" w:rsidRDefault="00FA27C9" w:rsidP="00AC071A">
            <w:pPr>
              <w:pStyle w:val="TableParagraph"/>
              <w:spacing w:line="264" w:lineRule="auto"/>
              <w:ind w:left="109" w:right="55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ландшафта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(лес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озеро);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14:paraId="501735DC" w14:textId="77777777" w:rsidR="00FA27C9" w:rsidRDefault="00FA27C9" w:rsidP="00AC071A">
            <w:pPr>
              <w:pStyle w:val="TableParagraph"/>
              <w:spacing w:line="256" w:lineRule="auto"/>
              <w:ind w:left="109" w:right="617"/>
              <w:rPr>
                <w:i/>
                <w:sz w:val="28"/>
              </w:rPr>
            </w:pPr>
            <w:r>
              <w:rPr>
                <w:sz w:val="28"/>
              </w:rPr>
              <w:t>и состояние неба в изображении.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Модуль «Восприятие произведений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14:paraId="257A1529" w14:textId="77777777" w:rsidR="00FA27C9" w:rsidRDefault="00FA27C9" w:rsidP="00AC071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Представления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905F" w14:textId="77777777" w:rsidR="00FA27C9" w:rsidRDefault="00FA27C9" w:rsidP="00AC071A">
            <w:pPr>
              <w:pStyle w:val="TableParagraph"/>
              <w:spacing w:line="256" w:lineRule="auto"/>
              <w:ind w:left="110" w:right="1159"/>
              <w:rPr>
                <w:sz w:val="28"/>
              </w:rPr>
            </w:pPr>
            <w:r>
              <w:rPr>
                <w:sz w:val="28"/>
              </w:rPr>
              <w:t>Осуществление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виртуальных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интерактивных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путешествий</w:t>
            </w:r>
          </w:p>
          <w:p w14:paraId="79D17B7A" w14:textId="77777777" w:rsidR="00FA27C9" w:rsidRDefault="00FA27C9" w:rsidP="00AC071A">
            <w:pPr>
              <w:pStyle w:val="TableParagraph"/>
              <w:spacing w:line="264" w:lineRule="auto"/>
              <w:ind w:left="110" w:right="63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музеи,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исследовательских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квестах,</w:t>
            </w:r>
          </w:p>
          <w:p w14:paraId="747AF7E5" w14:textId="77777777" w:rsidR="00FA27C9" w:rsidRDefault="00FA27C9" w:rsidP="00AC071A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впечатлений</w:t>
            </w:r>
          </w:p>
          <w:p w14:paraId="2C8500B5" w14:textId="77777777" w:rsidR="00FA27C9" w:rsidRDefault="00FA27C9" w:rsidP="00AC071A">
            <w:pPr>
              <w:pStyle w:val="TableParagraph"/>
              <w:spacing w:before="22" w:line="259" w:lineRule="auto"/>
              <w:ind w:left="110" w:right="772"/>
              <w:rPr>
                <w:sz w:val="28"/>
              </w:rPr>
            </w:pPr>
            <w:r>
              <w:rPr>
                <w:sz w:val="28"/>
              </w:rPr>
              <w:t>от виртуальных путешествий.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 значения музеев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приобретение умения называть,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указывать, где находятся и 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посвящены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коллекции.</w:t>
            </w:r>
          </w:p>
          <w:p w14:paraId="0578E49E" w14:textId="77777777" w:rsidR="00FA27C9" w:rsidRDefault="00FA27C9" w:rsidP="00AC071A">
            <w:pPr>
              <w:pStyle w:val="TableParagraph"/>
              <w:spacing w:line="261" w:lineRule="auto"/>
              <w:ind w:left="110" w:right="886"/>
              <w:rPr>
                <w:sz w:val="28"/>
              </w:rPr>
            </w:pPr>
            <w:r>
              <w:rPr>
                <w:sz w:val="28"/>
              </w:rPr>
              <w:t>Знакомство с коллекциями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региональных </w:t>
            </w:r>
            <w:r>
              <w:rPr>
                <w:sz w:val="28"/>
              </w:rPr>
              <w:t>художественных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музеев.</w:t>
            </w:r>
          </w:p>
          <w:p w14:paraId="09E7321B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0579EBD6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315922CC" w14:textId="77777777" w:rsidR="00FA27C9" w:rsidRDefault="00FA27C9" w:rsidP="00AC071A">
            <w:pPr>
              <w:pStyle w:val="TableParagraph"/>
              <w:spacing w:before="11"/>
              <w:rPr>
                <w:b/>
                <w:sz w:val="29"/>
              </w:rPr>
            </w:pPr>
          </w:p>
          <w:p w14:paraId="4398AC79" w14:textId="77777777" w:rsidR="00FA27C9" w:rsidRDefault="00FA27C9" w:rsidP="00AC071A">
            <w:pPr>
              <w:pStyle w:val="TableParagraph"/>
              <w:spacing w:line="261" w:lineRule="auto"/>
              <w:ind w:left="110" w:right="931"/>
              <w:rPr>
                <w:sz w:val="28"/>
              </w:rPr>
            </w:pPr>
            <w:r>
              <w:rPr>
                <w:sz w:val="28"/>
              </w:rPr>
              <w:t>Создание пейзажа, в котором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передаётся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активное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состояние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</w:p>
          <w:p w14:paraId="531D78EB" w14:textId="77777777" w:rsidR="00FA27C9" w:rsidRDefault="00FA27C9" w:rsidP="00AC071A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  <w:p w14:paraId="2CB4BCD8" w14:textId="77777777" w:rsidR="00FA27C9" w:rsidRDefault="00FA27C9" w:rsidP="00AC071A">
            <w:pPr>
              <w:pStyle w:val="TableParagraph"/>
              <w:spacing w:before="24" w:line="261" w:lineRule="auto"/>
              <w:ind w:left="110" w:right="1104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крупнейших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отечественных художников-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пейзажистов.</w:t>
            </w:r>
          </w:p>
        </w:tc>
      </w:tr>
      <w:tr w:rsidR="00FA27C9" w14:paraId="7C8983D2" w14:textId="77777777" w:rsidTr="00FA2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391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A59F" w14:textId="77777777" w:rsidR="00FA27C9" w:rsidRDefault="00FA27C9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CEC8" w14:textId="77777777" w:rsidR="00FA27C9" w:rsidRDefault="00FA27C9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989C" w14:textId="77777777" w:rsidR="00FA27C9" w:rsidRDefault="00FA27C9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7D3A" w14:textId="77777777" w:rsidR="00FA27C9" w:rsidRDefault="00FA27C9" w:rsidP="00AC071A">
            <w:pPr>
              <w:pStyle w:val="TableParagraph"/>
              <w:spacing w:line="256" w:lineRule="auto"/>
              <w:ind w:left="109" w:right="1510"/>
              <w:jc w:val="both"/>
              <w:rPr>
                <w:sz w:val="28"/>
              </w:rPr>
            </w:pPr>
            <w:r>
              <w:rPr>
                <w:sz w:val="28"/>
              </w:rPr>
              <w:t>крупнейших отечественных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художников-пейзажистов:</w:t>
            </w:r>
          </w:p>
          <w:p w14:paraId="17CAEAC5" w14:textId="77777777" w:rsidR="00FA27C9" w:rsidRDefault="00FA27C9" w:rsidP="00AC071A">
            <w:pPr>
              <w:pStyle w:val="TableParagraph"/>
              <w:spacing w:line="261" w:lineRule="auto"/>
              <w:ind w:left="109" w:right="1083"/>
              <w:jc w:val="both"/>
              <w:rPr>
                <w:sz w:val="28"/>
              </w:rPr>
            </w:pPr>
            <w:r>
              <w:rPr>
                <w:sz w:val="28"/>
              </w:rPr>
              <w:t>И.И. Шишкина, И.И. Левитана,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А.К.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Саврасова,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В.Д.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Поленова,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И.К. Айвазовского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других.</w:t>
            </w:r>
          </w:p>
          <w:p w14:paraId="5E9D5318" w14:textId="77777777" w:rsidR="00FA27C9" w:rsidRDefault="00FA27C9" w:rsidP="00AC071A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54899D27" w14:textId="77777777" w:rsidR="00FA27C9" w:rsidRDefault="00FA27C9" w:rsidP="00AC071A">
            <w:pPr>
              <w:pStyle w:val="TableParagraph"/>
              <w:spacing w:line="264" w:lineRule="auto"/>
              <w:ind w:left="109" w:right="6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«Восприятие произведений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14:paraId="3E5ECE6A" w14:textId="77777777" w:rsidR="00FA27C9" w:rsidRDefault="00FA27C9" w:rsidP="00AC071A">
            <w:pPr>
              <w:pStyle w:val="TableParagraph"/>
              <w:spacing w:line="256" w:lineRule="auto"/>
              <w:ind w:left="109" w:right="990"/>
              <w:rPr>
                <w:sz w:val="28"/>
              </w:rPr>
            </w:pPr>
            <w:r>
              <w:rPr>
                <w:sz w:val="28"/>
              </w:rPr>
              <w:t>Представления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крупнейших отечественных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портретистов: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Сурикова,</w:t>
            </w:r>
          </w:p>
          <w:p w14:paraId="56218BE7" w14:textId="77777777" w:rsidR="00FA27C9" w:rsidRDefault="00FA27C9" w:rsidP="00AC071A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И.Е.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Репина,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В.А. Серова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других.</w:t>
            </w:r>
          </w:p>
          <w:p w14:paraId="6000FD20" w14:textId="77777777" w:rsidR="00FA27C9" w:rsidRDefault="00FA27C9" w:rsidP="00AC071A">
            <w:pPr>
              <w:pStyle w:val="TableParagraph"/>
              <w:spacing w:before="2"/>
              <w:rPr>
                <w:b/>
                <w:sz w:val="32"/>
              </w:rPr>
            </w:pPr>
          </w:p>
          <w:p w14:paraId="20FB9728" w14:textId="77777777" w:rsidR="00FA27C9" w:rsidRDefault="00FA27C9" w:rsidP="00AC071A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14:paraId="6EE2ADE6" w14:textId="77777777" w:rsidR="00FA27C9" w:rsidRDefault="00FA27C9" w:rsidP="00AC071A">
            <w:pPr>
              <w:pStyle w:val="TableParagraph"/>
              <w:spacing w:before="24" w:line="264" w:lineRule="auto"/>
              <w:ind w:left="109" w:right="609"/>
              <w:rPr>
                <w:sz w:val="28"/>
              </w:rPr>
            </w:pPr>
            <w:r>
              <w:rPr>
                <w:sz w:val="28"/>
              </w:rPr>
              <w:t>Портрет человека по памяти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натуру.</w:t>
            </w:r>
          </w:p>
          <w:p w14:paraId="09363EA1" w14:textId="77777777" w:rsidR="00FA27C9" w:rsidRDefault="00FA27C9" w:rsidP="00AC071A">
            <w:pPr>
              <w:pStyle w:val="TableParagraph"/>
              <w:spacing w:line="259" w:lineRule="auto"/>
              <w:ind w:left="109" w:right="303"/>
              <w:rPr>
                <w:sz w:val="28"/>
              </w:rPr>
            </w:pPr>
            <w:r>
              <w:rPr>
                <w:sz w:val="28"/>
              </w:rPr>
              <w:t>Выражение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портрете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(автопортрете)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 человека, особенностей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личности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</w:p>
          <w:p w14:paraId="010D5386" w14:textId="77777777" w:rsidR="00FA27C9" w:rsidRDefault="00FA27C9" w:rsidP="00AC071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композиционного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</w:p>
          <w:p w14:paraId="7749F585" w14:textId="77777777" w:rsidR="00FA27C9" w:rsidRDefault="00FA27C9" w:rsidP="00AC071A">
            <w:pPr>
              <w:pStyle w:val="TableParagraph"/>
              <w:spacing w:before="14" w:line="261" w:lineRule="auto"/>
              <w:ind w:left="109" w:right="374"/>
              <w:rPr>
                <w:sz w:val="28"/>
              </w:rPr>
            </w:pPr>
            <w:r>
              <w:rPr>
                <w:sz w:val="28"/>
              </w:rPr>
              <w:t>в плоскости листа, особенностей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пропорций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мимики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лица,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цветового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решения, сильного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14:paraId="6B5CF836" w14:textId="77777777" w:rsidR="00FA27C9" w:rsidRDefault="00FA27C9" w:rsidP="00AC071A">
            <w:pPr>
              <w:pStyle w:val="TableParagraph"/>
              <w:spacing w:line="256" w:lineRule="auto"/>
              <w:ind w:left="109" w:right="1069"/>
              <w:rPr>
                <w:sz w:val="28"/>
              </w:rPr>
            </w:pPr>
            <w:r>
              <w:rPr>
                <w:sz w:val="28"/>
              </w:rPr>
              <w:t>мягкого контраста, включения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композицию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дополнительных</w:t>
            </w:r>
          </w:p>
          <w:p w14:paraId="68AB0F99" w14:textId="77777777" w:rsidR="00FA27C9" w:rsidRDefault="00FA27C9" w:rsidP="00AC071A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предметов.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54A6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73F625A4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450EED67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68B666C0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3890C7E4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25513E23" w14:textId="77777777" w:rsidR="00FA27C9" w:rsidRDefault="00FA27C9" w:rsidP="00AC071A">
            <w:pPr>
              <w:pStyle w:val="TableParagraph"/>
              <w:spacing w:before="8"/>
              <w:rPr>
                <w:b/>
                <w:sz w:val="30"/>
              </w:rPr>
            </w:pPr>
          </w:p>
          <w:p w14:paraId="38C9830E" w14:textId="77777777" w:rsidR="00FA27C9" w:rsidRDefault="00FA27C9" w:rsidP="00AC071A">
            <w:pPr>
              <w:pStyle w:val="TableParagraph"/>
              <w:spacing w:line="259" w:lineRule="auto"/>
              <w:ind w:left="110" w:right="1112"/>
              <w:jc w:val="both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крупнейших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отечественных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портретистов.</w:t>
            </w:r>
          </w:p>
          <w:p w14:paraId="25B58EB9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4131127E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129F49F6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03E52236" w14:textId="77777777" w:rsidR="00FA27C9" w:rsidRDefault="00FA27C9" w:rsidP="00AC071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85E1BCE" w14:textId="77777777" w:rsidR="00FA27C9" w:rsidRDefault="00FA27C9" w:rsidP="00AC071A">
            <w:pPr>
              <w:pStyle w:val="TableParagraph"/>
              <w:spacing w:line="261" w:lineRule="auto"/>
              <w:ind w:left="110" w:right="749"/>
              <w:jc w:val="both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красками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портрета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натуру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представлению.</w:t>
            </w:r>
          </w:p>
          <w:p w14:paraId="1D5D6B6E" w14:textId="77777777" w:rsidR="00FA27C9" w:rsidRDefault="00FA27C9" w:rsidP="00AC071A">
            <w:pPr>
              <w:pStyle w:val="TableParagraph"/>
              <w:spacing w:line="256" w:lineRule="auto"/>
              <w:ind w:left="110" w:right="1310"/>
              <w:rPr>
                <w:sz w:val="28"/>
              </w:rPr>
            </w:pPr>
            <w:r>
              <w:rPr>
                <w:sz w:val="28"/>
              </w:rPr>
              <w:t>Приобретение знания имен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крупнейших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отечественных</w:t>
            </w:r>
          </w:p>
          <w:p w14:paraId="23EF1A47" w14:textId="77777777" w:rsidR="00FA27C9" w:rsidRDefault="00FA27C9" w:rsidP="00AC071A">
            <w:pPr>
              <w:pStyle w:val="TableParagraph"/>
              <w:spacing w:before="1" w:line="256" w:lineRule="auto"/>
              <w:ind w:left="110" w:right="1136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портретистов, </w:t>
            </w:r>
            <w:r>
              <w:rPr>
                <w:sz w:val="28"/>
              </w:rPr>
              <w:t>представлений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 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произведениях.</w:t>
            </w:r>
          </w:p>
          <w:p w14:paraId="26CFDBED" w14:textId="77777777" w:rsidR="00FA27C9" w:rsidRDefault="00FA27C9" w:rsidP="00AC071A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0F34ED8A" w14:textId="77777777" w:rsidR="00FA27C9" w:rsidRDefault="00FA27C9" w:rsidP="00AC071A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.</w:t>
            </w:r>
          </w:p>
        </w:tc>
      </w:tr>
      <w:tr w:rsidR="00FA27C9" w:rsidRPr="00683BFA" w14:paraId="0859272C" w14:textId="77777777" w:rsidTr="00FA2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391"/>
        </w:trPr>
        <w:tc>
          <w:tcPr>
            <w:tcW w:w="742" w:type="dxa"/>
            <w:tcBorders>
              <w:right w:val="single" w:sz="4" w:space="0" w:color="auto"/>
            </w:tcBorders>
          </w:tcPr>
          <w:p w14:paraId="42931470" w14:textId="77777777" w:rsidR="00FA27C9" w:rsidRDefault="00FA27C9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DDFD" w14:textId="77777777" w:rsidR="00FA27C9" w:rsidRDefault="00FA27C9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E976" w14:textId="77777777" w:rsidR="00FA27C9" w:rsidRDefault="00FA27C9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1055" w14:textId="77777777" w:rsidR="00FA27C9" w:rsidRDefault="00FA27C9" w:rsidP="00AC071A">
            <w:pPr>
              <w:pStyle w:val="TableParagraph"/>
              <w:spacing w:line="318" w:lineRule="exact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14:paraId="5D237D1F" w14:textId="77777777" w:rsidR="00FA27C9" w:rsidRDefault="00FA27C9" w:rsidP="00AC071A">
            <w:pPr>
              <w:pStyle w:val="TableParagraph"/>
              <w:spacing w:before="23" w:line="256" w:lineRule="auto"/>
              <w:ind w:left="109" w:right="752"/>
              <w:rPr>
                <w:sz w:val="28"/>
              </w:rPr>
            </w:pPr>
            <w:r>
              <w:rPr>
                <w:sz w:val="28"/>
              </w:rPr>
              <w:t>Натюрморт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представлению.</w:t>
            </w:r>
          </w:p>
          <w:p w14:paraId="3583EBFF" w14:textId="77777777" w:rsidR="00FA27C9" w:rsidRDefault="00FA27C9" w:rsidP="00AC071A">
            <w:pPr>
              <w:pStyle w:val="TableParagraph"/>
              <w:spacing w:before="10"/>
              <w:ind w:left="109"/>
              <w:rPr>
                <w:sz w:val="28"/>
              </w:rPr>
            </w:pPr>
            <w:r>
              <w:rPr>
                <w:sz w:val="28"/>
              </w:rPr>
              <w:t>«Натюрморт-автопортрет»</w:t>
            </w:r>
          </w:p>
          <w:p w14:paraId="21017865" w14:textId="77777777" w:rsidR="00FA27C9" w:rsidRDefault="00FA27C9" w:rsidP="00AC071A">
            <w:pPr>
              <w:pStyle w:val="TableParagraph"/>
              <w:spacing w:before="24" w:line="256" w:lineRule="auto"/>
              <w:ind w:left="109" w:right="966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предметов,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характеризующих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личность обучающегося.</w:t>
            </w:r>
          </w:p>
          <w:p w14:paraId="50747D9A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20035EA7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3C53011D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575E8435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6002DAD1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68915D8A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2BBE5A44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4099A218" w14:textId="77777777" w:rsidR="00FA27C9" w:rsidRDefault="00FA27C9" w:rsidP="00AC071A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60EC3FD1" w14:textId="77777777" w:rsidR="00FA27C9" w:rsidRDefault="00FA27C9" w:rsidP="00AC071A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14:paraId="6259319B" w14:textId="77777777" w:rsidR="00FA27C9" w:rsidRDefault="00FA27C9" w:rsidP="00AC071A">
            <w:pPr>
              <w:pStyle w:val="TableParagraph"/>
              <w:spacing w:before="31" w:line="259" w:lineRule="auto"/>
              <w:ind w:left="109" w:right="140"/>
              <w:rPr>
                <w:sz w:val="28"/>
              </w:rPr>
            </w:pPr>
            <w:r>
              <w:rPr>
                <w:sz w:val="28"/>
              </w:rPr>
              <w:t>Графические зарисовки карандашами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наблюдений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архитектурных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достопримечательностей 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города.</w:t>
            </w:r>
          </w:p>
          <w:p w14:paraId="12D0EABE" w14:textId="77777777" w:rsidR="00FA27C9" w:rsidRDefault="00FA27C9" w:rsidP="00AC071A">
            <w:pPr>
              <w:pStyle w:val="TableParagraph"/>
              <w:spacing w:line="256" w:lineRule="auto"/>
              <w:ind w:left="109" w:right="6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«Восприятие произведений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14:paraId="73CA2FEC" w14:textId="77777777" w:rsidR="00FA27C9" w:rsidRDefault="00FA27C9" w:rsidP="00AC071A">
            <w:pPr>
              <w:pStyle w:val="TableParagraph"/>
              <w:spacing w:before="8" w:line="256" w:lineRule="auto"/>
              <w:ind w:left="109" w:right="1682"/>
              <w:rPr>
                <w:sz w:val="28"/>
              </w:rPr>
            </w:pPr>
            <w:r>
              <w:rPr>
                <w:sz w:val="28"/>
              </w:rPr>
              <w:t>Жанры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изобразительном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живописи,</w:t>
            </w:r>
          </w:p>
          <w:p w14:paraId="2E9D53B7" w14:textId="77777777" w:rsidR="00FA27C9" w:rsidRDefault="00FA27C9" w:rsidP="00AC071A">
            <w:pPr>
              <w:pStyle w:val="TableParagraph"/>
              <w:spacing w:before="2" w:line="256" w:lineRule="auto"/>
              <w:ind w:left="109" w:right="450"/>
              <w:rPr>
                <w:sz w:val="28"/>
              </w:rPr>
            </w:pPr>
            <w:r>
              <w:rPr>
                <w:sz w:val="28"/>
              </w:rPr>
              <w:t>графике,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скульптуре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определяются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изображения;</w:t>
            </w:r>
          </w:p>
          <w:p w14:paraId="64A16B5F" w14:textId="77777777" w:rsidR="00FA27C9" w:rsidRDefault="00FA27C9" w:rsidP="00AC071A">
            <w:pPr>
              <w:pStyle w:val="TableParagraph"/>
              <w:spacing w:before="9"/>
              <w:ind w:left="109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F7D3" w14:textId="77777777" w:rsidR="00FA27C9" w:rsidRDefault="00FA27C9" w:rsidP="00AC071A">
            <w:pPr>
              <w:pStyle w:val="TableParagraph"/>
              <w:spacing w:line="256" w:lineRule="auto"/>
              <w:ind w:left="110" w:right="1288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живописной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композиции</w:t>
            </w:r>
          </w:p>
          <w:p w14:paraId="7D502B19" w14:textId="77777777" w:rsidR="00FA27C9" w:rsidRDefault="00FA27C9" w:rsidP="00AC071A">
            <w:pPr>
              <w:pStyle w:val="TableParagraph"/>
              <w:spacing w:line="264" w:lineRule="auto"/>
              <w:ind w:left="110" w:right="123"/>
              <w:rPr>
                <w:sz w:val="28"/>
              </w:rPr>
            </w:pPr>
            <w:r>
              <w:rPr>
                <w:sz w:val="28"/>
              </w:rPr>
              <w:t>(натюрморта)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наблюдению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представлению.</w:t>
            </w:r>
          </w:p>
          <w:p w14:paraId="079248EF" w14:textId="77777777" w:rsidR="00FA27C9" w:rsidRDefault="00FA27C9" w:rsidP="00AC071A">
            <w:pPr>
              <w:pStyle w:val="TableParagraph"/>
              <w:spacing w:line="256" w:lineRule="auto"/>
              <w:ind w:left="110" w:right="522"/>
              <w:rPr>
                <w:sz w:val="28"/>
              </w:rPr>
            </w:pPr>
            <w:r>
              <w:rPr>
                <w:sz w:val="28"/>
              </w:rPr>
              <w:t>Эстетическое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сюжета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композиции,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настроения</w:t>
            </w:r>
          </w:p>
          <w:p w14:paraId="1204AD34" w14:textId="77777777" w:rsidR="00FA27C9" w:rsidRDefault="00FA27C9" w:rsidP="00AC071A">
            <w:pPr>
              <w:pStyle w:val="TableParagraph"/>
              <w:spacing w:line="256" w:lineRule="auto"/>
              <w:ind w:left="110" w:right="1274"/>
              <w:rPr>
                <w:sz w:val="28"/>
              </w:rPr>
            </w:pPr>
            <w:r>
              <w:rPr>
                <w:sz w:val="28"/>
              </w:rPr>
              <w:t>в натюрмортах известных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художников.</w:t>
            </w:r>
          </w:p>
          <w:p w14:paraId="58755617" w14:textId="77777777" w:rsidR="00FA27C9" w:rsidRDefault="00FA27C9" w:rsidP="00AC071A">
            <w:pPr>
              <w:pStyle w:val="TableParagraph"/>
              <w:spacing w:before="3" w:line="261" w:lineRule="auto"/>
              <w:ind w:left="110" w:right="567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живописной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 – натюрморта с ярко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выраженным настроением или</w:t>
            </w:r>
          </w:p>
          <w:p w14:paraId="2874A505" w14:textId="77777777" w:rsidR="00FA27C9" w:rsidRDefault="00FA27C9" w:rsidP="00AC071A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«натюрморта-автопортрета».</w:t>
            </w:r>
          </w:p>
          <w:p w14:paraId="1DEB838A" w14:textId="77777777" w:rsidR="00FA27C9" w:rsidRDefault="00FA27C9" w:rsidP="00AC071A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6F220CFD" w14:textId="77777777" w:rsidR="00FA27C9" w:rsidRDefault="00FA27C9" w:rsidP="00AC071A">
            <w:pPr>
              <w:pStyle w:val="TableParagraph"/>
              <w:spacing w:line="261" w:lineRule="auto"/>
              <w:ind w:left="110" w:right="410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 на историческую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бытовую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тему.</w:t>
            </w:r>
          </w:p>
        </w:tc>
      </w:tr>
    </w:tbl>
    <w:p w14:paraId="5F406DC4" w14:textId="77777777" w:rsidR="00FA27C9" w:rsidRDefault="00FA27C9" w:rsidP="001652CF">
      <w:pPr>
        <w:pStyle w:val="210"/>
        <w:tabs>
          <w:tab w:val="left" w:pos="327"/>
        </w:tabs>
        <w:spacing w:before="79"/>
        <w:ind w:left="216"/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2658"/>
        <w:gridCol w:w="1693"/>
        <w:gridCol w:w="4977"/>
        <w:gridCol w:w="4783"/>
      </w:tblGrid>
      <w:tr w:rsidR="00FA27C9" w14:paraId="04B42B61" w14:textId="77777777" w:rsidTr="00AC071A">
        <w:trPr>
          <w:trHeight w:val="8346"/>
        </w:trPr>
        <w:tc>
          <w:tcPr>
            <w:tcW w:w="742" w:type="dxa"/>
          </w:tcPr>
          <w:p w14:paraId="45BFED8A" w14:textId="77777777" w:rsidR="00FA27C9" w:rsidRDefault="00FA27C9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2658" w:type="dxa"/>
          </w:tcPr>
          <w:p w14:paraId="6F08B234" w14:textId="77777777" w:rsidR="00FA27C9" w:rsidRDefault="00FA27C9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14:paraId="3BA96462" w14:textId="77777777" w:rsidR="00FA27C9" w:rsidRDefault="00FA27C9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14:paraId="6C7CE83A" w14:textId="77777777" w:rsidR="00FA27C9" w:rsidRDefault="00FA27C9" w:rsidP="00AC071A">
            <w:pPr>
              <w:pStyle w:val="TableParagraph"/>
              <w:spacing w:line="256" w:lineRule="auto"/>
              <w:ind w:left="109" w:right="546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сходного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сюжета.</w:t>
            </w:r>
          </w:p>
          <w:p w14:paraId="0EE5F71A" w14:textId="77777777" w:rsidR="00FA27C9" w:rsidRDefault="00FA27C9" w:rsidP="00AC071A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27456801" w14:textId="77777777" w:rsidR="00FA27C9" w:rsidRDefault="00FA27C9" w:rsidP="00AC071A">
            <w:pPr>
              <w:pStyle w:val="TableParagraph"/>
              <w:spacing w:before="1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«Скульптура»</w:t>
            </w:r>
          </w:p>
          <w:p w14:paraId="2CB3B3C0" w14:textId="77777777" w:rsidR="00FA27C9" w:rsidRDefault="00FA27C9" w:rsidP="00AC071A">
            <w:pPr>
              <w:pStyle w:val="TableParagraph"/>
              <w:spacing w:before="24" w:line="256" w:lineRule="auto"/>
              <w:ind w:left="109" w:right="247"/>
              <w:rPr>
                <w:sz w:val="28"/>
              </w:rPr>
            </w:pPr>
            <w:r>
              <w:rPr>
                <w:sz w:val="28"/>
              </w:rPr>
              <w:t>Освоение знаний о видах скульптуры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назначению)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жанрах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скульптуры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сюжету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изображения).</w:t>
            </w:r>
          </w:p>
          <w:p w14:paraId="050387DF" w14:textId="77777777" w:rsidR="00FA27C9" w:rsidRDefault="00FA27C9" w:rsidP="00AC071A">
            <w:pPr>
              <w:pStyle w:val="TableParagraph"/>
              <w:spacing w:before="11"/>
              <w:ind w:left="109"/>
              <w:rPr>
                <w:sz w:val="28"/>
              </w:rPr>
            </w:pPr>
            <w:r>
              <w:rPr>
                <w:sz w:val="28"/>
              </w:rPr>
              <w:t>Лепка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эскиза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парковой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скульптуры.</w:t>
            </w:r>
          </w:p>
          <w:p w14:paraId="7380358C" w14:textId="77777777" w:rsidR="00FA27C9" w:rsidRDefault="00FA27C9" w:rsidP="00AC071A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Выражение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пластики движения</w:t>
            </w:r>
          </w:p>
          <w:p w14:paraId="18933D43" w14:textId="77777777" w:rsidR="00FA27C9" w:rsidRDefault="00FA27C9" w:rsidP="00AC071A">
            <w:pPr>
              <w:pStyle w:val="TableParagraph"/>
              <w:spacing w:before="24" w:line="256" w:lineRule="auto"/>
              <w:ind w:left="109" w:right="53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скульптуре.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пластилином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глиной.</w:t>
            </w:r>
          </w:p>
          <w:p w14:paraId="63A2017D" w14:textId="77777777" w:rsidR="00FA27C9" w:rsidRDefault="00FA27C9" w:rsidP="00AC071A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5920038E" w14:textId="77777777" w:rsidR="00FA27C9" w:rsidRDefault="00FA27C9" w:rsidP="00AC071A">
            <w:pPr>
              <w:pStyle w:val="TableParagraph"/>
              <w:spacing w:line="256" w:lineRule="auto"/>
              <w:ind w:left="109" w:right="6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«Восприятие произведений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14:paraId="3C35550C" w14:textId="77777777" w:rsidR="00FA27C9" w:rsidRDefault="00FA27C9" w:rsidP="00AC071A">
            <w:pPr>
              <w:pStyle w:val="TableParagraph"/>
              <w:spacing w:before="2" w:line="259" w:lineRule="auto"/>
              <w:ind w:left="109" w:right="117"/>
              <w:rPr>
                <w:sz w:val="28"/>
              </w:rPr>
            </w:pPr>
            <w:r>
              <w:rPr>
                <w:sz w:val="28"/>
              </w:rPr>
              <w:t>Жанры в изобразительном искусстве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живописи,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скульптуре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определяются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предметом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изображения;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классификация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</w:p>
          <w:p w14:paraId="650C8DDD" w14:textId="77777777" w:rsidR="00FA27C9" w:rsidRDefault="00FA27C9" w:rsidP="00AC071A">
            <w:pPr>
              <w:pStyle w:val="TableParagraph"/>
              <w:spacing w:before="7" w:line="256" w:lineRule="auto"/>
              <w:ind w:left="109" w:right="542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сходного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сюжета</w:t>
            </w:r>
          </w:p>
        </w:tc>
        <w:tc>
          <w:tcPr>
            <w:tcW w:w="4783" w:type="dxa"/>
          </w:tcPr>
          <w:p w14:paraId="2DAB55B1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21032B30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119C99A5" w14:textId="77777777" w:rsidR="00FA27C9" w:rsidRDefault="00FA27C9" w:rsidP="00AC071A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3FBF142D" w14:textId="77777777" w:rsidR="00FA27C9" w:rsidRDefault="00FA27C9" w:rsidP="00AC071A">
            <w:pPr>
              <w:pStyle w:val="TableParagraph"/>
              <w:spacing w:before="1" w:line="259" w:lineRule="auto"/>
              <w:ind w:left="110" w:right="1078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скульптуры: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скульптурные</w:t>
            </w:r>
          </w:p>
          <w:p w14:paraId="2075D5E5" w14:textId="77777777" w:rsidR="00FA27C9" w:rsidRDefault="00FA27C9" w:rsidP="00AC071A">
            <w:pPr>
              <w:pStyle w:val="TableParagraph"/>
              <w:spacing w:line="261" w:lineRule="auto"/>
              <w:ind w:left="110" w:right="677"/>
              <w:rPr>
                <w:sz w:val="28"/>
              </w:rPr>
            </w:pPr>
            <w:r>
              <w:rPr>
                <w:sz w:val="28"/>
              </w:rPr>
              <w:t>памятники,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парковая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скульптура,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мелкая пластика, рельеф (виды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рельефа).</w:t>
            </w:r>
          </w:p>
          <w:p w14:paraId="639B79F9" w14:textId="77777777" w:rsidR="00FA27C9" w:rsidRDefault="00FA27C9" w:rsidP="00AC071A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Лепка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эскиза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парковой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скульптуры.</w:t>
            </w:r>
          </w:p>
          <w:p w14:paraId="5EA31FBE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3305B782" w14:textId="77777777" w:rsidR="00FA27C9" w:rsidRDefault="00FA27C9" w:rsidP="00AC071A">
            <w:pPr>
              <w:pStyle w:val="TableParagraph"/>
              <w:rPr>
                <w:b/>
                <w:sz w:val="30"/>
              </w:rPr>
            </w:pPr>
          </w:p>
          <w:p w14:paraId="7D5DB6E3" w14:textId="77777777" w:rsidR="00FA27C9" w:rsidRDefault="00FA27C9" w:rsidP="00AC071A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0F3E194E" w14:textId="77777777" w:rsidR="00FA27C9" w:rsidRDefault="00FA27C9" w:rsidP="00AC071A">
            <w:pPr>
              <w:pStyle w:val="TableParagraph"/>
              <w:spacing w:before="1" w:line="256" w:lineRule="auto"/>
              <w:ind w:left="110" w:right="211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выставке.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Приобретение опыта оформления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работ.</w:t>
            </w:r>
          </w:p>
          <w:p w14:paraId="5C5D7C1B" w14:textId="77777777" w:rsidR="00FA27C9" w:rsidRDefault="00FA27C9" w:rsidP="00AC071A">
            <w:pPr>
              <w:pStyle w:val="TableParagraph"/>
              <w:spacing w:before="11" w:line="259" w:lineRule="auto"/>
              <w:ind w:left="110" w:right="426"/>
              <w:rPr>
                <w:sz w:val="28"/>
              </w:rPr>
            </w:pPr>
            <w:r>
              <w:rPr>
                <w:sz w:val="28"/>
              </w:rPr>
              <w:t>Умение объяснять 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 видов пространственных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искусств: изобразительных видов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живописи,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графики,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скульптуры;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архитектуры,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дизайна,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декоративно-прикладных видов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искусства, а также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кино,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театре,</w:t>
            </w:r>
          </w:p>
          <w:p w14:paraId="096F0F8C" w14:textId="77777777" w:rsidR="00FA27C9" w:rsidRDefault="00FA27C9" w:rsidP="00AC071A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празднике</w:t>
            </w:r>
          </w:p>
        </w:tc>
      </w:tr>
      <w:tr w:rsidR="00FA27C9" w14:paraId="430ABE57" w14:textId="77777777" w:rsidTr="00AC071A">
        <w:trPr>
          <w:trHeight w:val="696"/>
        </w:trPr>
        <w:tc>
          <w:tcPr>
            <w:tcW w:w="3400" w:type="dxa"/>
            <w:gridSpan w:val="2"/>
          </w:tcPr>
          <w:p w14:paraId="0EF0E096" w14:textId="77777777" w:rsidR="00FA27C9" w:rsidRDefault="00FA27C9" w:rsidP="00AC071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  <w:p w14:paraId="49E4A4BF" w14:textId="77777777" w:rsidR="00FA27C9" w:rsidRDefault="00FA27C9" w:rsidP="00AC071A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93" w:type="dxa"/>
          </w:tcPr>
          <w:p w14:paraId="63910D73" w14:textId="77777777" w:rsidR="00FA27C9" w:rsidRDefault="00FA27C9" w:rsidP="00AC071A">
            <w:pPr>
              <w:pStyle w:val="TableParagraph"/>
              <w:spacing w:line="311" w:lineRule="exact"/>
              <w:ind w:left="692" w:right="671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977" w:type="dxa"/>
          </w:tcPr>
          <w:p w14:paraId="4EBDDB5B" w14:textId="77777777" w:rsidR="00FA27C9" w:rsidRDefault="00FA27C9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14:paraId="6494FF15" w14:textId="77777777" w:rsidR="00FA27C9" w:rsidRDefault="00FA27C9" w:rsidP="00AC071A">
            <w:pPr>
              <w:pStyle w:val="TableParagraph"/>
              <w:rPr>
                <w:sz w:val="26"/>
              </w:rPr>
            </w:pPr>
          </w:p>
        </w:tc>
      </w:tr>
    </w:tbl>
    <w:p w14:paraId="0E34F729" w14:textId="77777777" w:rsidR="001652CF" w:rsidRDefault="00FA27C9" w:rsidP="00FA27C9">
      <w:pPr>
        <w:pStyle w:val="210"/>
        <w:tabs>
          <w:tab w:val="left" w:pos="327"/>
        </w:tabs>
        <w:spacing w:before="79"/>
        <w:ind w:left="0"/>
      </w:pPr>
      <w:r>
        <w:t>3</w:t>
      </w:r>
      <w:r w:rsidR="001652CF">
        <w:t>КЛАСС</w:t>
      </w:r>
    </w:p>
    <w:p w14:paraId="20FA946C" w14:textId="77777777" w:rsidR="001652CF" w:rsidRDefault="001652CF" w:rsidP="001652CF">
      <w:pPr>
        <w:pStyle w:val="a5"/>
        <w:spacing w:before="1"/>
        <w:ind w:left="0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665"/>
        <w:gridCol w:w="1714"/>
        <w:gridCol w:w="4955"/>
        <w:gridCol w:w="4775"/>
      </w:tblGrid>
      <w:tr w:rsidR="001652CF" w14:paraId="2A152C7E" w14:textId="77777777" w:rsidTr="001652CF">
        <w:trPr>
          <w:trHeight w:val="1049"/>
        </w:trPr>
        <w:tc>
          <w:tcPr>
            <w:tcW w:w="728" w:type="dxa"/>
          </w:tcPr>
          <w:p w14:paraId="481CB35F" w14:textId="77777777" w:rsidR="001652CF" w:rsidRDefault="001652CF" w:rsidP="001652CF">
            <w:pPr>
              <w:pStyle w:val="TableParagraph"/>
              <w:spacing w:before="169" w:line="256" w:lineRule="auto"/>
              <w:ind w:left="175" w:right="145" w:firstLine="57"/>
              <w:rPr>
                <w:sz w:val="28"/>
              </w:rPr>
            </w:pPr>
            <w:r>
              <w:rPr>
                <w:sz w:val="28"/>
              </w:rPr>
              <w:lastRenderedPageBreak/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665" w:type="dxa"/>
          </w:tcPr>
          <w:p w14:paraId="101A2FF0" w14:textId="77777777" w:rsidR="001652CF" w:rsidRDefault="001652CF" w:rsidP="001652CF">
            <w:pPr>
              <w:pStyle w:val="TableParagraph"/>
              <w:spacing w:line="256" w:lineRule="auto"/>
              <w:ind w:left="448" w:right="444" w:firstLine="11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14:paraId="57ADB74B" w14:textId="77777777" w:rsidR="001652CF" w:rsidRDefault="001652CF" w:rsidP="001652CF">
            <w:pPr>
              <w:pStyle w:val="TableParagraph"/>
              <w:ind w:left="177" w:right="178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14" w:type="dxa"/>
          </w:tcPr>
          <w:p w14:paraId="3E5D9F6C" w14:textId="77777777" w:rsidR="001652CF" w:rsidRDefault="001652CF" w:rsidP="001652CF">
            <w:pPr>
              <w:pStyle w:val="TableParagraph"/>
              <w:spacing w:before="169" w:line="256" w:lineRule="auto"/>
              <w:ind w:left="527" w:right="127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955" w:type="dxa"/>
          </w:tcPr>
          <w:p w14:paraId="28B9D0A5" w14:textId="77777777" w:rsidR="001652CF" w:rsidRDefault="001652CF" w:rsidP="001652CF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7B861EAF" w14:textId="77777777" w:rsidR="001652CF" w:rsidRDefault="001652CF" w:rsidP="001652CF">
            <w:pPr>
              <w:pStyle w:val="TableParagraph"/>
              <w:spacing w:before="1"/>
              <w:ind w:left="924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775" w:type="dxa"/>
          </w:tcPr>
          <w:p w14:paraId="63540A1F" w14:textId="77777777" w:rsidR="001652CF" w:rsidRDefault="001652CF" w:rsidP="001652CF">
            <w:pPr>
              <w:pStyle w:val="TableParagraph"/>
              <w:spacing w:before="169" w:line="256" w:lineRule="auto"/>
              <w:ind w:left="1559" w:right="593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1652CF" w:rsidRPr="00683BFA" w14:paraId="37B98162" w14:textId="77777777" w:rsidTr="001652CF">
        <w:trPr>
          <w:trHeight w:val="7647"/>
        </w:trPr>
        <w:tc>
          <w:tcPr>
            <w:tcW w:w="728" w:type="dxa"/>
          </w:tcPr>
          <w:p w14:paraId="0958A077" w14:textId="77777777" w:rsidR="001652CF" w:rsidRDefault="001652CF" w:rsidP="001652CF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665" w:type="dxa"/>
          </w:tcPr>
          <w:p w14:paraId="28109BAC" w14:textId="77777777" w:rsidR="001652CF" w:rsidRDefault="001652CF" w:rsidP="001652CF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714" w:type="dxa"/>
          </w:tcPr>
          <w:p w14:paraId="2030CFEE" w14:textId="77777777" w:rsidR="001652CF" w:rsidRDefault="001652CF" w:rsidP="001652CF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55" w:type="dxa"/>
          </w:tcPr>
          <w:p w14:paraId="0BA5AB04" w14:textId="77777777" w:rsidR="001652CF" w:rsidRDefault="001652CF" w:rsidP="001652CF">
            <w:pPr>
              <w:pStyle w:val="TableParagraph"/>
              <w:spacing w:line="256" w:lineRule="auto"/>
              <w:ind w:left="110" w:right="608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14:paraId="6D9E6BDA" w14:textId="77777777" w:rsidR="001652CF" w:rsidRDefault="001652CF" w:rsidP="001652CF">
            <w:pPr>
              <w:pStyle w:val="TableParagraph"/>
              <w:spacing w:line="259" w:lineRule="auto"/>
              <w:ind w:left="110" w:right="512"/>
              <w:rPr>
                <w:sz w:val="28"/>
              </w:rPr>
            </w:pPr>
            <w:r>
              <w:rPr>
                <w:sz w:val="28"/>
              </w:rPr>
              <w:t>Восприятие произведений детского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сюжетного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эмоционального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работ.</w:t>
            </w:r>
          </w:p>
          <w:p w14:paraId="719C7B42" w14:textId="77777777" w:rsidR="001652CF" w:rsidRDefault="001652CF" w:rsidP="001652CF">
            <w:pPr>
              <w:pStyle w:val="TableParagraph"/>
              <w:spacing w:line="259" w:lineRule="auto"/>
              <w:ind w:left="110" w:right="1121"/>
              <w:rPr>
                <w:sz w:val="28"/>
              </w:rPr>
            </w:pPr>
            <w:r>
              <w:rPr>
                <w:sz w:val="28"/>
              </w:rPr>
              <w:t>Восприятие орнаментальных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 прикладного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кружево,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шитьё,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роспись).</w:t>
            </w:r>
          </w:p>
          <w:p w14:paraId="1B3196EE" w14:textId="77777777" w:rsidR="001652CF" w:rsidRDefault="001652CF" w:rsidP="001652CF">
            <w:pPr>
              <w:pStyle w:val="TableParagraph"/>
              <w:spacing w:line="256" w:lineRule="auto"/>
              <w:ind w:left="110" w:right="425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живописи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активным выражением цветового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</w:p>
          <w:p w14:paraId="5877D6FE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087FA066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23391F88" w14:textId="77777777" w:rsidR="001652CF" w:rsidRDefault="001652CF" w:rsidP="001652CF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617B59E7" w14:textId="77777777" w:rsidR="001652CF" w:rsidRDefault="001652CF" w:rsidP="001652CF">
            <w:pPr>
              <w:pStyle w:val="TableParagraph"/>
              <w:spacing w:line="256" w:lineRule="auto"/>
              <w:ind w:left="110" w:right="608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14:paraId="5434E748" w14:textId="77777777" w:rsidR="001652CF" w:rsidRDefault="001652CF" w:rsidP="001652CF">
            <w:pPr>
              <w:pStyle w:val="TableParagraph"/>
              <w:spacing w:before="10" w:line="256" w:lineRule="auto"/>
              <w:ind w:left="110" w:right="139"/>
              <w:rPr>
                <w:sz w:val="28"/>
              </w:rPr>
            </w:pPr>
            <w:r>
              <w:rPr>
                <w:sz w:val="28"/>
              </w:rPr>
              <w:t>Художественное наблюдение природы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красивых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деталей,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конструкции и эмоционального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воздействия.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Сопоставление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</w:tc>
        <w:tc>
          <w:tcPr>
            <w:tcW w:w="4775" w:type="dxa"/>
          </w:tcPr>
          <w:p w14:paraId="0C99925F" w14:textId="77777777" w:rsidR="001652CF" w:rsidRDefault="001652CF" w:rsidP="001652CF">
            <w:pPr>
              <w:pStyle w:val="TableParagraph"/>
              <w:spacing w:line="259" w:lineRule="auto"/>
              <w:ind w:left="110" w:right="183"/>
              <w:rPr>
                <w:sz w:val="28"/>
              </w:rPr>
            </w:pPr>
            <w:r>
              <w:rPr>
                <w:sz w:val="28"/>
              </w:rPr>
              <w:t>Обсуждение примеров детского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художественного творчества с точки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настроения,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расположения</w:t>
            </w:r>
          </w:p>
          <w:p w14:paraId="7A90F87C" w14:textId="77777777" w:rsidR="001652CF" w:rsidRDefault="001652CF" w:rsidP="001652CF">
            <w:pPr>
              <w:pStyle w:val="TableParagraph"/>
              <w:spacing w:line="256" w:lineRule="auto"/>
              <w:ind w:left="110" w:right="263"/>
              <w:rPr>
                <w:sz w:val="28"/>
              </w:rPr>
            </w:pPr>
            <w:r>
              <w:rPr>
                <w:sz w:val="28"/>
              </w:rPr>
              <w:t>изображения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листе,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цвета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ответа</w:t>
            </w:r>
          </w:p>
          <w:p w14:paraId="2699B32C" w14:textId="77777777" w:rsidR="001652CF" w:rsidRDefault="001652CF" w:rsidP="001652CF">
            <w:pPr>
              <w:pStyle w:val="TableParagraph"/>
              <w:spacing w:line="259" w:lineRule="auto"/>
              <w:ind w:left="110" w:right="177"/>
              <w:rPr>
                <w:sz w:val="28"/>
              </w:rPr>
            </w:pPr>
            <w:r>
              <w:rPr>
                <w:sz w:val="28"/>
              </w:rPr>
              <w:t>на поставленную учебную задачу.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Приобретение опыта эстетического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наблюдения и художественного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декоративного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искусства и их орнаментальной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 (например, кружево,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шитьё, резьба и роспись по дереву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ткани,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чеканка).</w:t>
            </w:r>
          </w:p>
          <w:p w14:paraId="717B57DA" w14:textId="77777777" w:rsidR="001652CF" w:rsidRDefault="001652CF" w:rsidP="001652CF">
            <w:pPr>
              <w:pStyle w:val="TableParagraph"/>
              <w:spacing w:before="11"/>
              <w:rPr>
                <w:b/>
                <w:sz w:val="29"/>
              </w:rPr>
            </w:pPr>
          </w:p>
          <w:p w14:paraId="23E6413B" w14:textId="77777777" w:rsidR="001652CF" w:rsidRDefault="001652CF" w:rsidP="001652CF">
            <w:pPr>
              <w:pStyle w:val="TableParagraph"/>
              <w:spacing w:line="261" w:lineRule="auto"/>
              <w:ind w:left="110" w:right="851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эстетическое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</w:p>
          <w:p w14:paraId="536131CD" w14:textId="77777777" w:rsidR="001652CF" w:rsidRDefault="001652CF" w:rsidP="001652CF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эстетического</w:t>
            </w:r>
          </w:p>
          <w:p w14:paraId="52C0563F" w14:textId="77777777" w:rsidR="001652CF" w:rsidRDefault="001652CF" w:rsidP="001652CF">
            <w:pPr>
              <w:pStyle w:val="TableParagraph"/>
              <w:spacing w:before="6" w:line="340" w:lineRule="atLeast"/>
              <w:ind w:left="110" w:right="177"/>
              <w:rPr>
                <w:sz w:val="28"/>
              </w:rPr>
            </w:pPr>
            <w:r>
              <w:rPr>
                <w:sz w:val="28"/>
              </w:rPr>
              <w:t>наблюдения и художественного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декоративного</w:t>
            </w:r>
          </w:p>
        </w:tc>
      </w:tr>
    </w:tbl>
    <w:p w14:paraId="62A565EA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665"/>
        <w:gridCol w:w="1714"/>
        <w:gridCol w:w="4955"/>
        <w:gridCol w:w="4775"/>
      </w:tblGrid>
      <w:tr w:rsidR="001652CF" w14:paraId="18D2C70F" w14:textId="77777777" w:rsidTr="001652CF">
        <w:trPr>
          <w:trHeight w:val="4175"/>
        </w:trPr>
        <w:tc>
          <w:tcPr>
            <w:tcW w:w="728" w:type="dxa"/>
          </w:tcPr>
          <w:p w14:paraId="7E43AFA0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2665" w:type="dxa"/>
          </w:tcPr>
          <w:p w14:paraId="05B5835E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1714" w:type="dxa"/>
          </w:tcPr>
          <w:p w14:paraId="1F7D528A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4955" w:type="dxa"/>
          </w:tcPr>
          <w:p w14:paraId="25D4441D" w14:textId="77777777" w:rsidR="001652CF" w:rsidRDefault="001652CF" w:rsidP="001652C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рукотворными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произведениями.</w:t>
            </w:r>
          </w:p>
          <w:p w14:paraId="5B45C70E" w14:textId="77777777" w:rsidR="001652CF" w:rsidRDefault="001652CF" w:rsidP="001652CF">
            <w:pPr>
              <w:pStyle w:val="TableParagraph"/>
              <w:spacing w:before="23" w:line="259" w:lineRule="auto"/>
              <w:ind w:left="110" w:right="425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живописи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активным выражением цветового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состояния в природе. 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И.И. Левитана,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И.И. Шишкина,</w:t>
            </w:r>
          </w:p>
          <w:p w14:paraId="1EF2389B" w14:textId="77777777" w:rsidR="001652CF" w:rsidRDefault="001652CF" w:rsidP="001652CF">
            <w:pPr>
              <w:pStyle w:val="TableParagraph"/>
              <w:spacing w:line="259" w:lineRule="auto"/>
              <w:ind w:left="110" w:right="767"/>
              <w:rPr>
                <w:sz w:val="28"/>
              </w:rPr>
            </w:pPr>
            <w:r>
              <w:rPr>
                <w:sz w:val="28"/>
              </w:rPr>
              <w:t>Н.П.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Крымова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анималистического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жанра в графике 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В.В.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Ватагина,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Е.И. Чарушина) и в скульптуре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(произведения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Ватагина)</w:t>
            </w:r>
          </w:p>
        </w:tc>
        <w:tc>
          <w:tcPr>
            <w:tcW w:w="4775" w:type="dxa"/>
          </w:tcPr>
          <w:p w14:paraId="4D7267F3" w14:textId="77777777" w:rsidR="001652CF" w:rsidRDefault="001652CF" w:rsidP="001652CF">
            <w:pPr>
              <w:pStyle w:val="TableParagraph"/>
              <w:spacing w:line="256" w:lineRule="auto"/>
              <w:ind w:left="110" w:right="871"/>
              <w:rPr>
                <w:sz w:val="28"/>
              </w:rPr>
            </w:pPr>
            <w:r>
              <w:rPr>
                <w:sz w:val="28"/>
              </w:rPr>
              <w:t>искусства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орнаментальной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организации.</w:t>
            </w:r>
          </w:p>
          <w:p w14:paraId="390AC6B8" w14:textId="77777777" w:rsidR="001652CF" w:rsidRDefault="001652CF" w:rsidP="001652CF">
            <w:pPr>
              <w:pStyle w:val="TableParagraph"/>
              <w:spacing w:line="259" w:lineRule="auto"/>
              <w:ind w:left="110" w:right="647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восприятия,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эстетического 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 отечественных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художников-пейзажистов,</w:t>
            </w:r>
          </w:p>
          <w:p w14:paraId="6D765AD5" w14:textId="77777777" w:rsidR="001652CF" w:rsidRDefault="001652CF" w:rsidP="001652CF">
            <w:pPr>
              <w:pStyle w:val="TableParagraph"/>
              <w:spacing w:line="259" w:lineRule="auto"/>
              <w:ind w:left="110" w:right="248"/>
              <w:rPr>
                <w:sz w:val="28"/>
              </w:rPr>
            </w:pPr>
            <w:r>
              <w:rPr>
                <w:sz w:val="28"/>
              </w:rPr>
              <w:t>художников-анималистов.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Приобретение опыта восприятия,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эстетического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живописи западноевропейских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активным,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ярким</w:t>
            </w:r>
          </w:p>
          <w:p w14:paraId="70877CFC" w14:textId="77777777" w:rsidR="001652CF" w:rsidRDefault="001652CF" w:rsidP="001652CF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выражением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настроения</w:t>
            </w:r>
          </w:p>
        </w:tc>
      </w:tr>
      <w:tr w:rsidR="001652CF" w:rsidRPr="00683BFA" w14:paraId="301AE027" w14:textId="77777777" w:rsidTr="001652CF">
        <w:trPr>
          <w:trHeight w:val="5220"/>
        </w:trPr>
        <w:tc>
          <w:tcPr>
            <w:tcW w:w="728" w:type="dxa"/>
          </w:tcPr>
          <w:p w14:paraId="692B597F" w14:textId="77777777" w:rsidR="001652CF" w:rsidRDefault="001652CF" w:rsidP="001652CF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665" w:type="dxa"/>
          </w:tcPr>
          <w:p w14:paraId="3F154F2E" w14:textId="77777777" w:rsidR="001652CF" w:rsidRDefault="001652CF" w:rsidP="001652CF">
            <w:pPr>
              <w:pStyle w:val="TableParagraph"/>
              <w:spacing w:line="264" w:lineRule="auto"/>
              <w:ind w:left="109" w:right="26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работает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художник</w:t>
            </w:r>
          </w:p>
        </w:tc>
        <w:tc>
          <w:tcPr>
            <w:tcW w:w="1714" w:type="dxa"/>
          </w:tcPr>
          <w:p w14:paraId="2F8B5CB9" w14:textId="77777777" w:rsidR="001652CF" w:rsidRDefault="001652CF" w:rsidP="001652CF">
            <w:pPr>
              <w:pStyle w:val="TableParagraph"/>
              <w:spacing w:line="311" w:lineRule="exact"/>
              <w:ind w:left="706" w:right="678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955" w:type="dxa"/>
          </w:tcPr>
          <w:p w14:paraId="1070E3DA" w14:textId="77777777" w:rsidR="001652CF" w:rsidRDefault="001652CF" w:rsidP="001652CF">
            <w:pPr>
              <w:pStyle w:val="TableParagraph"/>
              <w:spacing w:line="311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14:paraId="55E1CFFA" w14:textId="77777777" w:rsidR="001652CF" w:rsidRDefault="001652CF" w:rsidP="001652CF">
            <w:pPr>
              <w:pStyle w:val="TableParagraph"/>
              <w:spacing w:before="31" w:line="256" w:lineRule="auto"/>
              <w:ind w:left="110" w:right="837"/>
              <w:rPr>
                <w:sz w:val="28"/>
              </w:rPr>
            </w:pPr>
            <w:r>
              <w:rPr>
                <w:sz w:val="28"/>
              </w:rPr>
              <w:t>Пастозное,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плотное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прозрачное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нанесение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краски.</w:t>
            </w:r>
          </w:p>
          <w:p w14:paraId="52F482FC" w14:textId="77777777" w:rsidR="001652CF" w:rsidRDefault="001652CF" w:rsidP="001652CF">
            <w:pPr>
              <w:pStyle w:val="TableParagraph"/>
              <w:spacing w:before="3" w:line="256" w:lineRule="auto"/>
              <w:ind w:left="110" w:right="323"/>
              <w:rPr>
                <w:sz w:val="28"/>
              </w:rPr>
            </w:pPr>
            <w:r>
              <w:rPr>
                <w:sz w:val="28"/>
              </w:rPr>
              <w:t>Акварель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Акварельные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кисти. Приёмы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акварелью.</w:t>
            </w:r>
          </w:p>
          <w:p w14:paraId="0951DD3C" w14:textId="77777777" w:rsidR="001652CF" w:rsidRDefault="001652CF" w:rsidP="001652CF">
            <w:pPr>
              <w:pStyle w:val="TableParagraph"/>
              <w:spacing w:before="9" w:line="256" w:lineRule="auto"/>
              <w:ind w:left="110" w:right="1942"/>
              <w:rPr>
                <w:sz w:val="28"/>
              </w:rPr>
            </w:pPr>
            <w:r>
              <w:rPr>
                <w:sz w:val="28"/>
              </w:rPr>
              <w:t>Разный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мазков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движений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кистью.</w:t>
            </w:r>
          </w:p>
          <w:p w14:paraId="24A0F88D" w14:textId="77777777" w:rsidR="001652CF" w:rsidRDefault="001652CF" w:rsidP="001652CF">
            <w:pPr>
              <w:pStyle w:val="TableParagraph"/>
              <w:spacing w:before="4"/>
              <w:rPr>
                <w:b/>
                <w:sz w:val="30"/>
              </w:rPr>
            </w:pPr>
          </w:p>
          <w:p w14:paraId="4E6C0413" w14:textId="77777777" w:rsidR="001652CF" w:rsidRDefault="001652CF" w:rsidP="001652CF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14:paraId="20E5385A" w14:textId="77777777" w:rsidR="001652CF" w:rsidRDefault="001652CF" w:rsidP="001652CF">
            <w:pPr>
              <w:pStyle w:val="TableParagraph"/>
              <w:spacing w:before="31" w:line="259" w:lineRule="auto"/>
              <w:ind w:left="110" w:right="326"/>
              <w:rPr>
                <w:sz w:val="28"/>
              </w:rPr>
            </w:pPr>
            <w:r>
              <w:rPr>
                <w:sz w:val="28"/>
              </w:rPr>
              <w:t>Рисунок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предмета.</w:t>
            </w:r>
          </w:p>
          <w:p w14:paraId="14AF9A4F" w14:textId="77777777" w:rsidR="001652CF" w:rsidRDefault="001652CF" w:rsidP="001652C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Соотношение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предмета.</w:t>
            </w:r>
          </w:p>
          <w:p w14:paraId="2FBF725C" w14:textId="77777777" w:rsidR="001652CF" w:rsidRDefault="001652CF" w:rsidP="001652CF">
            <w:pPr>
              <w:pStyle w:val="TableParagraph"/>
              <w:spacing w:before="23" w:line="264" w:lineRule="auto"/>
              <w:ind w:left="110" w:right="662"/>
              <w:rPr>
                <w:sz w:val="28"/>
              </w:rPr>
            </w:pPr>
            <w:r>
              <w:rPr>
                <w:sz w:val="28"/>
              </w:rPr>
              <w:t>Светлые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тёмные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предмета,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предметом.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Штриховка.</w:t>
            </w:r>
          </w:p>
          <w:p w14:paraId="5E930CF6" w14:textId="77777777" w:rsidR="001652CF" w:rsidRDefault="001652CF" w:rsidP="001652C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внимательно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рассматривать</w:t>
            </w:r>
          </w:p>
        </w:tc>
        <w:tc>
          <w:tcPr>
            <w:tcW w:w="4775" w:type="dxa"/>
          </w:tcPr>
          <w:p w14:paraId="4A651587" w14:textId="77777777" w:rsidR="001652CF" w:rsidRDefault="001652CF" w:rsidP="001652C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  <w:p w14:paraId="22F7C5EB" w14:textId="77777777" w:rsidR="001652CF" w:rsidRDefault="001652CF" w:rsidP="001652CF">
            <w:pPr>
              <w:pStyle w:val="TableParagraph"/>
              <w:spacing w:before="31" w:line="256" w:lineRule="auto"/>
              <w:ind w:left="110" w:right="517"/>
              <w:rPr>
                <w:sz w:val="28"/>
              </w:rPr>
            </w:pPr>
            <w:r>
              <w:rPr>
                <w:sz w:val="28"/>
              </w:rPr>
              <w:t>акварельной краской и понимания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прозрачной</w:t>
            </w:r>
          </w:p>
          <w:p w14:paraId="1670951A" w14:textId="77777777" w:rsidR="001652CF" w:rsidRDefault="001652CF" w:rsidP="001652CF">
            <w:pPr>
              <w:pStyle w:val="TableParagraph"/>
              <w:spacing w:before="3" w:line="259" w:lineRule="auto"/>
              <w:ind w:left="110" w:right="187"/>
              <w:rPr>
                <w:sz w:val="28"/>
              </w:rPr>
            </w:pPr>
            <w:r>
              <w:rPr>
                <w:sz w:val="28"/>
              </w:rPr>
              <w:t>краской.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мазков и движений кистью, навыков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выразительной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фактуры.</w:t>
            </w:r>
          </w:p>
          <w:p w14:paraId="7814B9EB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4E2D6468" w14:textId="77777777" w:rsidR="001652CF" w:rsidRDefault="001652CF" w:rsidP="001652CF">
            <w:pPr>
              <w:pStyle w:val="TableParagraph"/>
              <w:spacing w:before="2"/>
              <w:rPr>
                <w:b/>
                <w:sz w:val="30"/>
              </w:rPr>
            </w:pPr>
          </w:p>
          <w:p w14:paraId="3E71C352" w14:textId="77777777" w:rsidR="001652CF" w:rsidRDefault="001652CF" w:rsidP="001652CF">
            <w:pPr>
              <w:pStyle w:val="TableParagraph"/>
              <w:spacing w:before="1" w:line="261" w:lineRule="auto"/>
              <w:ind w:left="110" w:right="417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приёмов работы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графическими художественными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материалами.</w:t>
            </w:r>
          </w:p>
          <w:p w14:paraId="2D5EFCF4" w14:textId="77777777" w:rsidR="001652CF" w:rsidRDefault="001652CF" w:rsidP="001652CF">
            <w:pPr>
              <w:pStyle w:val="TableParagraph"/>
              <w:spacing w:line="256" w:lineRule="auto"/>
              <w:ind w:left="110" w:right="841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рисования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графике.</w:t>
            </w:r>
          </w:p>
        </w:tc>
      </w:tr>
    </w:tbl>
    <w:p w14:paraId="121604E6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1C69F07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BCFC793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TableNormal"/>
        <w:tblW w:w="14837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665"/>
        <w:gridCol w:w="1714"/>
        <w:gridCol w:w="4955"/>
        <w:gridCol w:w="4775"/>
      </w:tblGrid>
      <w:tr w:rsidR="001652CF" w:rsidRPr="00683BFA" w14:paraId="7DD11584" w14:textId="77777777" w:rsidTr="001652CF">
        <w:trPr>
          <w:trHeight w:val="9391"/>
        </w:trPr>
        <w:tc>
          <w:tcPr>
            <w:tcW w:w="728" w:type="dxa"/>
            <w:tcBorders>
              <w:bottom w:val="single" w:sz="4" w:space="0" w:color="auto"/>
            </w:tcBorders>
          </w:tcPr>
          <w:p w14:paraId="1D28524F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14:paraId="2EEA5693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1714" w:type="dxa"/>
            <w:tcBorders>
              <w:bottom w:val="single" w:sz="4" w:space="0" w:color="auto"/>
            </w:tcBorders>
          </w:tcPr>
          <w:p w14:paraId="6F080FE1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4955" w:type="dxa"/>
            <w:tcBorders>
              <w:bottom w:val="single" w:sz="4" w:space="0" w:color="auto"/>
            </w:tcBorders>
          </w:tcPr>
          <w:p w14:paraId="235619B6" w14:textId="77777777" w:rsidR="001652CF" w:rsidRDefault="001652CF" w:rsidP="001652CF">
            <w:pPr>
              <w:pStyle w:val="TableParagraph"/>
              <w:spacing w:line="256" w:lineRule="auto"/>
              <w:ind w:left="110" w:right="73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предмета.</w:t>
            </w:r>
          </w:p>
          <w:p w14:paraId="39250F0B" w14:textId="77777777" w:rsidR="001652CF" w:rsidRDefault="001652CF" w:rsidP="001652CF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5DBEEE1D" w14:textId="77777777" w:rsidR="001652CF" w:rsidRDefault="001652CF" w:rsidP="001652CF">
            <w:pPr>
              <w:pStyle w:val="TableParagraph"/>
              <w:spacing w:before="1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«Скульптура»</w:t>
            </w:r>
          </w:p>
          <w:p w14:paraId="00C1B591" w14:textId="77777777" w:rsidR="001652CF" w:rsidRDefault="001652CF" w:rsidP="001652CF">
            <w:pPr>
              <w:pStyle w:val="TableParagraph"/>
              <w:spacing w:before="24" w:line="256" w:lineRule="auto"/>
              <w:ind w:left="110" w:right="1679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анималистического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жанра</w:t>
            </w:r>
          </w:p>
          <w:p w14:paraId="225F25CA" w14:textId="77777777" w:rsidR="001652CF" w:rsidRDefault="001652CF" w:rsidP="001652CF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скульптуре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(произведения</w:t>
            </w:r>
          </w:p>
          <w:p w14:paraId="37396D02" w14:textId="77777777" w:rsidR="001652CF" w:rsidRDefault="001652CF" w:rsidP="001652CF">
            <w:pPr>
              <w:pStyle w:val="TableParagraph"/>
              <w:spacing w:before="31" w:line="256" w:lineRule="auto"/>
              <w:ind w:left="110" w:right="768"/>
              <w:rPr>
                <w:sz w:val="28"/>
              </w:rPr>
            </w:pPr>
            <w:r>
              <w:rPr>
                <w:sz w:val="28"/>
              </w:rPr>
              <w:t>В.В.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Ватагина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животных с точки зрения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пропорций, характера движения,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пластики.</w:t>
            </w:r>
          </w:p>
          <w:p w14:paraId="3117B4AA" w14:textId="77777777" w:rsidR="001652CF" w:rsidRDefault="001652CF" w:rsidP="001652CF">
            <w:pPr>
              <w:pStyle w:val="TableParagraph"/>
              <w:spacing w:before="2"/>
              <w:rPr>
                <w:b/>
                <w:sz w:val="31"/>
              </w:rPr>
            </w:pPr>
          </w:p>
          <w:p w14:paraId="757AB220" w14:textId="77777777" w:rsidR="001652CF" w:rsidRDefault="001652CF" w:rsidP="001652CF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14:paraId="7F1063B1" w14:textId="77777777" w:rsidR="001652CF" w:rsidRDefault="001652CF" w:rsidP="001652CF">
            <w:pPr>
              <w:pStyle w:val="TableParagraph"/>
              <w:spacing w:before="24" w:line="259" w:lineRule="auto"/>
              <w:ind w:left="110" w:right="186"/>
              <w:rPr>
                <w:sz w:val="28"/>
              </w:rPr>
            </w:pPr>
            <w:r>
              <w:rPr>
                <w:sz w:val="28"/>
              </w:rPr>
              <w:t>Цвета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составные.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навыков смешивания красок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получения нового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гуашью.</w:t>
            </w:r>
          </w:p>
          <w:p w14:paraId="32CD770F" w14:textId="77777777" w:rsidR="001652CF" w:rsidRDefault="001652CF" w:rsidP="001652CF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0F5D5ABC" w14:textId="77777777" w:rsidR="001652CF" w:rsidRDefault="001652CF" w:rsidP="001652CF">
            <w:pPr>
              <w:pStyle w:val="TableParagraph"/>
              <w:spacing w:line="256" w:lineRule="auto"/>
              <w:ind w:left="110" w:right="1912"/>
              <w:rPr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 тёмный и светлый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(тональные </w:t>
            </w:r>
            <w:r>
              <w:rPr>
                <w:sz w:val="28"/>
              </w:rPr>
              <w:t>отношения).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Осветление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</w:p>
          <w:p w14:paraId="0B6EA170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2E33EF93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197AA27C" w14:textId="77777777" w:rsidR="001652CF" w:rsidRDefault="001652CF" w:rsidP="001652CF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10B83ED9" w14:textId="77777777" w:rsidR="001652CF" w:rsidRDefault="001652CF" w:rsidP="001652CF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14:paraId="074FCF78" w14:textId="77777777" w:rsidR="001652CF" w:rsidRDefault="001652CF" w:rsidP="001652CF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Цвет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тёмный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светлый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(тональные</w:t>
            </w:r>
          </w:p>
        </w:tc>
        <w:tc>
          <w:tcPr>
            <w:tcW w:w="4775" w:type="dxa"/>
            <w:tcBorders>
              <w:bottom w:val="single" w:sz="4" w:space="0" w:color="auto"/>
            </w:tcBorders>
          </w:tcPr>
          <w:p w14:paraId="1BD6F0C2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1FDF04DE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49CA6994" w14:textId="77777777" w:rsidR="001652CF" w:rsidRDefault="001652CF" w:rsidP="001652CF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75411DB1" w14:textId="77777777" w:rsidR="001652CF" w:rsidRDefault="001652CF" w:rsidP="001652CF">
            <w:pPr>
              <w:pStyle w:val="TableParagraph"/>
              <w:spacing w:before="1" w:line="256" w:lineRule="auto"/>
              <w:ind w:left="110" w:right="194"/>
              <w:rPr>
                <w:sz w:val="28"/>
              </w:rPr>
            </w:pPr>
            <w:r>
              <w:rPr>
                <w:sz w:val="28"/>
              </w:rPr>
              <w:t>Приобретение знаний об изменениях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скульптурного образа при осмотре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сторон.</w:t>
            </w:r>
          </w:p>
          <w:p w14:paraId="5E1D01B7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19D7B169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02BDBA27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439B15B4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2F9C6253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1D74E305" w14:textId="77777777" w:rsidR="001652CF" w:rsidRDefault="001652CF" w:rsidP="001652CF">
            <w:pPr>
              <w:pStyle w:val="TableParagraph"/>
              <w:rPr>
                <w:b/>
                <w:sz w:val="32"/>
              </w:rPr>
            </w:pPr>
          </w:p>
          <w:p w14:paraId="2835FAA1" w14:textId="77777777" w:rsidR="001652CF" w:rsidRDefault="001652CF" w:rsidP="001652CF">
            <w:pPr>
              <w:pStyle w:val="TableParagraph"/>
              <w:spacing w:line="259" w:lineRule="auto"/>
              <w:ind w:left="110" w:right="371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названиями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цветов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приобретение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опыта получения разных оттенков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</w:p>
          <w:p w14:paraId="39DCB4BA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630E0CEC" w14:textId="77777777" w:rsidR="001652CF" w:rsidRDefault="001652CF" w:rsidP="001652CF">
            <w:pPr>
              <w:pStyle w:val="TableParagraph"/>
              <w:spacing w:before="8"/>
              <w:rPr>
                <w:b/>
                <w:sz w:val="30"/>
              </w:rPr>
            </w:pPr>
          </w:p>
          <w:p w14:paraId="2D12B345" w14:textId="77777777" w:rsidR="001652CF" w:rsidRDefault="001652CF" w:rsidP="001652CF">
            <w:pPr>
              <w:pStyle w:val="TableParagraph"/>
              <w:spacing w:before="1" w:line="256" w:lineRule="auto"/>
              <w:ind w:left="110" w:right="1124"/>
              <w:rPr>
                <w:sz w:val="28"/>
              </w:rPr>
            </w:pPr>
            <w:r>
              <w:rPr>
                <w:sz w:val="28"/>
              </w:rPr>
              <w:t>Развитие опыта различать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тёмные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светлые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оттенки цвета;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14:paraId="4174295F" w14:textId="77777777" w:rsidR="001652CF" w:rsidRDefault="001652CF" w:rsidP="001652CF">
            <w:pPr>
              <w:pStyle w:val="TableParagraph"/>
              <w:spacing w:before="3" w:line="264" w:lineRule="auto"/>
              <w:ind w:left="110" w:right="716"/>
              <w:rPr>
                <w:sz w:val="28"/>
              </w:rPr>
            </w:pPr>
            <w:r>
              <w:rPr>
                <w:sz w:val="28"/>
              </w:rPr>
              <w:t>опыта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смешения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цветных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красок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белой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</w:p>
          <w:p w14:paraId="2063EA0B" w14:textId="77777777" w:rsidR="001652CF" w:rsidRDefault="001652CF" w:rsidP="001652CF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тона).</w:t>
            </w:r>
          </w:p>
          <w:p w14:paraId="34167B3E" w14:textId="77777777" w:rsidR="001652CF" w:rsidRDefault="001652CF" w:rsidP="001652CF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5D82CBCB" w14:textId="77777777" w:rsidR="001652CF" w:rsidRDefault="001652CF" w:rsidP="001652CF">
            <w:pPr>
              <w:pStyle w:val="TableParagraph"/>
              <w:spacing w:line="350" w:lineRule="atLeast"/>
              <w:ind w:left="110" w:right="115"/>
              <w:rPr>
                <w:sz w:val="28"/>
              </w:rPr>
            </w:pPr>
            <w:r>
              <w:rPr>
                <w:sz w:val="28"/>
              </w:rPr>
              <w:t>Развитие опыта различать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тёмные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светлые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оттенки</w:t>
            </w:r>
          </w:p>
        </w:tc>
      </w:tr>
      <w:tr w:rsidR="001652CF" w14:paraId="3BC63FB3" w14:textId="77777777" w:rsidTr="001652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39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62EF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5FF0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505B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888D" w14:textId="77777777" w:rsidR="001652CF" w:rsidRDefault="001652CF" w:rsidP="001652C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линий (в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Paint</w:t>
            </w:r>
          </w:p>
          <w:p w14:paraId="75766CB9" w14:textId="77777777" w:rsidR="001652CF" w:rsidRDefault="001652CF" w:rsidP="001652CF">
            <w:pPr>
              <w:pStyle w:val="TableParagraph"/>
              <w:spacing w:before="23" w:line="256" w:lineRule="auto"/>
              <w:ind w:left="110" w:right="195"/>
              <w:rPr>
                <w:sz w:val="28"/>
              </w:rPr>
            </w:pPr>
            <w:r>
              <w:rPr>
                <w:sz w:val="28"/>
              </w:rPr>
              <w:t>или другом графическом редакторе).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Компьютерные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изображения.</w:t>
            </w:r>
          </w:p>
          <w:p w14:paraId="5B35FDCD" w14:textId="77777777" w:rsidR="001652CF" w:rsidRDefault="001652CF" w:rsidP="001652CF">
            <w:pPr>
              <w:pStyle w:val="TableParagraph"/>
              <w:spacing w:before="10" w:line="259" w:lineRule="auto"/>
              <w:ind w:left="110" w:right="1386"/>
              <w:rPr>
                <w:sz w:val="28"/>
              </w:rPr>
            </w:pPr>
            <w:r>
              <w:rPr>
                <w:sz w:val="28"/>
              </w:rPr>
              <w:t>Работа с геометрическими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фигурами.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Трансформация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41568068" w14:textId="77777777" w:rsidR="001652CF" w:rsidRDefault="001652CF" w:rsidP="001652CF">
            <w:pPr>
              <w:pStyle w:val="TableParagraph"/>
              <w:spacing w:line="256" w:lineRule="auto"/>
              <w:ind w:left="110" w:right="522"/>
              <w:rPr>
                <w:sz w:val="28"/>
              </w:rPr>
            </w:pPr>
            <w:r>
              <w:rPr>
                <w:sz w:val="28"/>
              </w:rPr>
              <w:t>копирование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фигур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Paint.</w:t>
            </w:r>
          </w:p>
          <w:p w14:paraId="2E88F4F1" w14:textId="77777777" w:rsidR="001652CF" w:rsidRDefault="001652CF" w:rsidP="001652CF">
            <w:pPr>
              <w:pStyle w:val="TableParagraph"/>
              <w:spacing w:before="6" w:line="256" w:lineRule="auto"/>
              <w:ind w:left="110" w:right="326"/>
              <w:rPr>
                <w:sz w:val="28"/>
              </w:rPr>
            </w:pPr>
            <w:r>
              <w:rPr>
                <w:sz w:val="28"/>
              </w:rPr>
              <w:t>Освоение инструментов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рисования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(карандаш,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кисточка,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ластик,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заливка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другие)</w:t>
            </w:r>
          </w:p>
          <w:p w14:paraId="57298F40" w14:textId="77777777" w:rsidR="001652CF" w:rsidRDefault="001652CF" w:rsidP="001652CF">
            <w:pPr>
              <w:pStyle w:val="TableParagraph"/>
              <w:spacing w:before="4" w:line="264" w:lineRule="auto"/>
              <w:ind w:left="110" w:right="40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Paint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сюжетов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(например, образ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дерева).</w:t>
            </w:r>
          </w:p>
          <w:p w14:paraId="706971F3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1845601B" w14:textId="77777777" w:rsidR="001652CF" w:rsidRDefault="001652CF" w:rsidP="001652CF">
            <w:pPr>
              <w:pStyle w:val="TableParagraph"/>
              <w:spacing w:before="4"/>
              <w:rPr>
                <w:b/>
                <w:sz w:val="29"/>
              </w:rPr>
            </w:pPr>
          </w:p>
          <w:p w14:paraId="3884A3C8" w14:textId="77777777" w:rsidR="001652CF" w:rsidRDefault="001652CF" w:rsidP="001652CF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«Скульптура»</w:t>
            </w:r>
          </w:p>
          <w:p w14:paraId="538BFD6E" w14:textId="77777777" w:rsidR="001652CF" w:rsidRDefault="001652CF" w:rsidP="001652CF">
            <w:pPr>
              <w:pStyle w:val="TableParagraph"/>
              <w:spacing w:before="31" w:line="256" w:lineRule="auto"/>
              <w:ind w:left="110" w:right="515"/>
              <w:rPr>
                <w:sz w:val="28"/>
              </w:rPr>
            </w:pPr>
            <w:r>
              <w:rPr>
                <w:sz w:val="28"/>
              </w:rPr>
              <w:t>Лепка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кошки,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собаки, медвежонка) с передачей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пластики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</w:p>
          <w:p w14:paraId="3C8653A1" w14:textId="77777777" w:rsidR="001652CF" w:rsidRDefault="001652CF" w:rsidP="001652CF">
            <w:pPr>
              <w:pStyle w:val="TableParagraph"/>
              <w:spacing w:before="11" w:line="256" w:lineRule="auto"/>
              <w:ind w:left="110" w:right="221"/>
              <w:rPr>
                <w:sz w:val="28"/>
              </w:rPr>
            </w:pPr>
            <w:r>
              <w:rPr>
                <w:sz w:val="28"/>
              </w:rPr>
              <w:t>Соблюдение цельности формы,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добавление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2C32" w14:textId="77777777" w:rsidR="001652CF" w:rsidRDefault="001652CF" w:rsidP="001652CF">
            <w:pPr>
              <w:pStyle w:val="TableParagraph"/>
              <w:spacing w:line="256" w:lineRule="auto"/>
              <w:ind w:left="110" w:right="99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Paint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графическом редакторе).</w:t>
            </w:r>
          </w:p>
          <w:p w14:paraId="14033270" w14:textId="77777777" w:rsidR="001652CF" w:rsidRDefault="001652CF" w:rsidP="001652CF">
            <w:pPr>
              <w:pStyle w:val="TableParagraph"/>
              <w:spacing w:line="259" w:lineRule="auto"/>
              <w:ind w:left="110" w:right="260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трансформации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копирования геометрических фигур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программе Paint, а 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</w:p>
          <w:p w14:paraId="59B2B5F9" w14:textId="77777777" w:rsidR="001652CF" w:rsidRDefault="001652CF" w:rsidP="001652CF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рисунков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орнаментов.</w:t>
            </w:r>
          </w:p>
          <w:p w14:paraId="37FBEFA5" w14:textId="77777777" w:rsidR="001652CF" w:rsidRDefault="001652CF" w:rsidP="001652CF">
            <w:pPr>
              <w:pStyle w:val="TableParagraph"/>
              <w:spacing w:before="29" w:line="256" w:lineRule="auto"/>
              <w:ind w:left="110" w:right="177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компьютерном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редакторе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Paint)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</w:p>
          <w:p w14:paraId="57254CC7" w14:textId="77777777" w:rsidR="001652CF" w:rsidRDefault="001652CF" w:rsidP="001652CF">
            <w:pPr>
              <w:pStyle w:val="TableParagraph"/>
              <w:spacing w:before="3" w:line="259" w:lineRule="auto"/>
              <w:ind w:left="110" w:right="131"/>
              <w:rPr>
                <w:sz w:val="28"/>
              </w:rPr>
            </w:pPr>
            <w:r>
              <w:rPr>
                <w:sz w:val="28"/>
              </w:rPr>
              <w:t>и техники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карандаш,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кисточка,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ластик,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заливка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простых рисунков или композиции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дерева).</w:t>
            </w:r>
          </w:p>
          <w:p w14:paraId="4CFF6534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7CDA5FD7" w14:textId="77777777" w:rsidR="001652CF" w:rsidRDefault="001652CF" w:rsidP="001652CF">
            <w:pPr>
              <w:pStyle w:val="TableParagraph"/>
              <w:spacing w:line="261" w:lineRule="auto"/>
              <w:ind w:left="110" w:right="194"/>
              <w:rPr>
                <w:sz w:val="28"/>
              </w:rPr>
            </w:pPr>
            <w:r>
              <w:rPr>
                <w:sz w:val="28"/>
              </w:rPr>
              <w:t>Приобретение знаний об изменениях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скульптурного образа при осмотре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сторон.</w:t>
            </w:r>
          </w:p>
          <w:p w14:paraId="609BC725" w14:textId="77777777" w:rsidR="001652CF" w:rsidRDefault="001652CF" w:rsidP="001652CF">
            <w:pPr>
              <w:pStyle w:val="TableParagraph"/>
              <w:spacing w:line="261" w:lineRule="auto"/>
              <w:ind w:left="110" w:right="1259"/>
              <w:rPr>
                <w:sz w:val="28"/>
              </w:rPr>
            </w:pPr>
            <w:r>
              <w:rPr>
                <w:sz w:val="28"/>
              </w:rPr>
              <w:t>Приобретение в процессе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лепки из пластилина опыта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цельной</w:t>
            </w:r>
          </w:p>
          <w:p w14:paraId="5333C303" w14:textId="77777777" w:rsidR="001652CF" w:rsidRDefault="001652CF" w:rsidP="001652CF">
            <w:pPr>
              <w:pStyle w:val="TableParagraph"/>
              <w:spacing w:line="261" w:lineRule="auto"/>
              <w:ind w:left="110" w:right="258"/>
              <w:rPr>
                <w:sz w:val="28"/>
              </w:rPr>
            </w:pPr>
            <w:r>
              <w:rPr>
                <w:sz w:val="28"/>
              </w:rPr>
              <w:t>лепной формы и разного характера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(изображения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зверушки).</w:t>
            </w:r>
          </w:p>
          <w:p w14:paraId="03CD2B80" w14:textId="77777777" w:rsidR="001652CF" w:rsidRDefault="001652CF" w:rsidP="001652CF">
            <w:pPr>
              <w:pStyle w:val="TableParagraph"/>
              <w:spacing w:line="256" w:lineRule="auto"/>
              <w:ind w:left="110" w:right="790"/>
              <w:rPr>
                <w:sz w:val="28"/>
              </w:rPr>
            </w:pPr>
            <w:r>
              <w:rPr>
                <w:sz w:val="28"/>
              </w:rPr>
              <w:t>Соблюдение цельности формы,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преобразование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добавление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</w:p>
          <w:p w14:paraId="710A8611" w14:textId="77777777" w:rsidR="001652CF" w:rsidRDefault="001652CF" w:rsidP="001652CF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игрушками</w:t>
            </w:r>
          </w:p>
        </w:tc>
      </w:tr>
    </w:tbl>
    <w:p w14:paraId="3F8683E1" w14:textId="77777777" w:rsidR="001F2BDB" w:rsidRDefault="001F2BDB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67E1E04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665"/>
        <w:gridCol w:w="1714"/>
        <w:gridCol w:w="4955"/>
        <w:gridCol w:w="4775"/>
      </w:tblGrid>
      <w:tr w:rsidR="001652CF" w:rsidRPr="00683BFA" w14:paraId="79BB7C53" w14:textId="77777777" w:rsidTr="001652CF">
        <w:trPr>
          <w:trHeight w:val="4521"/>
        </w:trPr>
        <w:tc>
          <w:tcPr>
            <w:tcW w:w="728" w:type="dxa"/>
          </w:tcPr>
          <w:p w14:paraId="4F5239AC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2665" w:type="dxa"/>
          </w:tcPr>
          <w:p w14:paraId="207B5A7F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1714" w:type="dxa"/>
          </w:tcPr>
          <w:p w14:paraId="374B79E7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4955" w:type="dxa"/>
          </w:tcPr>
          <w:p w14:paraId="65905C7F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6E395C36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299368EC" w14:textId="77777777" w:rsidR="001652CF" w:rsidRDefault="001652CF" w:rsidP="001652CF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172CEF64" w14:textId="77777777" w:rsidR="001652CF" w:rsidRDefault="001652CF" w:rsidP="001652CF">
            <w:pPr>
              <w:pStyle w:val="TableParagraph"/>
              <w:spacing w:before="1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</w:p>
          <w:p w14:paraId="31E89802" w14:textId="77777777" w:rsidR="001652CF" w:rsidRDefault="001652CF" w:rsidP="001652CF">
            <w:pPr>
              <w:pStyle w:val="TableParagraph"/>
              <w:spacing w:before="24" w:line="256" w:lineRule="auto"/>
              <w:ind w:left="110" w:right="294"/>
              <w:rPr>
                <w:sz w:val="28"/>
              </w:rPr>
            </w:pPr>
            <w:r>
              <w:rPr>
                <w:sz w:val="28"/>
              </w:rPr>
              <w:t>Макетирование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пространства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площадки.</w:t>
            </w:r>
          </w:p>
          <w:p w14:paraId="431C65E9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337E65AD" w14:textId="77777777" w:rsidR="001652CF" w:rsidRDefault="001652CF" w:rsidP="001652CF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130F6302" w14:textId="77777777" w:rsidR="001652CF" w:rsidRDefault="001652CF" w:rsidP="001652CF">
            <w:pPr>
              <w:pStyle w:val="TableParagraph"/>
              <w:spacing w:line="256" w:lineRule="auto"/>
              <w:ind w:left="110" w:right="66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14:paraId="5056104D" w14:textId="77777777" w:rsidR="001652CF" w:rsidRDefault="001652CF" w:rsidP="001652CF">
            <w:pPr>
              <w:pStyle w:val="TableParagraph"/>
              <w:spacing w:before="2" w:line="264" w:lineRule="auto"/>
              <w:ind w:left="110" w:right="1102"/>
              <w:rPr>
                <w:sz w:val="28"/>
              </w:rPr>
            </w:pPr>
            <w:r>
              <w:rPr>
                <w:sz w:val="28"/>
              </w:rPr>
              <w:t>Поделки из подручных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нехудожественных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</w:tc>
        <w:tc>
          <w:tcPr>
            <w:tcW w:w="4775" w:type="dxa"/>
          </w:tcPr>
          <w:p w14:paraId="10BC4C3E" w14:textId="77777777" w:rsidR="001652CF" w:rsidRDefault="001652CF" w:rsidP="001652C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одного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</w:p>
          <w:p w14:paraId="22C59A14" w14:textId="77777777" w:rsidR="001652CF" w:rsidRDefault="001652CF" w:rsidP="001652CF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художественных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промыслов.</w:t>
            </w:r>
          </w:p>
          <w:p w14:paraId="11B4A38C" w14:textId="77777777" w:rsidR="001652CF" w:rsidRDefault="001652CF" w:rsidP="001652CF">
            <w:pPr>
              <w:pStyle w:val="TableParagraph"/>
              <w:spacing w:before="9"/>
              <w:rPr>
                <w:b/>
                <w:sz w:val="32"/>
              </w:rPr>
            </w:pPr>
          </w:p>
          <w:p w14:paraId="59F2E0C3" w14:textId="77777777" w:rsidR="001652CF" w:rsidRDefault="001652CF" w:rsidP="001652CF">
            <w:pPr>
              <w:pStyle w:val="TableParagraph"/>
              <w:spacing w:line="256" w:lineRule="auto"/>
              <w:ind w:left="110" w:right="125"/>
              <w:rPr>
                <w:sz w:val="28"/>
              </w:rPr>
            </w:pPr>
            <w:r>
              <w:rPr>
                <w:sz w:val="28"/>
              </w:rPr>
              <w:t>Построение из бумаги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пространственного макета детской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сказочного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работе.</w:t>
            </w:r>
          </w:p>
          <w:p w14:paraId="55A58DCD" w14:textId="77777777" w:rsidR="001652CF" w:rsidRDefault="001652CF" w:rsidP="001652CF">
            <w:pPr>
              <w:pStyle w:val="TableParagraph"/>
              <w:spacing w:before="2"/>
              <w:rPr>
                <w:b/>
                <w:sz w:val="31"/>
              </w:rPr>
            </w:pPr>
          </w:p>
          <w:p w14:paraId="4B3DE011" w14:textId="77777777" w:rsidR="001652CF" w:rsidRDefault="001652CF" w:rsidP="001652CF">
            <w:pPr>
              <w:pStyle w:val="TableParagraph"/>
              <w:spacing w:line="256" w:lineRule="auto"/>
              <w:ind w:left="110" w:right="189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преобразования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бытовых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подручных</w:t>
            </w:r>
          </w:p>
          <w:p w14:paraId="1FC9C9EA" w14:textId="77777777" w:rsidR="001652CF" w:rsidRDefault="001652CF" w:rsidP="001652CF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нехудожественных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14:paraId="1B53D267" w14:textId="77777777" w:rsidR="001652CF" w:rsidRDefault="001652CF" w:rsidP="001652CF">
            <w:pPr>
              <w:pStyle w:val="TableParagraph"/>
              <w:spacing w:before="14" w:line="340" w:lineRule="atLeast"/>
              <w:ind w:left="110" w:right="6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поделки</w:t>
            </w:r>
          </w:p>
        </w:tc>
      </w:tr>
      <w:tr w:rsidR="001652CF" w14:paraId="22258F63" w14:textId="77777777" w:rsidTr="001652CF">
        <w:trPr>
          <w:trHeight w:val="4874"/>
        </w:trPr>
        <w:tc>
          <w:tcPr>
            <w:tcW w:w="728" w:type="dxa"/>
          </w:tcPr>
          <w:p w14:paraId="289D8439" w14:textId="77777777" w:rsidR="001652CF" w:rsidRDefault="001652CF" w:rsidP="001652CF">
            <w:pPr>
              <w:pStyle w:val="TableParagraph"/>
              <w:spacing w:line="319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665" w:type="dxa"/>
          </w:tcPr>
          <w:p w14:paraId="3DE65327" w14:textId="77777777" w:rsidR="001652CF" w:rsidRDefault="001652CF" w:rsidP="001652CF">
            <w:pPr>
              <w:pStyle w:val="TableParagraph"/>
              <w:spacing w:line="256" w:lineRule="auto"/>
              <w:ind w:left="109" w:right="985"/>
              <w:rPr>
                <w:sz w:val="28"/>
              </w:rPr>
            </w:pPr>
            <w:r>
              <w:rPr>
                <w:sz w:val="28"/>
              </w:rPr>
              <w:t>Реальность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фантазия</w:t>
            </w:r>
          </w:p>
        </w:tc>
        <w:tc>
          <w:tcPr>
            <w:tcW w:w="1714" w:type="dxa"/>
          </w:tcPr>
          <w:p w14:paraId="4810CDD8" w14:textId="77777777" w:rsidR="001652CF" w:rsidRDefault="001652CF" w:rsidP="001652CF">
            <w:pPr>
              <w:pStyle w:val="TableParagraph"/>
              <w:spacing w:line="319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955" w:type="dxa"/>
          </w:tcPr>
          <w:p w14:paraId="47B5A6AB" w14:textId="77777777" w:rsidR="001652CF" w:rsidRDefault="001652CF" w:rsidP="001652CF">
            <w:pPr>
              <w:pStyle w:val="TableParagraph"/>
              <w:spacing w:line="319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14:paraId="1EC7C7BD" w14:textId="77777777" w:rsidR="001652CF" w:rsidRDefault="001652CF" w:rsidP="001652CF">
            <w:pPr>
              <w:pStyle w:val="TableParagraph"/>
              <w:spacing w:before="23" w:line="256" w:lineRule="auto"/>
              <w:ind w:left="110" w:right="529"/>
              <w:rPr>
                <w:sz w:val="28"/>
              </w:rPr>
            </w:pPr>
            <w:r>
              <w:rPr>
                <w:sz w:val="28"/>
              </w:rPr>
              <w:t>Пропорции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соотношение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целого. Развитие аналитических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пропорций.</w:t>
            </w:r>
          </w:p>
          <w:p w14:paraId="71465A6D" w14:textId="77777777" w:rsidR="001652CF" w:rsidRDefault="001652CF" w:rsidP="001652CF">
            <w:pPr>
              <w:pStyle w:val="TableParagraph"/>
              <w:spacing w:before="11" w:line="256" w:lineRule="auto"/>
              <w:ind w:left="110" w:right="460"/>
              <w:rPr>
                <w:sz w:val="28"/>
              </w:rPr>
            </w:pPr>
            <w:r>
              <w:rPr>
                <w:sz w:val="28"/>
              </w:rPr>
              <w:t>Выразительные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пропорций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птиц).</w:t>
            </w:r>
          </w:p>
          <w:p w14:paraId="3307ED5A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522962F2" w14:textId="77777777" w:rsidR="001652CF" w:rsidRDefault="001652CF" w:rsidP="001652CF">
            <w:pPr>
              <w:pStyle w:val="TableParagraph"/>
              <w:rPr>
                <w:b/>
                <w:sz w:val="31"/>
              </w:rPr>
            </w:pPr>
          </w:p>
          <w:p w14:paraId="18C5C22C" w14:textId="77777777" w:rsidR="001652CF" w:rsidRDefault="001652CF" w:rsidP="001652CF">
            <w:pPr>
              <w:pStyle w:val="TableParagraph"/>
              <w:spacing w:line="259" w:lineRule="auto"/>
              <w:ind w:left="110" w:right="66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14:paraId="75B6C6CE" w14:textId="77777777" w:rsidR="001652CF" w:rsidRDefault="001652CF" w:rsidP="001652C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узоров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</w:p>
          <w:p w14:paraId="7FF5CF35" w14:textId="77777777" w:rsidR="001652CF" w:rsidRDefault="001652CF" w:rsidP="001652CF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(на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 условиях</w:t>
            </w:r>
          </w:p>
          <w:p w14:paraId="141B268F" w14:textId="77777777" w:rsidR="001652CF" w:rsidRDefault="001652CF" w:rsidP="001652CF">
            <w:pPr>
              <w:pStyle w:val="TableParagraph"/>
              <w:spacing w:before="13" w:line="340" w:lineRule="atLeast"/>
              <w:ind w:left="110" w:right="1372"/>
              <w:rPr>
                <w:sz w:val="28"/>
              </w:rPr>
            </w:pPr>
            <w:r>
              <w:rPr>
                <w:sz w:val="28"/>
              </w:rPr>
              <w:t>урока),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снежинки,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паутинки, роса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листьях.</w:t>
            </w:r>
          </w:p>
        </w:tc>
        <w:tc>
          <w:tcPr>
            <w:tcW w:w="4775" w:type="dxa"/>
          </w:tcPr>
          <w:p w14:paraId="70A2EAA0" w14:textId="77777777" w:rsidR="001652CF" w:rsidRDefault="001652CF" w:rsidP="001652CF">
            <w:pPr>
              <w:pStyle w:val="TableParagraph"/>
              <w:spacing w:line="259" w:lineRule="auto"/>
              <w:ind w:left="110" w:right="557"/>
              <w:rPr>
                <w:sz w:val="28"/>
              </w:rPr>
            </w:pPr>
            <w:r>
              <w:rPr>
                <w:sz w:val="28"/>
              </w:rPr>
              <w:t>Освоение навыков визуального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сравнения пространственных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величин,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приобретение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пропорции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рисунках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птиц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14:paraId="3510028C" w14:textId="77777777" w:rsidR="001652CF" w:rsidRDefault="001652CF" w:rsidP="001652CF">
            <w:pPr>
              <w:pStyle w:val="TableParagraph"/>
              <w:spacing w:line="256" w:lineRule="auto"/>
              <w:ind w:left="110" w:right="107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зрительские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впечатления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анализ).</w:t>
            </w:r>
          </w:p>
          <w:p w14:paraId="423E899A" w14:textId="77777777" w:rsidR="001652CF" w:rsidRDefault="001652CF" w:rsidP="001652CF">
            <w:pPr>
              <w:pStyle w:val="TableParagraph"/>
              <w:spacing w:before="4"/>
              <w:rPr>
                <w:b/>
                <w:sz w:val="30"/>
              </w:rPr>
            </w:pPr>
          </w:p>
          <w:p w14:paraId="7431C37E" w14:textId="77777777" w:rsidR="001652CF" w:rsidRDefault="001652CF" w:rsidP="001652CF">
            <w:pPr>
              <w:pStyle w:val="TableParagraph"/>
              <w:spacing w:line="259" w:lineRule="auto"/>
              <w:ind w:left="110" w:right="389"/>
              <w:rPr>
                <w:sz w:val="28"/>
              </w:rPr>
            </w:pPr>
            <w:r>
              <w:rPr>
                <w:sz w:val="28"/>
              </w:rPr>
              <w:t>Сравнение,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узоры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капли,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снежинки,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паутинки,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листьях,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серёжки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 цветения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деревьев)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14:paraId="34259DDA" w14:textId="77777777" w:rsidR="001652CF" w:rsidRDefault="001652CF" w:rsidP="001652CF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рукотворными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произведениями</w:t>
            </w:r>
          </w:p>
        </w:tc>
      </w:tr>
    </w:tbl>
    <w:p w14:paraId="15FA7E9E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5D828F9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0A8AD6E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21207B0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8BDC3A6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307B9E8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A73C3D5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62CB851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CA7D1AB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D236996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2965884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CCE7C31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87F6581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A65C985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DF0F457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TableNormal"/>
        <w:tblW w:w="14109" w:type="dxa"/>
        <w:tblInd w:w="120" w:type="dxa"/>
        <w:tblLayout w:type="fixed"/>
        <w:tblLook w:val="04A0" w:firstRow="1" w:lastRow="0" w:firstColumn="1" w:lastColumn="0" w:noHBand="0" w:noVBand="1"/>
      </w:tblPr>
      <w:tblGrid>
        <w:gridCol w:w="2665"/>
        <w:gridCol w:w="1714"/>
        <w:gridCol w:w="4955"/>
        <w:gridCol w:w="4775"/>
      </w:tblGrid>
      <w:tr w:rsidR="001652CF" w:rsidRPr="00683BFA" w14:paraId="0E2E4015" w14:textId="77777777" w:rsidTr="001652CF">
        <w:trPr>
          <w:trHeight w:val="9391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A590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7E1A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576F" w14:textId="77777777" w:rsidR="001652CF" w:rsidRDefault="001652CF" w:rsidP="001652CF">
            <w:pPr>
              <w:pStyle w:val="TableParagraph"/>
              <w:spacing w:line="256" w:lineRule="auto"/>
              <w:ind w:left="110" w:right="1183"/>
              <w:rPr>
                <w:sz w:val="28"/>
              </w:rPr>
            </w:pPr>
            <w:r>
              <w:rPr>
                <w:sz w:val="28"/>
              </w:rPr>
              <w:t>Ассоциативное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сопоставление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орнаментами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предметах</w:t>
            </w:r>
          </w:p>
          <w:p w14:paraId="380EE258" w14:textId="77777777" w:rsidR="001652CF" w:rsidRDefault="001652CF" w:rsidP="001652CF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декоративно-прикладного </w:t>
            </w:r>
            <w:r>
              <w:rPr>
                <w:sz w:val="28"/>
              </w:rPr>
              <w:t>искусства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кружево,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вышивка,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ювелирные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изделия).</w:t>
            </w:r>
          </w:p>
          <w:p w14:paraId="2E0E0A1A" w14:textId="77777777" w:rsidR="001652CF" w:rsidRDefault="001652CF" w:rsidP="001652CF">
            <w:pPr>
              <w:pStyle w:val="TableParagraph"/>
              <w:spacing w:line="261" w:lineRule="auto"/>
              <w:ind w:left="110" w:right="365"/>
              <w:jc w:val="both"/>
              <w:rPr>
                <w:sz w:val="28"/>
              </w:rPr>
            </w:pPr>
            <w:r>
              <w:rPr>
                <w:sz w:val="28"/>
              </w:rPr>
              <w:t>Рисунок геометрического орнамента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кружева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вышивки.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Декоративная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композиция.</w:t>
            </w:r>
          </w:p>
          <w:p w14:paraId="6BA660C2" w14:textId="77777777" w:rsidR="001652CF" w:rsidRDefault="001652CF" w:rsidP="001652CF">
            <w:pPr>
              <w:pStyle w:val="TableParagraph"/>
              <w:spacing w:before="6"/>
              <w:rPr>
                <w:b/>
                <w:sz w:val="28"/>
              </w:rPr>
            </w:pPr>
          </w:p>
          <w:p w14:paraId="68DAE018" w14:textId="77777777" w:rsidR="001652CF" w:rsidRDefault="001652CF" w:rsidP="001652CF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</w:p>
          <w:p w14:paraId="2FD3EF08" w14:textId="77777777" w:rsidR="001652CF" w:rsidRDefault="001652CF" w:rsidP="001652CF">
            <w:pPr>
              <w:pStyle w:val="TableParagraph"/>
              <w:spacing w:before="24" w:line="261" w:lineRule="auto"/>
              <w:ind w:left="110" w:right="685"/>
              <w:rPr>
                <w:sz w:val="28"/>
              </w:rPr>
            </w:pPr>
            <w:r>
              <w:rPr>
                <w:sz w:val="28"/>
              </w:rPr>
              <w:t>Образ здания. Памятники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архитектуры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ярко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выраженным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здания.</w:t>
            </w:r>
          </w:p>
          <w:p w14:paraId="7085D879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59CEA09A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66F41D84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3E1D4E89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055AA1BC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00FB531C" w14:textId="77777777" w:rsidR="001652CF" w:rsidRDefault="001652CF" w:rsidP="001652CF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44B01A49" w14:textId="77777777" w:rsidR="001652CF" w:rsidRDefault="001652CF" w:rsidP="001652CF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</w:p>
          <w:p w14:paraId="32ED3671" w14:textId="77777777" w:rsidR="001652CF" w:rsidRDefault="001652CF" w:rsidP="001652CF">
            <w:pPr>
              <w:pStyle w:val="TableParagraph"/>
              <w:spacing w:before="24" w:line="259" w:lineRule="auto"/>
              <w:ind w:left="110" w:right="261"/>
              <w:rPr>
                <w:sz w:val="28"/>
              </w:rPr>
            </w:pPr>
            <w:r>
              <w:rPr>
                <w:sz w:val="28"/>
              </w:rPr>
              <w:t>Конструирование из бумаги. Приёмы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 с полосой бумаги, разные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складывания,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закручивания,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надрезания.</w:t>
            </w:r>
          </w:p>
          <w:p w14:paraId="514E5CC6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4649FBF5" w14:textId="77777777" w:rsidR="001652CF" w:rsidRDefault="001652CF" w:rsidP="001652CF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</w:p>
          <w:p w14:paraId="1F53D2A7" w14:textId="77777777" w:rsidR="001652CF" w:rsidRDefault="001652CF" w:rsidP="001652CF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игрового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сказочного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12AD" w14:textId="77777777" w:rsidR="001652CF" w:rsidRDefault="001652CF" w:rsidP="001652CF">
            <w:pPr>
              <w:pStyle w:val="TableParagraph"/>
              <w:spacing w:line="256" w:lineRule="auto"/>
              <w:ind w:left="110" w:right="151"/>
              <w:rPr>
                <w:sz w:val="28"/>
              </w:rPr>
            </w:pPr>
            <w:r>
              <w:rPr>
                <w:sz w:val="28"/>
              </w:rPr>
              <w:t>декоративного искусства (кружево,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шитьё,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ювелирные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другое).</w:t>
            </w:r>
          </w:p>
          <w:p w14:paraId="3C6A7806" w14:textId="77777777" w:rsidR="001652CF" w:rsidRDefault="001652CF" w:rsidP="001652CF">
            <w:pPr>
              <w:pStyle w:val="TableParagraph"/>
              <w:spacing w:line="259" w:lineRule="auto"/>
              <w:ind w:left="110" w:right="486"/>
              <w:rPr>
                <w:sz w:val="28"/>
              </w:rPr>
            </w:pPr>
            <w:r>
              <w:rPr>
                <w:sz w:val="28"/>
              </w:rPr>
              <w:t>Приобретение опыта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эскиза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геометрического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орнамента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кружева или вышивки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мотивов.</w:t>
            </w:r>
          </w:p>
          <w:p w14:paraId="5B8B5DB6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0C96FFAA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17DAC97E" w14:textId="77777777" w:rsidR="001652CF" w:rsidRDefault="001652CF" w:rsidP="001652CF">
            <w:pPr>
              <w:pStyle w:val="TableParagraph"/>
              <w:spacing w:before="8"/>
              <w:rPr>
                <w:b/>
                <w:sz w:val="30"/>
              </w:rPr>
            </w:pPr>
          </w:p>
          <w:p w14:paraId="3F70AB1C" w14:textId="77777777" w:rsidR="001652CF" w:rsidRDefault="001652CF" w:rsidP="001652CF">
            <w:pPr>
              <w:pStyle w:val="TableParagraph"/>
              <w:spacing w:line="261" w:lineRule="auto"/>
              <w:ind w:left="110" w:right="73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Рассматривание, </w:t>
            </w:r>
            <w:r>
              <w:rPr>
                <w:sz w:val="28"/>
              </w:rPr>
              <w:t>характеристика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конструкций архитектурных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строений (по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фотографиям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60611DD2" w14:textId="77777777" w:rsidR="001652CF" w:rsidRDefault="001652CF" w:rsidP="001652CF">
            <w:pPr>
              <w:pStyle w:val="TableParagraph"/>
              <w:spacing w:line="256" w:lineRule="auto"/>
              <w:ind w:left="110" w:right="268"/>
              <w:rPr>
                <w:sz w:val="28"/>
              </w:rPr>
            </w:pPr>
            <w:r>
              <w:rPr>
                <w:sz w:val="28"/>
              </w:rPr>
              <w:t>условиях урока): составные части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пропорциональные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соотношения.</w:t>
            </w:r>
          </w:p>
          <w:p w14:paraId="08C1FA87" w14:textId="77777777" w:rsidR="001652CF" w:rsidRDefault="001652CF" w:rsidP="001652CF">
            <w:pPr>
              <w:pStyle w:val="TableParagraph"/>
              <w:spacing w:line="259" w:lineRule="auto"/>
              <w:ind w:left="110" w:right="109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Приобретение </w:t>
            </w:r>
            <w:r>
              <w:rPr>
                <w:sz w:val="28"/>
              </w:rPr>
              <w:t>представлений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 образе здания, то есть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эмоциональном воздействии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зрителя.</w:t>
            </w:r>
          </w:p>
          <w:p w14:paraId="14B4BC7A" w14:textId="77777777" w:rsidR="001652CF" w:rsidRDefault="001652CF" w:rsidP="001652CF">
            <w:pPr>
              <w:pStyle w:val="TableParagraph"/>
              <w:spacing w:before="1"/>
              <w:rPr>
                <w:b/>
                <w:sz w:val="30"/>
              </w:rPr>
            </w:pPr>
          </w:p>
          <w:p w14:paraId="74AF46F8" w14:textId="77777777" w:rsidR="001652CF" w:rsidRDefault="001652CF" w:rsidP="001652CF">
            <w:pPr>
              <w:pStyle w:val="TableParagraph"/>
              <w:spacing w:before="1" w:line="259" w:lineRule="auto"/>
              <w:ind w:left="110" w:right="193"/>
              <w:rPr>
                <w:sz w:val="28"/>
              </w:rPr>
            </w:pPr>
            <w:r>
              <w:rPr>
                <w:sz w:val="28"/>
              </w:rPr>
              <w:t>Освоение приёмов 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объёмных предметов из бумаги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декорирования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бумаги.</w:t>
            </w:r>
          </w:p>
          <w:p w14:paraId="03429035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2BA2FB53" w14:textId="77777777" w:rsidR="001652CF" w:rsidRDefault="001652CF" w:rsidP="001652CF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2690703B" w14:textId="77777777" w:rsidR="001652CF" w:rsidRDefault="001652CF" w:rsidP="001652CF">
            <w:pPr>
              <w:pStyle w:val="TableParagraph"/>
              <w:spacing w:before="1" w:line="350" w:lineRule="atLeast"/>
              <w:ind w:left="110" w:right="450"/>
              <w:rPr>
                <w:sz w:val="28"/>
              </w:rPr>
            </w:pPr>
            <w:r>
              <w:rPr>
                <w:sz w:val="28"/>
              </w:rPr>
              <w:t>Рассматривание,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жилищ;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</w:p>
        </w:tc>
      </w:tr>
    </w:tbl>
    <w:p w14:paraId="1F5D2565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3705D45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8B70825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665"/>
        <w:gridCol w:w="1714"/>
        <w:gridCol w:w="4955"/>
        <w:gridCol w:w="4775"/>
      </w:tblGrid>
      <w:tr w:rsidR="001652CF" w:rsidRPr="00683BFA" w14:paraId="53F1DD49" w14:textId="77777777" w:rsidTr="001652CF">
        <w:trPr>
          <w:trHeight w:val="2439"/>
        </w:trPr>
        <w:tc>
          <w:tcPr>
            <w:tcW w:w="728" w:type="dxa"/>
          </w:tcPr>
          <w:p w14:paraId="40C03262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2665" w:type="dxa"/>
          </w:tcPr>
          <w:p w14:paraId="2859A342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1714" w:type="dxa"/>
          </w:tcPr>
          <w:p w14:paraId="11D8E3A9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4955" w:type="dxa"/>
          </w:tcPr>
          <w:p w14:paraId="48A28537" w14:textId="77777777" w:rsidR="001652CF" w:rsidRDefault="001652CF" w:rsidP="001652CF">
            <w:pPr>
              <w:pStyle w:val="TableParagraph"/>
              <w:spacing w:line="259" w:lineRule="auto"/>
              <w:ind w:left="110" w:right="138"/>
              <w:rPr>
                <w:sz w:val="28"/>
              </w:rPr>
            </w:pPr>
            <w:r>
              <w:rPr>
                <w:sz w:val="28"/>
              </w:rPr>
              <w:t>города из бумаги (на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сворачивания геометрических тел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параллелепипедов разной высоты,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цилиндров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прорезями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наклейками);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завивание,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скручивание</w:t>
            </w:r>
          </w:p>
          <w:p w14:paraId="1DDD5903" w14:textId="77777777" w:rsidR="001652CF" w:rsidRDefault="001652CF" w:rsidP="001652CF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складывание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полоски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</w:p>
          <w:p w14:paraId="4FAC8D3F" w14:textId="77777777" w:rsidR="001652CF" w:rsidRDefault="001652CF" w:rsidP="001652CF">
            <w:pPr>
              <w:pStyle w:val="TableParagraph"/>
              <w:spacing w:before="20"/>
              <w:ind w:left="110"/>
              <w:rPr>
                <w:sz w:val="28"/>
              </w:rPr>
            </w:pPr>
            <w:r>
              <w:rPr>
                <w:sz w:val="28"/>
              </w:rPr>
              <w:t>(например,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гармошкой)</w:t>
            </w:r>
          </w:p>
        </w:tc>
        <w:tc>
          <w:tcPr>
            <w:tcW w:w="4775" w:type="dxa"/>
          </w:tcPr>
          <w:p w14:paraId="29B39CD4" w14:textId="77777777" w:rsidR="001652CF" w:rsidRDefault="001652CF" w:rsidP="001652CF">
            <w:pPr>
              <w:pStyle w:val="TableParagraph"/>
              <w:spacing w:line="256" w:lineRule="auto"/>
              <w:ind w:left="110" w:right="1330"/>
              <w:jc w:val="both"/>
              <w:rPr>
                <w:sz w:val="28"/>
              </w:rPr>
            </w:pPr>
            <w:r>
              <w:rPr>
                <w:sz w:val="28"/>
              </w:rPr>
              <w:t>домиков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сказочных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иллюстрациях известных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книги;</w:t>
            </w:r>
          </w:p>
          <w:p w14:paraId="6A943CEA" w14:textId="77777777" w:rsidR="001652CF" w:rsidRDefault="001652CF" w:rsidP="001652CF">
            <w:pPr>
              <w:pStyle w:val="TableParagraph"/>
              <w:spacing w:before="7" w:line="259" w:lineRule="auto"/>
              <w:ind w:left="110" w:right="963"/>
              <w:jc w:val="both"/>
              <w:rPr>
                <w:sz w:val="28"/>
              </w:rPr>
            </w:pPr>
            <w:r>
              <w:rPr>
                <w:sz w:val="28"/>
              </w:rPr>
              <w:t>развитие фантазии и внимания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архитектурным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постройкам</w:t>
            </w:r>
          </w:p>
        </w:tc>
      </w:tr>
      <w:tr w:rsidR="001652CF" w14:paraId="317204D2" w14:textId="77777777" w:rsidTr="001652CF">
        <w:trPr>
          <w:trHeight w:val="6956"/>
        </w:trPr>
        <w:tc>
          <w:tcPr>
            <w:tcW w:w="728" w:type="dxa"/>
          </w:tcPr>
          <w:p w14:paraId="00C3122A" w14:textId="77777777" w:rsidR="001652CF" w:rsidRDefault="001652CF" w:rsidP="001652CF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665" w:type="dxa"/>
          </w:tcPr>
          <w:p w14:paraId="569C8429" w14:textId="77777777" w:rsidR="001652CF" w:rsidRDefault="001652CF" w:rsidP="001652CF">
            <w:pPr>
              <w:pStyle w:val="TableParagraph"/>
              <w:spacing w:line="256" w:lineRule="auto"/>
              <w:ind w:left="109" w:right="82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говорит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искусство?</w:t>
            </w:r>
          </w:p>
        </w:tc>
        <w:tc>
          <w:tcPr>
            <w:tcW w:w="1714" w:type="dxa"/>
          </w:tcPr>
          <w:p w14:paraId="4D870DDC" w14:textId="77777777" w:rsidR="001652CF" w:rsidRDefault="001652CF" w:rsidP="001652CF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955" w:type="dxa"/>
          </w:tcPr>
          <w:p w14:paraId="512B849E" w14:textId="77777777" w:rsidR="001652CF" w:rsidRDefault="001652CF" w:rsidP="001652CF">
            <w:pPr>
              <w:pStyle w:val="TableParagraph"/>
              <w:spacing w:line="311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14:paraId="0D8B771F" w14:textId="77777777" w:rsidR="001652CF" w:rsidRDefault="001652CF" w:rsidP="001652CF">
            <w:pPr>
              <w:pStyle w:val="TableParagraph"/>
              <w:spacing w:before="23" w:line="261" w:lineRule="auto"/>
              <w:ind w:left="110" w:right="146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(моря)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контрастных состояниях погоды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цветовых</w:t>
            </w:r>
          </w:p>
          <w:p w14:paraId="3A658BF2" w14:textId="77777777" w:rsidR="001652CF" w:rsidRDefault="001652CF" w:rsidP="001652CF">
            <w:pPr>
              <w:pStyle w:val="TableParagraph"/>
              <w:spacing w:line="256" w:lineRule="auto"/>
              <w:ind w:left="110" w:right="137"/>
              <w:rPr>
                <w:sz w:val="28"/>
              </w:rPr>
            </w:pPr>
            <w:r>
              <w:rPr>
                <w:sz w:val="28"/>
              </w:rPr>
              <w:t>состояниях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(туман,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нежное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утро,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гроза,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буря,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учителя).</w:t>
            </w:r>
          </w:p>
          <w:p w14:paraId="64B698C8" w14:textId="77777777" w:rsidR="001652CF" w:rsidRDefault="001652CF" w:rsidP="001652CF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И.К.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Айвазовского.</w:t>
            </w:r>
          </w:p>
          <w:p w14:paraId="4C1010A4" w14:textId="77777777" w:rsidR="001652CF" w:rsidRDefault="001652CF" w:rsidP="001652CF">
            <w:pPr>
              <w:pStyle w:val="TableParagraph"/>
              <w:spacing w:before="2"/>
              <w:rPr>
                <w:b/>
                <w:sz w:val="32"/>
              </w:rPr>
            </w:pPr>
          </w:p>
          <w:p w14:paraId="1F5B3135" w14:textId="77777777" w:rsidR="001652CF" w:rsidRDefault="001652CF" w:rsidP="001652CF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14:paraId="087B78A0" w14:textId="77777777" w:rsidR="001652CF" w:rsidRDefault="001652CF" w:rsidP="001652CF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Графический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рисунок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</w:p>
          <w:p w14:paraId="03CF58B6" w14:textId="77777777" w:rsidR="001652CF" w:rsidRDefault="001652CF" w:rsidP="001652CF">
            <w:pPr>
              <w:pStyle w:val="TableParagraph"/>
              <w:spacing w:before="31" w:line="256" w:lineRule="auto"/>
              <w:ind w:left="110" w:right="12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активным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Рассматривание 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анималистического</w:t>
            </w:r>
          </w:p>
          <w:p w14:paraId="448AF5A4" w14:textId="77777777" w:rsidR="001652CF" w:rsidRDefault="001652CF" w:rsidP="001652CF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жанра.</w:t>
            </w:r>
          </w:p>
          <w:p w14:paraId="21FE5EE9" w14:textId="77777777" w:rsidR="001652CF" w:rsidRDefault="001652CF" w:rsidP="001652CF">
            <w:pPr>
              <w:pStyle w:val="TableParagraph"/>
              <w:spacing w:before="9"/>
              <w:rPr>
                <w:b/>
                <w:sz w:val="32"/>
              </w:rPr>
            </w:pPr>
          </w:p>
          <w:p w14:paraId="368BCB50" w14:textId="77777777" w:rsidR="001652CF" w:rsidRDefault="001652CF" w:rsidP="001652CF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14:paraId="2C039E85" w14:textId="77777777" w:rsidR="001652CF" w:rsidRDefault="001652CF" w:rsidP="001652CF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сказочного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персонажа</w:t>
            </w:r>
          </w:p>
          <w:p w14:paraId="21E521B8" w14:textId="77777777" w:rsidR="001652CF" w:rsidRDefault="001652CF" w:rsidP="001652CF">
            <w:pPr>
              <w:pStyle w:val="TableParagraph"/>
              <w:spacing w:before="24" w:line="264" w:lineRule="auto"/>
              <w:ind w:left="110" w:right="19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ярко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выраженным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(образ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мужской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женский).</w:t>
            </w:r>
          </w:p>
        </w:tc>
        <w:tc>
          <w:tcPr>
            <w:tcW w:w="4775" w:type="dxa"/>
          </w:tcPr>
          <w:p w14:paraId="6E4B5BAB" w14:textId="77777777" w:rsidR="001652CF" w:rsidRDefault="001652CF" w:rsidP="001652CF">
            <w:pPr>
              <w:pStyle w:val="TableParagraph"/>
              <w:spacing w:line="259" w:lineRule="auto"/>
              <w:ind w:left="110" w:right="261"/>
              <w:rPr>
                <w:sz w:val="28"/>
              </w:rPr>
            </w:pPr>
            <w:r>
              <w:rPr>
                <w:sz w:val="28"/>
              </w:rPr>
              <w:t>Приобретение опыта 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пейзажей, передающих разные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погоды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туман,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грозу) на основе изменения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тонального звучания цвета,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приобретение опыта передачи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цветового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состояния моря.</w:t>
            </w:r>
          </w:p>
          <w:p w14:paraId="5C08A86E" w14:textId="77777777" w:rsidR="001652CF" w:rsidRDefault="001652CF" w:rsidP="001652CF">
            <w:pPr>
              <w:pStyle w:val="TableParagraph"/>
              <w:spacing w:before="2"/>
              <w:rPr>
                <w:b/>
                <w:sz w:val="29"/>
              </w:rPr>
            </w:pPr>
          </w:p>
          <w:p w14:paraId="533260CC" w14:textId="77777777" w:rsidR="001652CF" w:rsidRDefault="001652CF" w:rsidP="001652CF">
            <w:pPr>
              <w:pStyle w:val="TableParagraph"/>
              <w:spacing w:before="1" w:line="259" w:lineRule="auto"/>
              <w:ind w:left="110" w:right="204"/>
              <w:rPr>
                <w:sz w:val="28"/>
              </w:rPr>
            </w:pPr>
            <w:r>
              <w:rPr>
                <w:sz w:val="28"/>
              </w:rPr>
              <w:t>Приобретение умения вести рисунок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натуры,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пропорции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объекта,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расположение его в пространстве;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располагать изображение на листе,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соблюдая этапы ведения рисунка,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осваивая навык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штриховки.</w:t>
            </w:r>
          </w:p>
          <w:p w14:paraId="4EB84DF9" w14:textId="77777777" w:rsidR="001652CF" w:rsidRDefault="001652CF" w:rsidP="001652CF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0F941776" w14:textId="77777777" w:rsidR="001652CF" w:rsidRDefault="001652CF" w:rsidP="001652CF">
            <w:pPr>
              <w:pStyle w:val="TableParagraph"/>
              <w:spacing w:line="259" w:lineRule="auto"/>
              <w:ind w:left="110" w:right="245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сказочных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персонажей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выразительным характером (герои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сказок добрые и злые, нежные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грозные);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обсуждение,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объяснение,</w:t>
            </w:r>
          </w:p>
          <w:p w14:paraId="3F54C0B7" w14:textId="77777777" w:rsidR="001652CF" w:rsidRDefault="001652CF" w:rsidP="001652CF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какими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художественными</w:t>
            </w:r>
          </w:p>
        </w:tc>
      </w:tr>
    </w:tbl>
    <w:p w14:paraId="7E2FCC0B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AB3C772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DF72739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DA88221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49536AE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B5F9372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CA834EA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C02A6D6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CC7318F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665"/>
        <w:gridCol w:w="1714"/>
        <w:gridCol w:w="4955"/>
        <w:gridCol w:w="4775"/>
      </w:tblGrid>
      <w:tr w:rsidR="001652CF" w:rsidRPr="00683BFA" w14:paraId="67160A27" w14:textId="77777777" w:rsidTr="001652CF">
        <w:trPr>
          <w:trHeight w:val="9391"/>
        </w:trPr>
        <w:tc>
          <w:tcPr>
            <w:tcW w:w="728" w:type="dxa"/>
          </w:tcPr>
          <w:p w14:paraId="00C548A5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2665" w:type="dxa"/>
          </w:tcPr>
          <w:p w14:paraId="2B8081A3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1714" w:type="dxa"/>
          </w:tcPr>
          <w:p w14:paraId="7BFA1DAF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4955" w:type="dxa"/>
          </w:tcPr>
          <w:p w14:paraId="4551B541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6AA3456B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14AB0CAA" w14:textId="77777777" w:rsidR="001652CF" w:rsidRDefault="001652CF" w:rsidP="001652CF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011193BA" w14:textId="77777777" w:rsidR="001652CF" w:rsidRDefault="001652CF" w:rsidP="001652CF">
            <w:pPr>
              <w:pStyle w:val="TableParagraph"/>
              <w:spacing w:before="1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«Скульптура»</w:t>
            </w:r>
          </w:p>
          <w:p w14:paraId="1A5D025E" w14:textId="77777777" w:rsidR="001652CF" w:rsidRDefault="001652CF" w:rsidP="001652CF">
            <w:pPr>
              <w:pStyle w:val="TableParagraph"/>
              <w:spacing w:before="24" w:line="259" w:lineRule="auto"/>
              <w:ind w:left="110" w:right="591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статики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скульптуре: лепка из пластилина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тяжёлой,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неповоротливой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лёгкой,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стремительной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формы.</w:t>
            </w:r>
          </w:p>
          <w:p w14:paraId="7D3081AC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48EBB1A9" w14:textId="77777777" w:rsidR="001652CF" w:rsidRDefault="001652CF" w:rsidP="001652CF">
            <w:pPr>
              <w:pStyle w:val="TableParagraph"/>
              <w:spacing w:line="256" w:lineRule="auto"/>
              <w:ind w:left="110" w:right="66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14:paraId="150B8088" w14:textId="77777777" w:rsidR="001652CF" w:rsidRDefault="001652CF" w:rsidP="001652CF">
            <w:pPr>
              <w:pStyle w:val="TableParagraph"/>
              <w:spacing w:before="10" w:line="256" w:lineRule="auto"/>
              <w:ind w:left="110" w:right="223"/>
              <w:rPr>
                <w:sz w:val="28"/>
              </w:rPr>
            </w:pPr>
            <w:r>
              <w:rPr>
                <w:sz w:val="28"/>
              </w:rPr>
              <w:t>Декор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Разнообразие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украшений.</w:t>
            </w:r>
          </w:p>
          <w:p w14:paraId="754E969A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62F490CC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5B63CFE1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1F2AC88D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475C8C95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448A1548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005F4D3E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6322EE15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4E147C10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02E85146" w14:textId="77777777" w:rsidR="001652CF" w:rsidRDefault="001652CF" w:rsidP="001652CF">
            <w:pPr>
              <w:pStyle w:val="TableParagraph"/>
              <w:spacing w:before="9"/>
              <w:rPr>
                <w:b/>
                <w:sz w:val="32"/>
              </w:rPr>
            </w:pPr>
          </w:p>
          <w:p w14:paraId="2582ADA4" w14:textId="77777777" w:rsidR="001652CF" w:rsidRDefault="001652CF" w:rsidP="001652CF">
            <w:pPr>
              <w:pStyle w:val="TableParagraph"/>
              <w:spacing w:line="256" w:lineRule="auto"/>
              <w:ind w:left="110" w:right="66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14:paraId="214C43CD" w14:textId="77777777" w:rsidR="001652CF" w:rsidRDefault="001652CF" w:rsidP="001652CF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Традиционные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женские</w:t>
            </w:r>
          </w:p>
          <w:p w14:paraId="05D1C414" w14:textId="77777777" w:rsidR="001652CF" w:rsidRDefault="001652CF" w:rsidP="001652CF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мужские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украшения.</w:t>
            </w:r>
          </w:p>
        </w:tc>
        <w:tc>
          <w:tcPr>
            <w:tcW w:w="4775" w:type="dxa"/>
          </w:tcPr>
          <w:p w14:paraId="5B5BD402" w14:textId="77777777" w:rsidR="001652CF" w:rsidRDefault="001652CF" w:rsidP="001652CF">
            <w:pPr>
              <w:pStyle w:val="TableParagraph"/>
              <w:spacing w:line="256" w:lineRule="auto"/>
              <w:ind w:left="110" w:right="721"/>
              <w:rPr>
                <w:sz w:val="28"/>
              </w:rPr>
            </w:pPr>
            <w:r>
              <w:rPr>
                <w:sz w:val="28"/>
              </w:rPr>
              <w:t>средствами удалось показать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сказочных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персонажей.</w:t>
            </w:r>
          </w:p>
          <w:p w14:paraId="6CE13906" w14:textId="77777777" w:rsidR="001652CF" w:rsidRDefault="001652CF" w:rsidP="001652CF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17559564" w14:textId="77777777" w:rsidR="001652CF" w:rsidRDefault="001652CF" w:rsidP="001652CF">
            <w:pPr>
              <w:pStyle w:val="TableParagraph"/>
              <w:spacing w:before="1" w:line="259" w:lineRule="auto"/>
              <w:ind w:left="110" w:right="1007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круглой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скульптуры,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  <w:p w14:paraId="4950DAB2" w14:textId="77777777" w:rsidR="001652CF" w:rsidRDefault="001652CF" w:rsidP="001652CF">
            <w:pPr>
              <w:pStyle w:val="TableParagraph"/>
              <w:spacing w:line="261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изменениях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скульптурного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осмотре произведения с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сторон.</w:t>
            </w:r>
          </w:p>
          <w:p w14:paraId="3DE2AF70" w14:textId="77777777" w:rsidR="001652CF" w:rsidRDefault="001652CF" w:rsidP="001652CF">
            <w:pPr>
              <w:pStyle w:val="TableParagraph"/>
              <w:rPr>
                <w:b/>
                <w:sz w:val="29"/>
              </w:rPr>
            </w:pPr>
          </w:p>
          <w:p w14:paraId="3C712E2F" w14:textId="77777777" w:rsidR="001652CF" w:rsidRDefault="001652CF" w:rsidP="001652CF">
            <w:pPr>
              <w:pStyle w:val="TableParagraph"/>
              <w:spacing w:line="259" w:lineRule="auto"/>
              <w:ind w:left="110" w:right="271"/>
              <w:rPr>
                <w:sz w:val="28"/>
              </w:rPr>
            </w:pPr>
            <w:r>
              <w:rPr>
                <w:sz w:val="28"/>
              </w:rPr>
              <w:t>Рассматривание, анализ декора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украшений человека на примерах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 к народным сказкам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лучших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художников-иллюстраторов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И.Я.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Билибина), когда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соответствуют</w:t>
            </w:r>
          </w:p>
          <w:p w14:paraId="5D059A63" w14:textId="77777777" w:rsidR="001652CF" w:rsidRDefault="001652CF" w:rsidP="001652CF">
            <w:pPr>
              <w:pStyle w:val="TableParagraph"/>
              <w:spacing w:before="1" w:line="261" w:lineRule="auto"/>
              <w:ind w:left="110" w:right="137"/>
              <w:rPr>
                <w:sz w:val="28"/>
              </w:rPr>
            </w:pPr>
            <w:r>
              <w:rPr>
                <w:sz w:val="28"/>
              </w:rPr>
              <w:t>народным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традициям,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выражают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 персонажа; 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украшений человека,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</w:p>
          <w:p w14:paraId="3B00B596" w14:textId="77777777" w:rsidR="001652CF" w:rsidRDefault="001652CF" w:rsidP="001652CF">
            <w:pPr>
              <w:pStyle w:val="TableParagraph"/>
              <w:spacing w:line="256" w:lineRule="auto"/>
              <w:ind w:left="110" w:right="936"/>
              <w:jc w:val="both"/>
              <w:rPr>
                <w:sz w:val="28"/>
              </w:rPr>
            </w:pPr>
            <w:r>
              <w:rPr>
                <w:sz w:val="28"/>
              </w:rPr>
              <w:t>рассказывают о нём, выявляют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представления 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красоте.</w:t>
            </w:r>
          </w:p>
          <w:p w14:paraId="25430B5E" w14:textId="77777777" w:rsidR="001652CF" w:rsidRDefault="001652CF" w:rsidP="001652CF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1817E0C1" w14:textId="77777777" w:rsidR="001652CF" w:rsidRDefault="001652CF" w:rsidP="001652CF">
            <w:pPr>
              <w:pStyle w:val="TableParagraph"/>
              <w:spacing w:before="1" w:line="256" w:lineRule="auto"/>
              <w:ind w:left="110" w:right="608"/>
              <w:rPr>
                <w:sz w:val="28"/>
              </w:rPr>
            </w:pPr>
            <w:r>
              <w:rPr>
                <w:sz w:val="28"/>
              </w:rPr>
              <w:t>Приобретение опыта 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красками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украшений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былинных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персонажей.</w:t>
            </w:r>
          </w:p>
        </w:tc>
      </w:tr>
    </w:tbl>
    <w:p w14:paraId="5390634B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53E0804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7C65E24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665"/>
        <w:gridCol w:w="1714"/>
        <w:gridCol w:w="4955"/>
        <w:gridCol w:w="4775"/>
      </w:tblGrid>
      <w:tr w:rsidR="001652CF" w:rsidRPr="00683BFA" w14:paraId="55B1C8BD" w14:textId="77777777" w:rsidTr="001652CF">
        <w:trPr>
          <w:trHeight w:val="2439"/>
        </w:trPr>
        <w:tc>
          <w:tcPr>
            <w:tcW w:w="728" w:type="dxa"/>
          </w:tcPr>
          <w:p w14:paraId="30165901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2665" w:type="dxa"/>
          </w:tcPr>
          <w:p w14:paraId="6461519B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1714" w:type="dxa"/>
          </w:tcPr>
          <w:p w14:paraId="048483C6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4955" w:type="dxa"/>
          </w:tcPr>
          <w:p w14:paraId="6ABFFBF3" w14:textId="77777777" w:rsidR="001652CF" w:rsidRDefault="001652CF" w:rsidP="001652CF">
            <w:pPr>
              <w:pStyle w:val="TableParagraph"/>
              <w:spacing w:line="256" w:lineRule="auto"/>
              <w:ind w:left="110" w:right="850"/>
              <w:jc w:val="both"/>
              <w:rPr>
                <w:sz w:val="28"/>
              </w:rPr>
            </w:pPr>
            <w:r>
              <w:rPr>
                <w:sz w:val="28"/>
              </w:rPr>
              <w:t>Назначение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украшений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</w:p>
          <w:p w14:paraId="62317BE2" w14:textId="77777777" w:rsidR="001652CF" w:rsidRDefault="001652CF" w:rsidP="001652CF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1F6A6871" w14:textId="77777777" w:rsidR="001652CF" w:rsidRDefault="001652CF" w:rsidP="001652CF">
            <w:pPr>
              <w:pStyle w:val="TableParagraph"/>
              <w:spacing w:before="1"/>
              <w:ind w:left="11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</w:p>
          <w:p w14:paraId="50357AA3" w14:textId="77777777" w:rsidR="001652CF" w:rsidRDefault="001652CF" w:rsidP="001652CF">
            <w:pPr>
              <w:pStyle w:val="TableParagraph"/>
              <w:spacing w:before="8" w:line="346" w:lineRule="exact"/>
              <w:ind w:left="110" w:right="437"/>
              <w:jc w:val="both"/>
              <w:rPr>
                <w:sz w:val="28"/>
              </w:rPr>
            </w:pPr>
            <w:r>
              <w:rPr>
                <w:sz w:val="28"/>
              </w:rPr>
              <w:t>Рисунок дома для доброго или злого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сказочного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персонажа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(иллюстрация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учителя)</w:t>
            </w:r>
          </w:p>
        </w:tc>
        <w:tc>
          <w:tcPr>
            <w:tcW w:w="4775" w:type="dxa"/>
          </w:tcPr>
          <w:p w14:paraId="2EAE92E9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7A46CA5C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08CE23D6" w14:textId="77777777" w:rsidR="001652CF" w:rsidRDefault="001652CF" w:rsidP="001652CF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67417852" w14:textId="77777777" w:rsidR="001652CF" w:rsidRDefault="001652CF" w:rsidP="001652CF">
            <w:pPr>
              <w:pStyle w:val="TableParagraph"/>
              <w:spacing w:before="1" w:line="256" w:lineRule="auto"/>
              <w:ind w:left="110" w:right="599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сочинения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изображения жилья для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своему характеру героев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</w:p>
        </w:tc>
      </w:tr>
      <w:tr w:rsidR="001652CF" w:rsidRPr="00683BFA" w14:paraId="702298AB" w14:textId="77777777" w:rsidTr="001652CF">
        <w:trPr>
          <w:trHeight w:val="6956"/>
        </w:trPr>
        <w:tc>
          <w:tcPr>
            <w:tcW w:w="728" w:type="dxa"/>
          </w:tcPr>
          <w:p w14:paraId="206EEA88" w14:textId="77777777" w:rsidR="001652CF" w:rsidRDefault="001652CF" w:rsidP="001652CF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665" w:type="dxa"/>
          </w:tcPr>
          <w:p w14:paraId="5A281E26" w14:textId="77777777" w:rsidR="001652CF" w:rsidRDefault="001652CF" w:rsidP="001652CF">
            <w:pPr>
              <w:pStyle w:val="TableParagraph"/>
              <w:spacing w:line="256" w:lineRule="auto"/>
              <w:ind w:left="109" w:right="1080"/>
              <w:rPr>
                <w:sz w:val="28"/>
              </w:rPr>
            </w:pPr>
            <w:r>
              <w:rPr>
                <w:spacing w:val="-1"/>
                <w:sz w:val="28"/>
              </w:rPr>
              <w:t>Как говорит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искусство?</w:t>
            </w:r>
          </w:p>
        </w:tc>
        <w:tc>
          <w:tcPr>
            <w:tcW w:w="1714" w:type="dxa"/>
          </w:tcPr>
          <w:p w14:paraId="5019813A" w14:textId="77777777" w:rsidR="001652CF" w:rsidRDefault="001652CF" w:rsidP="001652CF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955" w:type="dxa"/>
          </w:tcPr>
          <w:p w14:paraId="7D7F7DB6" w14:textId="77777777" w:rsidR="001652CF" w:rsidRDefault="001652CF" w:rsidP="001652CF">
            <w:pPr>
              <w:pStyle w:val="TableParagraph"/>
              <w:spacing w:line="311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14:paraId="1F06A1AF" w14:textId="77777777" w:rsidR="001652CF" w:rsidRDefault="001652CF" w:rsidP="001652CF">
            <w:pPr>
              <w:pStyle w:val="TableParagraph"/>
              <w:spacing w:before="23" w:line="264" w:lineRule="auto"/>
              <w:ind w:left="110" w:right="1599"/>
              <w:rPr>
                <w:sz w:val="28"/>
              </w:rPr>
            </w:pPr>
            <w:r>
              <w:rPr>
                <w:sz w:val="28"/>
              </w:rPr>
              <w:t>Цвет тёплый и холодный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цветовой контраст.</w:t>
            </w:r>
          </w:p>
          <w:p w14:paraId="5C758612" w14:textId="77777777" w:rsidR="001652CF" w:rsidRDefault="001652CF" w:rsidP="001652CF">
            <w:pPr>
              <w:pStyle w:val="TableParagraph"/>
              <w:spacing w:line="259" w:lineRule="auto"/>
              <w:ind w:left="110" w:right="462"/>
              <w:rPr>
                <w:sz w:val="28"/>
              </w:rPr>
            </w:pPr>
            <w:r>
              <w:rPr>
                <w:sz w:val="28"/>
              </w:rPr>
              <w:t>Разный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мазков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кистью.</w:t>
            </w:r>
          </w:p>
          <w:p w14:paraId="23A55607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18E21D31" w14:textId="77777777" w:rsidR="001652CF" w:rsidRDefault="001652CF" w:rsidP="001652CF">
            <w:pPr>
              <w:pStyle w:val="TableParagraph"/>
              <w:spacing w:before="7"/>
              <w:rPr>
                <w:b/>
                <w:sz w:val="29"/>
              </w:rPr>
            </w:pPr>
          </w:p>
          <w:p w14:paraId="3586A1B1" w14:textId="77777777" w:rsidR="001652CF" w:rsidRDefault="001652CF" w:rsidP="001652CF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14:paraId="08F5C252" w14:textId="77777777" w:rsidR="001652CF" w:rsidRDefault="001652CF" w:rsidP="001652CF">
            <w:pPr>
              <w:pStyle w:val="TableParagraph"/>
              <w:spacing w:before="25" w:line="256" w:lineRule="auto"/>
              <w:ind w:left="110" w:right="1517"/>
              <w:rPr>
                <w:sz w:val="28"/>
              </w:rPr>
            </w:pPr>
            <w:r>
              <w:rPr>
                <w:sz w:val="28"/>
              </w:rPr>
              <w:t>Цвет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открытый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звонкий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приглушённый,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тихий.</w:t>
            </w:r>
          </w:p>
          <w:p w14:paraId="572C6E0C" w14:textId="77777777" w:rsidR="001652CF" w:rsidRDefault="001652CF" w:rsidP="001652CF">
            <w:pPr>
              <w:pStyle w:val="TableParagraph"/>
              <w:spacing w:before="9" w:line="256" w:lineRule="auto"/>
              <w:ind w:left="110" w:right="84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Эмоциональная </w:t>
            </w:r>
            <w:r>
              <w:rPr>
                <w:sz w:val="28"/>
              </w:rPr>
              <w:t>выразительность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</w:p>
          <w:p w14:paraId="5E86AD48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6FB284B6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2E9A26FD" w14:textId="77777777" w:rsidR="001652CF" w:rsidRDefault="001652CF" w:rsidP="001652C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AD68EE6" w14:textId="77777777" w:rsidR="001652CF" w:rsidRDefault="001652CF" w:rsidP="001652CF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14:paraId="44350956" w14:textId="77777777" w:rsidR="001652CF" w:rsidRDefault="001652CF" w:rsidP="001652CF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Ритм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линий.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Выразительность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линии.</w:t>
            </w:r>
          </w:p>
          <w:p w14:paraId="41B404C7" w14:textId="77777777" w:rsidR="001652CF" w:rsidRDefault="001652CF" w:rsidP="001652CF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Художественные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</w:p>
          <w:p w14:paraId="32282CA5" w14:textId="77777777" w:rsidR="001652CF" w:rsidRDefault="001652CF" w:rsidP="001652CF">
            <w:pPr>
              <w:pStyle w:val="TableParagraph"/>
              <w:spacing w:before="13" w:line="340" w:lineRule="atLeast"/>
              <w:ind w:left="110" w:right="256"/>
              <w:rPr>
                <w:sz w:val="28"/>
              </w:rPr>
            </w:pPr>
            <w:r>
              <w:rPr>
                <w:sz w:val="28"/>
              </w:rPr>
              <w:t>для линейного рисунка и их свойства.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линейного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рисунка.</w:t>
            </w:r>
          </w:p>
        </w:tc>
        <w:tc>
          <w:tcPr>
            <w:tcW w:w="4775" w:type="dxa"/>
          </w:tcPr>
          <w:p w14:paraId="4A45946D" w14:textId="77777777" w:rsidR="001652CF" w:rsidRDefault="001652CF" w:rsidP="001652CF">
            <w:pPr>
              <w:pStyle w:val="TableParagraph"/>
              <w:spacing w:line="259" w:lineRule="auto"/>
              <w:ind w:left="110" w:right="266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узнавания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теплых и холодных цветов,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сравнения теплых и холодных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оттенков и цвета; приобретение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теплыми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холодными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оттенками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</w:p>
          <w:p w14:paraId="6A5BF54F" w14:textId="77777777" w:rsidR="001652CF" w:rsidRDefault="001652CF" w:rsidP="001652CF">
            <w:pPr>
              <w:pStyle w:val="TableParagraph"/>
              <w:spacing w:before="4"/>
              <w:rPr>
                <w:b/>
                <w:sz w:val="29"/>
              </w:rPr>
            </w:pPr>
          </w:p>
          <w:p w14:paraId="64DEBE20" w14:textId="77777777" w:rsidR="001652CF" w:rsidRDefault="001652CF" w:rsidP="001652CF">
            <w:pPr>
              <w:pStyle w:val="TableParagraph"/>
              <w:spacing w:line="259" w:lineRule="auto"/>
              <w:ind w:left="110" w:right="521"/>
              <w:rPr>
                <w:sz w:val="28"/>
              </w:rPr>
            </w:pPr>
            <w:r>
              <w:rPr>
                <w:sz w:val="28"/>
              </w:rPr>
              <w:t>Освоение эмоциональной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выразительности цвета: цвет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звонкий 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яркий,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радостный.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цветом,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14:paraId="5030B714" w14:textId="77777777" w:rsidR="001652CF" w:rsidRDefault="001652CF" w:rsidP="001652CF">
            <w:pPr>
              <w:pStyle w:val="TableParagraph"/>
              <w:spacing w:line="256" w:lineRule="auto"/>
              <w:ind w:left="110" w:right="395"/>
              <w:rPr>
                <w:sz w:val="28"/>
              </w:rPr>
            </w:pPr>
            <w:r>
              <w:rPr>
                <w:sz w:val="28"/>
              </w:rPr>
              <w:t>пастозного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плотного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прозрачного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нанесения.</w:t>
            </w:r>
          </w:p>
          <w:p w14:paraId="77EC51DB" w14:textId="77777777" w:rsidR="001652CF" w:rsidRDefault="001652CF" w:rsidP="001652CF">
            <w:pPr>
              <w:pStyle w:val="TableParagraph"/>
              <w:spacing w:before="8"/>
              <w:rPr>
                <w:b/>
                <w:sz w:val="30"/>
              </w:rPr>
            </w:pPr>
          </w:p>
          <w:p w14:paraId="400D255C" w14:textId="77777777" w:rsidR="001652CF" w:rsidRDefault="001652CF" w:rsidP="001652CF">
            <w:pPr>
              <w:pStyle w:val="TableParagraph"/>
              <w:spacing w:before="1" w:line="256" w:lineRule="auto"/>
              <w:ind w:left="110" w:right="253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основе разной по характеру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наложения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линии.</w:t>
            </w:r>
          </w:p>
          <w:p w14:paraId="535F1C5A" w14:textId="77777777" w:rsidR="001652CF" w:rsidRDefault="001652CF" w:rsidP="001652CF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понятием «ритм»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02CF920C" w14:textId="77777777" w:rsidR="001652CF" w:rsidRDefault="001652CF" w:rsidP="001652CF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навыками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ритмической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</w:p>
        </w:tc>
      </w:tr>
    </w:tbl>
    <w:p w14:paraId="7A47CECE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FD5C154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6667D2C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4DCC9AB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5315FF0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23A6A96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6179B4A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2AD3277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TableNormal"/>
        <w:tblW w:w="14837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728"/>
        <w:gridCol w:w="2665"/>
        <w:gridCol w:w="1714"/>
        <w:gridCol w:w="4955"/>
        <w:gridCol w:w="4775"/>
      </w:tblGrid>
      <w:tr w:rsidR="001652CF" w:rsidRPr="00683BFA" w14:paraId="49514D0D" w14:textId="77777777" w:rsidTr="001652CF">
        <w:trPr>
          <w:trHeight w:val="939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BBC5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6BC7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8AC3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09AC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5F77D31D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12EAF241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5A5C5E9C" w14:textId="77777777" w:rsidR="001652CF" w:rsidRDefault="001652CF" w:rsidP="001652CF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24A66CF3" w14:textId="77777777" w:rsidR="001652CF" w:rsidRDefault="001652CF" w:rsidP="001652CF">
            <w:pPr>
              <w:pStyle w:val="TableParagraph"/>
              <w:spacing w:line="256" w:lineRule="auto"/>
              <w:ind w:left="110" w:right="66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14:paraId="1FAE7DCC" w14:textId="77777777" w:rsidR="001652CF" w:rsidRDefault="001652CF" w:rsidP="001652CF">
            <w:pPr>
              <w:pStyle w:val="TableParagraph"/>
              <w:spacing w:before="2" w:line="264" w:lineRule="auto"/>
              <w:ind w:left="110" w:right="1558"/>
              <w:rPr>
                <w:sz w:val="28"/>
              </w:rPr>
            </w:pPr>
            <w:r>
              <w:rPr>
                <w:sz w:val="28"/>
              </w:rPr>
              <w:t>Ритм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пятен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декоративной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аппликации.</w:t>
            </w:r>
          </w:p>
          <w:p w14:paraId="041CB495" w14:textId="77777777" w:rsidR="001652CF" w:rsidRDefault="001652CF" w:rsidP="001652C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Ритм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пятен: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</w:p>
          <w:p w14:paraId="5C4877D1" w14:textId="77777777" w:rsidR="001652CF" w:rsidRDefault="001652CF" w:rsidP="001652CF">
            <w:pPr>
              <w:pStyle w:val="TableParagraph"/>
              <w:spacing w:before="24" w:line="259" w:lineRule="auto"/>
              <w:ind w:left="110" w:right="775"/>
              <w:rPr>
                <w:sz w:val="28"/>
              </w:rPr>
            </w:pPr>
            <w:r>
              <w:rPr>
                <w:sz w:val="28"/>
              </w:rPr>
              <w:t>композиции.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Расположение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пятна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плоскости листа: сгущение,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разброс, доминанта, равновесие,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спокойствие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движение.</w:t>
            </w:r>
          </w:p>
          <w:p w14:paraId="632975E6" w14:textId="77777777" w:rsidR="001652CF" w:rsidRDefault="001652CF" w:rsidP="001652CF">
            <w:pPr>
              <w:pStyle w:val="TableParagraph"/>
              <w:spacing w:before="1"/>
              <w:rPr>
                <w:b/>
                <w:sz w:val="30"/>
              </w:rPr>
            </w:pPr>
          </w:p>
          <w:p w14:paraId="489CE4C0" w14:textId="77777777" w:rsidR="001652CF" w:rsidRDefault="001652CF" w:rsidP="001652CF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«Скульптура»</w:t>
            </w:r>
          </w:p>
          <w:p w14:paraId="46007EAE" w14:textId="77777777" w:rsidR="001652CF" w:rsidRDefault="001652CF" w:rsidP="001652CF">
            <w:pPr>
              <w:pStyle w:val="TableParagraph"/>
              <w:spacing w:before="3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Лепка животных с передачей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пластики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</w:p>
          <w:p w14:paraId="1C08A664" w14:textId="77777777" w:rsidR="001652CF" w:rsidRDefault="001652CF" w:rsidP="001652CF">
            <w:pPr>
              <w:pStyle w:val="TableParagraph"/>
              <w:spacing w:before="2" w:line="259" w:lineRule="auto"/>
              <w:ind w:left="110" w:right="221"/>
              <w:rPr>
                <w:sz w:val="28"/>
              </w:rPr>
            </w:pPr>
            <w:r>
              <w:rPr>
                <w:sz w:val="28"/>
              </w:rPr>
              <w:t>Соблюдение цельности формы,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добавление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Лепка из пластилина или глины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сказочного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</w:p>
          <w:p w14:paraId="12E40141" w14:textId="77777777" w:rsidR="001652CF" w:rsidRDefault="001652CF" w:rsidP="001652CF">
            <w:pPr>
              <w:pStyle w:val="TableParagraph"/>
              <w:spacing w:line="264" w:lineRule="auto"/>
              <w:ind w:left="110" w:right="1440"/>
              <w:rPr>
                <w:sz w:val="28"/>
              </w:rPr>
            </w:pPr>
            <w:r>
              <w:rPr>
                <w:sz w:val="28"/>
              </w:rPr>
              <w:t>по мотивам выбранного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</w:p>
          <w:p w14:paraId="5010D38F" w14:textId="77777777" w:rsidR="001652CF" w:rsidRDefault="001652CF" w:rsidP="001652CF">
            <w:pPr>
              <w:pStyle w:val="TableParagraph"/>
              <w:spacing w:line="256" w:lineRule="auto"/>
              <w:ind w:left="110" w:right="452"/>
              <w:rPr>
                <w:sz w:val="28"/>
              </w:rPr>
            </w:pPr>
            <w:r>
              <w:rPr>
                <w:sz w:val="28"/>
              </w:rPr>
              <w:t>промысла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(филимоновская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игрушка,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дымковский петух, каргопольский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Полкан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другие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14:paraId="3090F096" w14:textId="77777777" w:rsidR="001652CF" w:rsidRDefault="001652CF" w:rsidP="001652CF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промыслов).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89F3" w14:textId="77777777" w:rsidR="001652CF" w:rsidRDefault="001652CF" w:rsidP="001652C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изображения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необходимой</w:t>
            </w:r>
          </w:p>
          <w:p w14:paraId="693B18D9" w14:textId="77777777" w:rsidR="001652CF" w:rsidRDefault="001652CF" w:rsidP="001652CF">
            <w:pPr>
              <w:pStyle w:val="TableParagraph"/>
              <w:spacing w:before="23" w:line="256" w:lineRule="auto"/>
              <w:ind w:left="110" w:right="279"/>
              <w:rPr>
                <w:sz w:val="28"/>
              </w:rPr>
            </w:pPr>
            <w:r>
              <w:rPr>
                <w:sz w:val="28"/>
              </w:rPr>
              <w:t>композиционной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содержания.</w:t>
            </w:r>
          </w:p>
          <w:p w14:paraId="1B353A6A" w14:textId="77777777" w:rsidR="001652CF" w:rsidRDefault="001652CF" w:rsidP="001652CF">
            <w:pPr>
              <w:pStyle w:val="TableParagraph"/>
              <w:rPr>
                <w:b/>
                <w:sz w:val="31"/>
              </w:rPr>
            </w:pPr>
          </w:p>
          <w:p w14:paraId="640EB877" w14:textId="77777777" w:rsidR="001652CF" w:rsidRDefault="001652CF" w:rsidP="001652CF">
            <w:pPr>
              <w:pStyle w:val="TableParagraph"/>
              <w:spacing w:line="256" w:lineRule="auto"/>
              <w:ind w:left="110" w:right="235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«ритм»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ритмической организации</w:t>
            </w:r>
          </w:p>
          <w:p w14:paraId="23C7A3C5" w14:textId="77777777" w:rsidR="001652CF" w:rsidRDefault="001652CF" w:rsidP="001652CF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изображения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необходимой</w:t>
            </w:r>
          </w:p>
          <w:p w14:paraId="3CE27DAE" w14:textId="77777777" w:rsidR="001652CF" w:rsidRDefault="001652CF" w:rsidP="001652CF">
            <w:pPr>
              <w:pStyle w:val="TableParagraph"/>
              <w:spacing w:before="31" w:line="256" w:lineRule="auto"/>
              <w:ind w:left="110" w:right="211"/>
              <w:rPr>
                <w:sz w:val="28"/>
              </w:rPr>
            </w:pPr>
            <w:r>
              <w:rPr>
                <w:sz w:val="28"/>
              </w:rPr>
              <w:t>композиционной основы выражения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  <w:p w14:paraId="57FC5021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059AEC9D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237408B8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357F51D6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70735428" w14:textId="77777777" w:rsidR="001652CF" w:rsidRDefault="001652CF" w:rsidP="001652CF">
            <w:pPr>
              <w:pStyle w:val="TableParagraph"/>
              <w:spacing w:before="2"/>
              <w:rPr>
                <w:b/>
                <w:sz w:val="31"/>
              </w:rPr>
            </w:pPr>
          </w:p>
          <w:p w14:paraId="1370856F" w14:textId="77777777" w:rsidR="001652CF" w:rsidRDefault="001652CF" w:rsidP="001652CF">
            <w:pPr>
              <w:pStyle w:val="TableParagraph"/>
              <w:spacing w:before="1" w:line="264" w:lineRule="auto"/>
              <w:ind w:left="110" w:right="830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лепки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пластилина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</w:p>
          <w:p w14:paraId="5EBBB363" w14:textId="77777777" w:rsidR="001652CF" w:rsidRDefault="001652CF" w:rsidP="001652CF">
            <w:pPr>
              <w:pStyle w:val="TableParagraph"/>
              <w:spacing w:line="261" w:lineRule="auto"/>
              <w:ind w:left="110" w:right="388"/>
              <w:rPr>
                <w:sz w:val="28"/>
              </w:rPr>
            </w:pPr>
            <w:r>
              <w:rPr>
                <w:sz w:val="28"/>
              </w:rPr>
              <w:t>движения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лепной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разного характера движения этой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(изображения зверушки).</w:t>
            </w:r>
          </w:p>
          <w:p w14:paraId="61DDC26A" w14:textId="77777777" w:rsidR="001652CF" w:rsidRDefault="001652CF" w:rsidP="001652CF">
            <w:pPr>
              <w:pStyle w:val="TableParagraph"/>
              <w:spacing w:line="259" w:lineRule="auto"/>
              <w:ind w:left="110" w:right="293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орнаментального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оформления сказочных глиняных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зверушек, созданных по мотивам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промысла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выбору:</w:t>
            </w:r>
          </w:p>
          <w:p w14:paraId="13785A77" w14:textId="77777777" w:rsidR="001652CF" w:rsidRDefault="001652CF" w:rsidP="001652CF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филимоновская,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абашевская,</w:t>
            </w:r>
          </w:p>
          <w:p w14:paraId="0B3347AC" w14:textId="77777777" w:rsidR="001652CF" w:rsidRDefault="001652CF" w:rsidP="001652CF">
            <w:pPr>
              <w:pStyle w:val="TableParagraph"/>
              <w:spacing w:line="352" w:lineRule="exact"/>
              <w:ind w:left="110" w:right="241"/>
              <w:rPr>
                <w:sz w:val="28"/>
              </w:rPr>
            </w:pPr>
            <w:r>
              <w:rPr>
                <w:sz w:val="28"/>
              </w:rPr>
              <w:t>каргопольская,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дымковская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игрушки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учётом местных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промыслов).</w:t>
            </w:r>
          </w:p>
        </w:tc>
      </w:tr>
    </w:tbl>
    <w:p w14:paraId="4F05D512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665"/>
        <w:gridCol w:w="1714"/>
        <w:gridCol w:w="4955"/>
        <w:gridCol w:w="4775"/>
      </w:tblGrid>
      <w:tr w:rsidR="001652CF" w14:paraId="5C4FFAE0" w14:textId="77777777" w:rsidTr="001652CF">
        <w:trPr>
          <w:trHeight w:val="5566"/>
        </w:trPr>
        <w:tc>
          <w:tcPr>
            <w:tcW w:w="728" w:type="dxa"/>
          </w:tcPr>
          <w:p w14:paraId="2DCBFC37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2665" w:type="dxa"/>
          </w:tcPr>
          <w:p w14:paraId="05979A4F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1714" w:type="dxa"/>
          </w:tcPr>
          <w:p w14:paraId="24077163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4955" w:type="dxa"/>
          </w:tcPr>
          <w:p w14:paraId="4C95AEA4" w14:textId="77777777" w:rsidR="001652CF" w:rsidRDefault="001652CF" w:rsidP="001652CF">
            <w:pPr>
              <w:pStyle w:val="TableParagraph"/>
              <w:spacing w:line="256" w:lineRule="auto"/>
              <w:ind w:left="110" w:right="1322"/>
              <w:rPr>
                <w:sz w:val="28"/>
              </w:rPr>
            </w:pPr>
            <w:r>
              <w:rPr>
                <w:sz w:val="28"/>
              </w:rPr>
              <w:t>Способ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лепки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традициями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промысла.</w:t>
            </w:r>
          </w:p>
          <w:p w14:paraId="2559B4F4" w14:textId="77777777" w:rsidR="001652CF" w:rsidRDefault="001652CF" w:rsidP="001652CF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7D7FB347" w14:textId="77777777" w:rsidR="001652CF" w:rsidRDefault="001652CF" w:rsidP="001652CF">
            <w:pPr>
              <w:pStyle w:val="TableParagraph"/>
              <w:spacing w:before="1" w:line="259" w:lineRule="auto"/>
              <w:ind w:left="110" w:right="152"/>
              <w:rPr>
                <w:sz w:val="28"/>
              </w:rPr>
            </w:pPr>
            <w:r>
              <w:rPr>
                <w:i/>
                <w:sz w:val="28"/>
              </w:rPr>
              <w:t>Модуль «Азбука цифровой графики»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Освоение инструментов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рисования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Paint на основе темы «Тёплый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холодный цвета»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</w:p>
          <w:p w14:paraId="270DA54D" w14:textId="77777777" w:rsidR="001652CF" w:rsidRDefault="001652CF" w:rsidP="001652CF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«Горящий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костёр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синей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ночи»,</w:t>
            </w:r>
          </w:p>
          <w:p w14:paraId="518B5436" w14:textId="77777777" w:rsidR="001652CF" w:rsidRDefault="001652CF" w:rsidP="001652CF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«Перо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жар-птицы»).</w:t>
            </w:r>
          </w:p>
          <w:p w14:paraId="692A8244" w14:textId="77777777" w:rsidR="001652CF" w:rsidRDefault="001652CF" w:rsidP="001652CF">
            <w:pPr>
              <w:pStyle w:val="TableParagraph"/>
              <w:spacing w:before="23" w:line="259" w:lineRule="auto"/>
              <w:ind w:left="110" w:right="631"/>
              <w:rPr>
                <w:sz w:val="28"/>
              </w:rPr>
            </w:pPr>
            <w:r>
              <w:rPr>
                <w:sz w:val="28"/>
              </w:rPr>
              <w:t>Художественная фотография.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Расположение объекта в кадре.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Масштаб.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Доминанта.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фотографий, соответствующих</w:t>
            </w:r>
          </w:p>
          <w:p w14:paraId="1ED46510" w14:textId="77777777" w:rsidR="001652CF" w:rsidRDefault="001652CF" w:rsidP="001652CF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изучаемой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4775" w:type="dxa"/>
          </w:tcPr>
          <w:p w14:paraId="5535E20A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0F2D8190" w14:textId="77777777" w:rsidR="001652CF" w:rsidRDefault="001652CF" w:rsidP="001652CF">
            <w:pPr>
              <w:pStyle w:val="TableParagraph"/>
              <w:rPr>
                <w:b/>
                <w:sz w:val="30"/>
              </w:rPr>
            </w:pPr>
          </w:p>
          <w:p w14:paraId="5FD02250" w14:textId="77777777" w:rsidR="001652CF" w:rsidRDefault="001652CF" w:rsidP="001652CF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4EC14F52" w14:textId="77777777" w:rsidR="001652CF" w:rsidRDefault="001652CF" w:rsidP="001652CF">
            <w:pPr>
              <w:pStyle w:val="TableParagraph"/>
              <w:spacing w:before="1" w:line="259" w:lineRule="auto"/>
              <w:ind w:left="110" w:right="1530"/>
              <w:rPr>
                <w:sz w:val="28"/>
              </w:rPr>
            </w:pPr>
            <w:r>
              <w:rPr>
                <w:sz w:val="28"/>
              </w:rPr>
              <w:t>Освоение инструментов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рисования</w:t>
            </w:r>
          </w:p>
          <w:p w14:paraId="690CEB15" w14:textId="77777777" w:rsidR="001652CF" w:rsidRDefault="001652CF" w:rsidP="001652C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Paint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  <w:p w14:paraId="2FA36CDB" w14:textId="77777777" w:rsidR="001652CF" w:rsidRDefault="001652CF" w:rsidP="001652CF">
            <w:pPr>
              <w:pStyle w:val="TableParagraph"/>
              <w:spacing w:before="24" w:line="259" w:lineRule="auto"/>
              <w:ind w:left="110" w:right="1174"/>
              <w:rPr>
                <w:sz w:val="28"/>
              </w:rPr>
            </w:pPr>
            <w:r>
              <w:rPr>
                <w:sz w:val="28"/>
              </w:rPr>
              <w:t>«Тёплый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холодный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цвета».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Освоение композиционного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кадра</w:t>
            </w:r>
          </w:p>
          <w:p w14:paraId="2B93DA70" w14:textId="77777777" w:rsidR="001652CF" w:rsidRDefault="001652CF" w:rsidP="001652CF">
            <w:pPr>
              <w:pStyle w:val="TableParagraph"/>
              <w:spacing w:before="1" w:line="261" w:lineRule="auto"/>
              <w:ind w:left="110" w:right="942"/>
              <w:rPr>
                <w:sz w:val="28"/>
              </w:rPr>
            </w:pPr>
            <w:r>
              <w:rPr>
                <w:sz w:val="28"/>
              </w:rPr>
              <w:t>при фотографировании: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объекта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кадре,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масштаб,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доминанта.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</w:p>
          <w:p w14:paraId="622FBC19" w14:textId="77777777" w:rsidR="001652CF" w:rsidRDefault="001652CF" w:rsidP="001652CF">
            <w:pPr>
              <w:pStyle w:val="TableParagraph"/>
              <w:spacing w:line="256" w:lineRule="auto"/>
              <w:ind w:left="110" w:right="78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композиционного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кадра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фотографии</w:t>
            </w:r>
          </w:p>
        </w:tc>
      </w:tr>
      <w:tr w:rsidR="001652CF" w14:paraId="65427A70" w14:textId="77777777" w:rsidTr="001652CF">
        <w:trPr>
          <w:trHeight w:val="695"/>
        </w:trPr>
        <w:tc>
          <w:tcPr>
            <w:tcW w:w="3393" w:type="dxa"/>
            <w:gridSpan w:val="2"/>
          </w:tcPr>
          <w:p w14:paraId="03583D85" w14:textId="77777777" w:rsidR="001652CF" w:rsidRDefault="001652CF" w:rsidP="001652C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  <w:p w14:paraId="6B3CB822" w14:textId="77777777" w:rsidR="001652CF" w:rsidRDefault="001652CF" w:rsidP="001652CF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14" w:type="dxa"/>
          </w:tcPr>
          <w:p w14:paraId="1370DFA0" w14:textId="77777777" w:rsidR="001652CF" w:rsidRDefault="001652CF" w:rsidP="001652CF">
            <w:pPr>
              <w:pStyle w:val="TableParagraph"/>
              <w:spacing w:line="311" w:lineRule="exact"/>
              <w:ind w:left="706" w:right="678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955" w:type="dxa"/>
          </w:tcPr>
          <w:p w14:paraId="6C3FA68F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  <w:tc>
          <w:tcPr>
            <w:tcW w:w="4775" w:type="dxa"/>
          </w:tcPr>
          <w:p w14:paraId="60E5A6F2" w14:textId="77777777" w:rsidR="001652CF" w:rsidRDefault="001652CF" w:rsidP="001652CF">
            <w:pPr>
              <w:pStyle w:val="TableParagraph"/>
              <w:rPr>
                <w:sz w:val="26"/>
              </w:rPr>
            </w:pPr>
          </w:p>
        </w:tc>
      </w:tr>
    </w:tbl>
    <w:p w14:paraId="42600370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870B6FA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728861D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8ADD297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F74AC59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A047C5F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923F82A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3F4512E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EDB1718" w14:textId="77777777" w:rsidR="00535C03" w:rsidRDefault="00535C03" w:rsidP="00535C03">
      <w:pPr>
        <w:pStyle w:val="210"/>
        <w:tabs>
          <w:tab w:val="left" w:pos="327"/>
        </w:tabs>
        <w:spacing w:before="79"/>
        <w:ind w:left="0"/>
        <w:rPr>
          <w:rFonts w:eastAsiaTheme="minorHAnsi"/>
          <w:bCs w:val="0"/>
          <w:color w:val="000000"/>
          <w:sz w:val="24"/>
          <w:szCs w:val="24"/>
        </w:rPr>
      </w:pPr>
    </w:p>
    <w:p w14:paraId="6611D533" w14:textId="77777777" w:rsidR="00535C03" w:rsidRDefault="00FA27C9" w:rsidP="00535C03">
      <w:pPr>
        <w:pStyle w:val="210"/>
        <w:tabs>
          <w:tab w:val="left" w:pos="327"/>
        </w:tabs>
        <w:spacing w:before="79"/>
        <w:ind w:left="0"/>
      </w:pPr>
      <w:r>
        <w:t xml:space="preserve">              4</w:t>
      </w:r>
      <w:r w:rsidR="00535C03">
        <w:t>КЛАСС</w:t>
      </w:r>
    </w:p>
    <w:p w14:paraId="552CEB81" w14:textId="77777777" w:rsidR="00535C03" w:rsidRDefault="00535C03" w:rsidP="00535C03">
      <w:pPr>
        <w:pStyle w:val="a5"/>
        <w:spacing w:before="1"/>
        <w:ind w:left="0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707"/>
        <w:gridCol w:w="4977"/>
        <w:gridCol w:w="4769"/>
      </w:tblGrid>
      <w:tr w:rsidR="00535C03" w14:paraId="5031F9CA" w14:textId="77777777" w:rsidTr="00AC071A">
        <w:trPr>
          <w:trHeight w:val="1049"/>
        </w:trPr>
        <w:tc>
          <w:tcPr>
            <w:tcW w:w="699" w:type="dxa"/>
          </w:tcPr>
          <w:p w14:paraId="375395DF" w14:textId="77777777" w:rsidR="00535C03" w:rsidRDefault="00535C03" w:rsidP="00AC071A">
            <w:pPr>
              <w:pStyle w:val="TableParagraph"/>
              <w:spacing w:before="169" w:line="256" w:lineRule="auto"/>
              <w:ind w:left="167" w:right="124" w:firstLine="50"/>
              <w:rPr>
                <w:sz w:val="28"/>
              </w:rPr>
            </w:pPr>
            <w:r>
              <w:rPr>
                <w:sz w:val="28"/>
              </w:rPr>
              <w:lastRenderedPageBreak/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694" w:type="dxa"/>
          </w:tcPr>
          <w:p w14:paraId="1CA955F8" w14:textId="77777777" w:rsidR="00535C03" w:rsidRDefault="00535C03" w:rsidP="00AC071A">
            <w:pPr>
              <w:pStyle w:val="TableParagraph"/>
              <w:spacing w:line="256" w:lineRule="auto"/>
              <w:ind w:left="470" w:right="451" w:firstLine="11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14:paraId="2753C949" w14:textId="77777777" w:rsidR="00535C03" w:rsidRDefault="00535C03" w:rsidP="00AC071A">
            <w:pPr>
              <w:pStyle w:val="TableParagraph"/>
              <w:ind w:left="199" w:right="186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7" w:type="dxa"/>
          </w:tcPr>
          <w:p w14:paraId="545DC637" w14:textId="77777777" w:rsidR="00535C03" w:rsidRDefault="00535C03" w:rsidP="00AC071A">
            <w:pPr>
              <w:pStyle w:val="TableParagraph"/>
              <w:spacing w:before="169" w:line="256" w:lineRule="auto"/>
              <w:ind w:left="527" w:right="120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977" w:type="dxa"/>
          </w:tcPr>
          <w:p w14:paraId="2C8A1DDF" w14:textId="77777777" w:rsidR="00535C03" w:rsidRDefault="00535C03" w:rsidP="00AC071A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49A8D172" w14:textId="77777777" w:rsidR="00535C03" w:rsidRDefault="00535C03" w:rsidP="00AC071A">
            <w:pPr>
              <w:pStyle w:val="TableParagraph"/>
              <w:spacing w:before="1"/>
              <w:ind w:left="938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769" w:type="dxa"/>
          </w:tcPr>
          <w:p w14:paraId="6C77EFA8" w14:textId="77777777" w:rsidR="00535C03" w:rsidRDefault="00535C03" w:rsidP="00AC071A">
            <w:pPr>
              <w:pStyle w:val="TableParagraph"/>
              <w:spacing w:before="169" w:line="256" w:lineRule="auto"/>
              <w:ind w:left="1565" w:right="588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535C03" w:rsidRPr="00683BFA" w14:paraId="2DD90B8B" w14:textId="77777777" w:rsidTr="00AC071A">
        <w:trPr>
          <w:trHeight w:val="3822"/>
        </w:trPr>
        <w:tc>
          <w:tcPr>
            <w:tcW w:w="699" w:type="dxa"/>
          </w:tcPr>
          <w:p w14:paraId="28489AAB" w14:textId="77777777" w:rsidR="00535C03" w:rsidRDefault="00535C03" w:rsidP="00AC071A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694" w:type="dxa"/>
          </w:tcPr>
          <w:p w14:paraId="04625543" w14:textId="77777777" w:rsidR="00535C03" w:rsidRDefault="00535C03" w:rsidP="00AC071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707" w:type="dxa"/>
          </w:tcPr>
          <w:p w14:paraId="4B6D9539" w14:textId="77777777" w:rsidR="00535C03" w:rsidRDefault="00535C03" w:rsidP="00AC071A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77" w:type="dxa"/>
          </w:tcPr>
          <w:p w14:paraId="46029A27" w14:textId="77777777" w:rsidR="00535C03" w:rsidRDefault="00535C03" w:rsidP="00AC071A">
            <w:pPr>
              <w:pStyle w:val="TableParagraph"/>
              <w:spacing w:line="256" w:lineRule="auto"/>
              <w:ind w:left="117" w:right="623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14:paraId="6CE099F7" w14:textId="77777777" w:rsidR="00535C03" w:rsidRDefault="00535C03" w:rsidP="00AC071A">
            <w:pPr>
              <w:pStyle w:val="TableParagraph"/>
              <w:spacing w:line="264" w:lineRule="auto"/>
              <w:ind w:left="117" w:right="171"/>
              <w:rPr>
                <w:sz w:val="28"/>
              </w:rPr>
            </w:pPr>
            <w:r>
              <w:rPr>
                <w:sz w:val="28"/>
              </w:rPr>
              <w:t>Художественная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эпох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14:paraId="7F7F83B9" w14:textId="77777777" w:rsidR="00535C03" w:rsidRDefault="00535C03" w:rsidP="00AC071A">
            <w:pPr>
              <w:pStyle w:val="TableParagraph"/>
              <w:spacing w:line="256" w:lineRule="auto"/>
              <w:ind w:left="117" w:right="715"/>
              <w:rPr>
                <w:sz w:val="28"/>
              </w:rPr>
            </w:pPr>
            <w:r>
              <w:rPr>
                <w:sz w:val="28"/>
              </w:rPr>
              <w:t>Произведения В.М. Васнецова,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Б.М.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Кустодиева,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А.М.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Васнецова,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В.И.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Сурикова, К.А.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Коровина,</w:t>
            </w:r>
          </w:p>
          <w:p w14:paraId="59ED5F18" w14:textId="77777777" w:rsidR="00535C03" w:rsidRDefault="00535C03" w:rsidP="00AC071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А.Г.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Венецианова,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А.П.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Рябушкина,</w:t>
            </w:r>
          </w:p>
          <w:p w14:paraId="0266048C" w14:textId="77777777" w:rsidR="00535C03" w:rsidRDefault="00535C03" w:rsidP="00AC071A">
            <w:pPr>
              <w:pStyle w:val="TableParagraph"/>
              <w:spacing w:before="17"/>
              <w:ind w:left="117"/>
              <w:rPr>
                <w:sz w:val="28"/>
              </w:rPr>
            </w:pPr>
            <w:r>
              <w:rPr>
                <w:sz w:val="28"/>
              </w:rPr>
              <w:t>И.Я.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Билибина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  <w:p w14:paraId="1EC926C2" w14:textId="77777777" w:rsidR="00535C03" w:rsidRDefault="00535C03" w:rsidP="00AC071A">
            <w:pPr>
              <w:pStyle w:val="TableParagraph"/>
              <w:spacing w:before="3" w:line="352" w:lineRule="exact"/>
              <w:ind w:left="117" w:right="66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4769" w:type="dxa"/>
          </w:tcPr>
          <w:p w14:paraId="25E0A74A" w14:textId="77777777" w:rsidR="00535C03" w:rsidRDefault="00535C03" w:rsidP="00AC071A">
            <w:pPr>
              <w:pStyle w:val="TableParagraph"/>
              <w:spacing w:line="259" w:lineRule="auto"/>
              <w:ind w:left="117" w:right="141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значимости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современных людей сохранения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архитектурных памятников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исторического образа 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14:paraId="367E7EF3" w14:textId="77777777" w:rsidR="00535C03" w:rsidRDefault="00535C03" w:rsidP="00AC071A">
            <w:pPr>
              <w:pStyle w:val="TableParagraph"/>
              <w:spacing w:line="259" w:lineRule="auto"/>
              <w:ind w:left="117" w:right="204"/>
              <w:rPr>
                <w:sz w:val="28"/>
              </w:rPr>
            </w:pPr>
            <w:r>
              <w:rPr>
                <w:sz w:val="28"/>
              </w:rPr>
              <w:t>Приобретение опыта восприятия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 великих художников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отечественной культуры</w:t>
            </w:r>
          </w:p>
        </w:tc>
      </w:tr>
      <w:tr w:rsidR="00535C03" w:rsidRPr="00683BFA" w14:paraId="2691878D" w14:textId="77777777" w:rsidTr="00AC071A">
        <w:trPr>
          <w:trHeight w:val="3822"/>
        </w:trPr>
        <w:tc>
          <w:tcPr>
            <w:tcW w:w="699" w:type="dxa"/>
          </w:tcPr>
          <w:p w14:paraId="7A9C901C" w14:textId="77777777" w:rsidR="00535C03" w:rsidRDefault="00535C03" w:rsidP="00AC071A">
            <w:pPr>
              <w:pStyle w:val="TableParagraph"/>
              <w:spacing w:line="312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694" w:type="dxa"/>
          </w:tcPr>
          <w:p w14:paraId="63518059" w14:textId="77777777" w:rsidR="00535C03" w:rsidRDefault="00535C03" w:rsidP="00AC071A">
            <w:pPr>
              <w:pStyle w:val="TableParagraph"/>
              <w:spacing w:line="256" w:lineRule="auto"/>
              <w:ind w:left="117" w:right="650"/>
              <w:rPr>
                <w:sz w:val="28"/>
              </w:rPr>
            </w:pPr>
            <w:r>
              <w:rPr>
                <w:sz w:val="28"/>
              </w:rPr>
              <w:t>Истоки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</w:p>
        </w:tc>
        <w:tc>
          <w:tcPr>
            <w:tcW w:w="1707" w:type="dxa"/>
          </w:tcPr>
          <w:p w14:paraId="48B5D20A" w14:textId="77777777" w:rsidR="00535C03" w:rsidRDefault="00535C03" w:rsidP="00AC071A">
            <w:pPr>
              <w:pStyle w:val="TableParagraph"/>
              <w:spacing w:line="31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977" w:type="dxa"/>
          </w:tcPr>
          <w:p w14:paraId="02479F34" w14:textId="77777777" w:rsidR="00535C03" w:rsidRDefault="00535C03" w:rsidP="00AC071A">
            <w:pPr>
              <w:pStyle w:val="TableParagraph"/>
              <w:spacing w:line="312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14:paraId="10B35201" w14:textId="77777777" w:rsidR="00535C03" w:rsidRDefault="00535C03" w:rsidP="00AC071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Красота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</w:p>
          <w:p w14:paraId="4A5DA81D" w14:textId="77777777" w:rsidR="00535C03" w:rsidRDefault="00535C03" w:rsidP="00AC071A">
            <w:pPr>
              <w:pStyle w:val="TableParagraph"/>
              <w:spacing w:before="32" w:line="256" w:lineRule="auto"/>
              <w:ind w:left="117" w:right="548"/>
              <w:rPr>
                <w:i/>
                <w:sz w:val="28"/>
              </w:rPr>
            </w:pPr>
            <w:r>
              <w:rPr>
                <w:sz w:val="28"/>
              </w:rPr>
              <w:t>климатических зон, 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пейзажных композиций (горный,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степной,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среднерусский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ландшафт).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Модуль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«Графика»</w:t>
            </w:r>
          </w:p>
          <w:p w14:paraId="0607306A" w14:textId="77777777" w:rsidR="00535C03" w:rsidRDefault="00535C03" w:rsidP="00AC071A">
            <w:pPr>
              <w:pStyle w:val="TableParagraph"/>
              <w:spacing w:before="12" w:line="256" w:lineRule="auto"/>
              <w:ind w:left="117" w:right="665"/>
              <w:rPr>
                <w:sz w:val="28"/>
              </w:rPr>
            </w:pPr>
            <w:r>
              <w:rPr>
                <w:sz w:val="28"/>
              </w:rPr>
              <w:t>Правила линейной и воздушной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перспективы: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уменьшение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размера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мере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удаления</w:t>
            </w:r>
          </w:p>
          <w:p w14:paraId="5CD8F7BF" w14:textId="77777777" w:rsidR="00535C03" w:rsidRDefault="00535C03" w:rsidP="00AC071A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смягчения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цветового</w:t>
            </w:r>
          </w:p>
          <w:p w14:paraId="0AA53ECB" w14:textId="77777777" w:rsidR="00535C03" w:rsidRDefault="00535C03" w:rsidP="00AC071A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тонального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контрастов.</w:t>
            </w:r>
          </w:p>
        </w:tc>
        <w:tc>
          <w:tcPr>
            <w:tcW w:w="4769" w:type="dxa"/>
          </w:tcPr>
          <w:p w14:paraId="0066B483" w14:textId="77777777" w:rsidR="00535C03" w:rsidRDefault="00535C03" w:rsidP="00AC071A">
            <w:pPr>
              <w:pStyle w:val="TableParagraph"/>
              <w:spacing w:line="259" w:lineRule="auto"/>
              <w:ind w:left="117" w:right="806"/>
              <w:rPr>
                <w:sz w:val="28"/>
              </w:rPr>
            </w:pPr>
            <w:r>
              <w:rPr>
                <w:sz w:val="28"/>
              </w:rPr>
              <w:t>Выполнение живописного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изображения пейзажей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климатических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(пейзаж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пейзаж степной или пустынной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пейзаж,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типичный</w:t>
            </w:r>
          </w:p>
          <w:p w14:paraId="7F27B2FE" w14:textId="77777777" w:rsidR="00535C03" w:rsidRDefault="00535C03" w:rsidP="00AC071A">
            <w:pPr>
              <w:pStyle w:val="TableParagraph"/>
              <w:spacing w:line="261" w:lineRule="auto"/>
              <w:ind w:left="117" w:right="1124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среднерусской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природы).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Освоение правил линейной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воздушной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перспективы.</w:t>
            </w:r>
          </w:p>
          <w:p w14:paraId="310ABD53" w14:textId="77777777" w:rsidR="00535C03" w:rsidRDefault="00535C03" w:rsidP="00AC071A">
            <w:pPr>
              <w:pStyle w:val="TableParagraph"/>
              <w:spacing w:line="314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творческая</w:t>
            </w:r>
          </w:p>
          <w:p w14:paraId="040DF58B" w14:textId="77777777" w:rsidR="00535C03" w:rsidRDefault="00535C03" w:rsidP="00AC071A">
            <w:pPr>
              <w:pStyle w:val="TableParagraph"/>
              <w:spacing w:line="352" w:lineRule="exact"/>
              <w:ind w:left="117" w:right="336"/>
              <w:jc w:val="both"/>
              <w:rPr>
                <w:sz w:val="28"/>
              </w:rPr>
            </w:pPr>
            <w:r>
              <w:rPr>
                <w:sz w:val="28"/>
              </w:rPr>
              <w:t>деятельность: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пейзажа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красками.</w:t>
            </w:r>
          </w:p>
        </w:tc>
      </w:tr>
    </w:tbl>
    <w:p w14:paraId="3809EC96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TableNormal"/>
        <w:tblW w:w="1484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2694"/>
        <w:gridCol w:w="1707"/>
        <w:gridCol w:w="4977"/>
        <w:gridCol w:w="4769"/>
      </w:tblGrid>
      <w:tr w:rsidR="00535C03" w14:paraId="022A44CB" w14:textId="77777777" w:rsidTr="00535C03">
        <w:trPr>
          <w:trHeight w:val="9391"/>
        </w:trPr>
        <w:tc>
          <w:tcPr>
            <w:tcW w:w="699" w:type="dxa"/>
          </w:tcPr>
          <w:p w14:paraId="6FC61174" w14:textId="77777777" w:rsidR="00535C03" w:rsidRDefault="00535C03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14:paraId="1C987C9D" w14:textId="77777777" w:rsidR="00535C03" w:rsidRDefault="00535C03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14:paraId="20F1550D" w14:textId="77777777" w:rsidR="00535C03" w:rsidRDefault="00535C03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14:paraId="6558882C" w14:textId="77777777" w:rsidR="00535C03" w:rsidRDefault="00535C03" w:rsidP="00AC071A">
            <w:pPr>
              <w:pStyle w:val="TableParagraph"/>
              <w:spacing w:line="259" w:lineRule="auto"/>
              <w:ind w:left="117" w:right="317"/>
              <w:rPr>
                <w:sz w:val="28"/>
              </w:rPr>
            </w:pPr>
            <w:r>
              <w:rPr>
                <w:i/>
                <w:sz w:val="28"/>
              </w:rPr>
              <w:t>Модуль «Азбука цифровой графики»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Paint правил линейной и воздушной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перспективы: изображение линии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горизонта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схода,</w:t>
            </w:r>
          </w:p>
          <w:p w14:paraId="106CDF85" w14:textId="77777777" w:rsidR="00535C03" w:rsidRDefault="00535C03" w:rsidP="00AC071A">
            <w:pPr>
              <w:pStyle w:val="TableParagraph"/>
              <w:spacing w:line="256" w:lineRule="auto"/>
              <w:ind w:left="117" w:right="227"/>
              <w:rPr>
                <w:sz w:val="28"/>
              </w:rPr>
            </w:pPr>
            <w:r>
              <w:rPr>
                <w:sz w:val="28"/>
              </w:rPr>
              <w:t>перспективных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сокращений,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цветовых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тональных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изменений.</w:t>
            </w:r>
          </w:p>
          <w:p w14:paraId="3BC7BB7F" w14:textId="77777777" w:rsidR="00535C03" w:rsidRDefault="00535C03" w:rsidP="00AC071A">
            <w:pPr>
              <w:pStyle w:val="TableParagraph"/>
              <w:spacing w:before="4"/>
              <w:rPr>
                <w:b/>
                <w:sz w:val="30"/>
              </w:rPr>
            </w:pPr>
          </w:p>
          <w:p w14:paraId="7870CA3B" w14:textId="77777777" w:rsidR="00535C03" w:rsidRDefault="00535C03" w:rsidP="00AC071A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</w:p>
          <w:p w14:paraId="1A0B2422" w14:textId="77777777" w:rsidR="00535C03" w:rsidRDefault="00535C03" w:rsidP="00AC071A">
            <w:pPr>
              <w:pStyle w:val="TableParagraph"/>
              <w:spacing w:before="24" w:line="256" w:lineRule="auto"/>
              <w:ind w:left="117" w:right="662"/>
              <w:rPr>
                <w:sz w:val="28"/>
              </w:rPr>
            </w:pPr>
            <w:r>
              <w:rPr>
                <w:sz w:val="28"/>
              </w:rPr>
              <w:t>Деревянная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изба,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конструкция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декор.</w:t>
            </w:r>
          </w:p>
          <w:p w14:paraId="3875F901" w14:textId="77777777" w:rsidR="00535C03" w:rsidRDefault="00535C03" w:rsidP="00AC071A">
            <w:pPr>
              <w:pStyle w:val="TableParagraph"/>
              <w:spacing w:before="10" w:line="256" w:lineRule="auto"/>
              <w:ind w:left="117" w:right="118"/>
              <w:rPr>
                <w:sz w:val="28"/>
              </w:rPr>
            </w:pPr>
            <w:r>
              <w:rPr>
                <w:sz w:val="28"/>
              </w:rPr>
              <w:t>Моделирование избы из бумаги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 на плоскости в технике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аппликации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фасада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традиционного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декора.</w:t>
            </w:r>
          </w:p>
          <w:p w14:paraId="20DE6E3C" w14:textId="77777777" w:rsidR="00535C03" w:rsidRDefault="00535C03" w:rsidP="00AC071A">
            <w:pPr>
              <w:pStyle w:val="TableParagraph"/>
              <w:spacing w:before="13" w:line="256" w:lineRule="auto"/>
              <w:ind w:left="117" w:right="684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14:paraId="1037C998" w14:textId="77777777" w:rsidR="00535C03" w:rsidRDefault="00535C03" w:rsidP="00AC071A">
            <w:pPr>
              <w:pStyle w:val="TableParagraph"/>
              <w:spacing w:before="2" w:line="259" w:lineRule="auto"/>
              <w:ind w:left="117" w:right="292"/>
              <w:rPr>
                <w:sz w:val="28"/>
              </w:rPr>
            </w:pPr>
            <w:r>
              <w:rPr>
                <w:sz w:val="28"/>
              </w:rPr>
              <w:t>Мотивы и назначение русских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народных орнаментов. Деревянная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резьба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роспись,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украшение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наличников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избы.</w:t>
            </w:r>
          </w:p>
          <w:p w14:paraId="473D7EDF" w14:textId="77777777" w:rsidR="00535C03" w:rsidRDefault="00535C03" w:rsidP="00AC071A">
            <w:pPr>
              <w:pStyle w:val="TableParagraph"/>
              <w:spacing w:before="8"/>
              <w:rPr>
                <w:b/>
                <w:sz w:val="30"/>
              </w:rPr>
            </w:pPr>
          </w:p>
          <w:p w14:paraId="1D3902C3" w14:textId="77777777" w:rsidR="00535C03" w:rsidRDefault="00535C03" w:rsidP="00AC071A">
            <w:pPr>
              <w:pStyle w:val="TableParagraph"/>
              <w:spacing w:line="256" w:lineRule="auto"/>
              <w:ind w:left="117" w:right="620"/>
              <w:rPr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тесной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красоты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пользы,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2F2BACD6" w14:textId="77777777" w:rsidR="00535C03" w:rsidRDefault="00535C03" w:rsidP="00AC071A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декоративного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архитектуре</w:t>
            </w:r>
          </w:p>
          <w:p w14:paraId="399257D9" w14:textId="77777777" w:rsidR="00535C03" w:rsidRDefault="00535C03" w:rsidP="00AC071A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традиционного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жилого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деревянного</w:t>
            </w:r>
          </w:p>
        </w:tc>
        <w:tc>
          <w:tcPr>
            <w:tcW w:w="4769" w:type="dxa"/>
          </w:tcPr>
          <w:p w14:paraId="3E40EBF6" w14:textId="77777777" w:rsidR="00535C03" w:rsidRDefault="00535C03" w:rsidP="00AC071A">
            <w:pPr>
              <w:pStyle w:val="TableParagraph"/>
              <w:rPr>
                <w:b/>
                <w:sz w:val="30"/>
              </w:rPr>
            </w:pPr>
          </w:p>
          <w:p w14:paraId="5BA904D2" w14:textId="77777777" w:rsidR="00535C03" w:rsidRDefault="00535C03" w:rsidP="00AC071A">
            <w:pPr>
              <w:pStyle w:val="TableParagraph"/>
              <w:rPr>
                <w:b/>
                <w:sz w:val="30"/>
              </w:rPr>
            </w:pPr>
          </w:p>
          <w:p w14:paraId="7E2ADEED" w14:textId="77777777" w:rsidR="00535C03" w:rsidRDefault="00535C03" w:rsidP="00AC071A">
            <w:pPr>
              <w:pStyle w:val="TableParagraph"/>
              <w:rPr>
                <w:b/>
                <w:sz w:val="30"/>
              </w:rPr>
            </w:pPr>
          </w:p>
          <w:p w14:paraId="4DB726DA" w14:textId="77777777" w:rsidR="00535C03" w:rsidRDefault="00535C03" w:rsidP="00AC071A">
            <w:pPr>
              <w:pStyle w:val="TableParagraph"/>
              <w:rPr>
                <w:b/>
                <w:sz w:val="30"/>
              </w:rPr>
            </w:pPr>
          </w:p>
          <w:p w14:paraId="065A63AC" w14:textId="77777777" w:rsidR="00535C03" w:rsidRDefault="00535C03" w:rsidP="00AC071A">
            <w:pPr>
              <w:pStyle w:val="TableParagraph"/>
              <w:rPr>
                <w:b/>
                <w:sz w:val="30"/>
              </w:rPr>
            </w:pPr>
          </w:p>
          <w:p w14:paraId="54AE753B" w14:textId="77777777" w:rsidR="00535C03" w:rsidRDefault="00535C03" w:rsidP="00AC071A">
            <w:pPr>
              <w:pStyle w:val="TableParagraph"/>
              <w:rPr>
                <w:b/>
                <w:sz w:val="30"/>
              </w:rPr>
            </w:pPr>
          </w:p>
          <w:p w14:paraId="43D437AB" w14:textId="77777777" w:rsidR="00535C03" w:rsidRDefault="00535C03" w:rsidP="00AC071A">
            <w:pPr>
              <w:pStyle w:val="TableParagraph"/>
              <w:rPr>
                <w:b/>
                <w:sz w:val="30"/>
              </w:rPr>
            </w:pPr>
          </w:p>
          <w:p w14:paraId="3F686FCA" w14:textId="77777777" w:rsidR="00535C03" w:rsidRDefault="00535C03" w:rsidP="00AC071A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24957BF7" w14:textId="77777777" w:rsidR="00535C03" w:rsidRDefault="00535C03" w:rsidP="00AC071A">
            <w:pPr>
              <w:pStyle w:val="TableParagraph"/>
              <w:spacing w:line="256" w:lineRule="auto"/>
              <w:ind w:left="117" w:right="324"/>
              <w:rPr>
                <w:sz w:val="28"/>
              </w:rPr>
            </w:pPr>
            <w:r>
              <w:rPr>
                <w:sz w:val="28"/>
              </w:rPr>
              <w:t>Знакомство с конструкцией избы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деревянного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жилого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надворных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построек.</w:t>
            </w:r>
          </w:p>
          <w:p w14:paraId="15C17592" w14:textId="77777777" w:rsidR="00535C03" w:rsidRDefault="00535C03" w:rsidP="00AC071A">
            <w:pPr>
              <w:pStyle w:val="TableParagraph"/>
              <w:spacing w:before="12" w:line="256" w:lineRule="auto"/>
              <w:ind w:left="117" w:right="622"/>
              <w:rPr>
                <w:sz w:val="28"/>
              </w:rPr>
            </w:pPr>
            <w:r>
              <w:rPr>
                <w:sz w:val="28"/>
              </w:rPr>
              <w:t>Конструирование из бумаги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 конструкции избы.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тесной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декора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(украшений) избы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14:paraId="39C8166A" w14:textId="77777777" w:rsidR="00535C03" w:rsidRDefault="00535C03" w:rsidP="00AC071A">
            <w:pPr>
              <w:pStyle w:val="TableParagraph"/>
              <w:spacing w:before="12" w:line="256" w:lineRule="auto"/>
              <w:ind w:left="117" w:right="1209"/>
              <w:rPr>
                <w:sz w:val="28"/>
              </w:rPr>
            </w:pPr>
            <w:r>
              <w:rPr>
                <w:sz w:val="28"/>
              </w:rPr>
              <w:t>функциональным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деталей: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красоты</w:t>
            </w:r>
          </w:p>
          <w:p w14:paraId="4C10B913" w14:textId="77777777" w:rsidR="00535C03" w:rsidRDefault="00535C03" w:rsidP="00AC071A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пользы.</w:t>
            </w:r>
          </w:p>
          <w:p w14:paraId="3898DC34" w14:textId="77777777" w:rsidR="00535C03" w:rsidRDefault="00535C03" w:rsidP="00AC071A">
            <w:pPr>
              <w:pStyle w:val="TableParagraph"/>
              <w:rPr>
                <w:b/>
                <w:sz w:val="30"/>
              </w:rPr>
            </w:pPr>
          </w:p>
          <w:p w14:paraId="5B44899C" w14:textId="77777777" w:rsidR="00535C03" w:rsidRDefault="00535C03" w:rsidP="00AC071A">
            <w:pPr>
              <w:pStyle w:val="TableParagraph"/>
              <w:rPr>
                <w:b/>
                <w:sz w:val="30"/>
              </w:rPr>
            </w:pPr>
          </w:p>
          <w:p w14:paraId="6F6013E4" w14:textId="77777777" w:rsidR="00535C03" w:rsidRDefault="00535C03" w:rsidP="00AC071A">
            <w:pPr>
              <w:pStyle w:val="TableParagraph"/>
              <w:rPr>
                <w:b/>
                <w:sz w:val="30"/>
              </w:rPr>
            </w:pPr>
          </w:p>
          <w:p w14:paraId="53E7F316" w14:textId="77777777" w:rsidR="00535C03" w:rsidRDefault="00535C03" w:rsidP="00AC071A">
            <w:pPr>
              <w:pStyle w:val="TableParagraph"/>
              <w:spacing w:before="7"/>
              <w:rPr>
                <w:b/>
                <w:sz w:val="33"/>
              </w:rPr>
            </w:pPr>
          </w:p>
          <w:p w14:paraId="04656425" w14:textId="77777777" w:rsidR="00535C03" w:rsidRDefault="00535C03" w:rsidP="00AC071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  <w:p w14:paraId="40BF880E" w14:textId="77777777" w:rsidR="00535C03" w:rsidRDefault="00535C03" w:rsidP="00AC071A">
            <w:pPr>
              <w:pStyle w:val="TableParagraph"/>
              <w:spacing w:before="24" w:line="256" w:lineRule="auto"/>
              <w:ind w:left="117" w:right="1074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жилищ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народов,</w:t>
            </w:r>
          </w:p>
          <w:p w14:paraId="0ED345CC" w14:textId="77777777" w:rsidR="00535C03" w:rsidRDefault="00535C03" w:rsidP="00AC071A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природой.</w:t>
            </w:r>
          </w:p>
          <w:p w14:paraId="5A296C3D" w14:textId="77777777" w:rsidR="00535C03" w:rsidRDefault="00535C03" w:rsidP="00AC071A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</w:tc>
      </w:tr>
    </w:tbl>
    <w:p w14:paraId="2A9DD10D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707"/>
        <w:gridCol w:w="4977"/>
        <w:gridCol w:w="4769"/>
      </w:tblGrid>
      <w:tr w:rsidR="00535C03" w:rsidRPr="00683BFA" w14:paraId="49B9A68E" w14:textId="77777777" w:rsidTr="00AC071A">
        <w:trPr>
          <w:trHeight w:val="9045"/>
        </w:trPr>
        <w:tc>
          <w:tcPr>
            <w:tcW w:w="699" w:type="dxa"/>
          </w:tcPr>
          <w:p w14:paraId="0369A723" w14:textId="77777777" w:rsidR="00535C03" w:rsidRDefault="00535C03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14:paraId="073D91CE" w14:textId="77777777" w:rsidR="00535C03" w:rsidRDefault="00535C03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14:paraId="600F4621" w14:textId="77777777" w:rsidR="00535C03" w:rsidRDefault="00535C03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14:paraId="450245F7" w14:textId="77777777" w:rsidR="00535C03" w:rsidRDefault="00535C03" w:rsidP="00AC071A">
            <w:pPr>
              <w:pStyle w:val="TableParagraph"/>
              <w:spacing w:line="256" w:lineRule="auto"/>
              <w:ind w:left="117" w:right="524"/>
              <w:rPr>
                <w:sz w:val="28"/>
              </w:rPr>
            </w:pPr>
            <w:r>
              <w:rPr>
                <w:sz w:val="28"/>
              </w:rPr>
              <w:t>дома.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надворных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построек.</w:t>
            </w:r>
          </w:p>
          <w:p w14:paraId="0342F6BE" w14:textId="77777777" w:rsidR="00535C03" w:rsidRDefault="00535C03" w:rsidP="00AC071A">
            <w:pPr>
              <w:pStyle w:val="TableParagraph"/>
              <w:spacing w:line="259" w:lineRule="auto"/>
              <w:ind w:left="117" w:right="475"/>
              <w:rPr>
                <w:sz w:val="28"/>
              </w:rPr>
            </w:pPr>
            <w:r>
              <w:rPr>
                <w:i/>
                <w:sz w:val="28"/>
              </w:rPr>
              <w:t>Модуль «Азбука цифровой графики»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Моделирование в графическом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редакторе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геометрических фигур конструкции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традиционного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крестьянского</w:t>
            </w:r>
          </w:p>
          <w:p w14:paraId="3B007A9D" w14:textId="77777777" w:rsidR="00535C03" w:rsidRDefault="00535C03" w:rsidP="00AC071A">
            <w:pPr>
              <w:pStyle w:val="TableParagraph"/>
              <w:spacing w:before="3" w:line="256" w:lineRule="auto"/>
              <w:ind w:left="117" w:right="288"/>
              <w:rPr>
                <w:sz w:val="28"/>
              </w:rPr>
            </w:pPr>
            <w:r>
              <w:rPr>
                <w:sz w:val="28"/>
              </w:rPr>
              <w:t>деревянного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(избы)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вариантов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устройства.</w:t>
            </w:r>
          </w:p>
          <w:p w14:paraId="1C6CBD98" w14:textId="77777777" w:rsidR="00535C03" w:rsidRDefault="00535C03" w:rsidP="00AC071A">
            <w:pPr>
              <w:pStyle w:val="TableParagraph"/>
              <w:rPr>
                <w:b/>
                <w:sz w:val="30"/>
              </w:rPr>
            </w:pPr>
          </w:p>
          <w:p w14:paraId="12B2318F" w14:textId="77777777" w:rsidR="00535C03" w:rsidRDefault="00535C03" w:rsidP="00AC071A">
            <w:pPr>
              <w:pStyle w:val="TableParagraph"/>
              <w:rPr>
                <w:b/>
                <w:sz w:val="30"/>
              </w:rPr>
            </w:pPr>
          </w:p>
          <w:p w14:paraId="5923FD69" w14:textId="77777777" w:rsidR="00535C03" w:rsidRDefault="00535C03" w:rsidP="00AC071A">
            <w:pPr>
              <w:pStyle w:val="TableParagraph"/>
              <w:rPr>
                <w:b/>
                <w:sz w:val="30"/>
              </w:rPr>
            </w:pPr>
          </w:p>
          <w:p w14:paraId="54BD8367" w14:textId="77777777" w:rsidR="00535C03" w:rsidRDefault="00535C03" w:rsidP="00AC071A">
            <w:pPr>
              <w:pStyle w:val="TableParagraph"/>
              <w:rPr>
                <w:b/>
                <w:sz w:val="30"/>
              </w:rPr>
            </w:pPr>
          </w:p>
          <w:p w14:paraId="0566F398" w14:textId="77777777" w:rsidR="00535C03" w:rsidRDefault="00535C03" w:rsidP="00AC071A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599BB448" w14:textId="77777777" w:rsidR="00535C03" w:rsidRDefault="00535C03" w:rsidP="00AC071A">
            <w:pPr>
              <w:pStyle w:val="TableParagraph"/>
              <w:spacing w:line="261" w:lineRule="auto"/>
              <w:ind w:left="117" w:right="1241"/>
              <w:rPr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надворных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построек.</w:t>
            </w:r>
          </w:p>
          <w:p w14:paraId="4560127C" w14:textId="77777777" w:rsidR="00535C03" w:rsidRDefault="00535C03" w:rsidP="00AC071A">
            <w:pPr>
              <w:pStyle w:val="TableParagraph"/>
              <w:spacing w:line="264" w:lineRule="auto"/>
              <w:ind w:left="117" w:right="6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«Восприятие 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14:paraId="11B20135" w14:textId="77777777" w:rsidR="00535C03" w:rsidRDefault="00535C03" w:rsidP="00AC071A">
            <w:pPr>
              <w:pStyle w:val="TableParagraph"/>
              <w:spacing w:line="256" w:lineRule="auto"/>
              <w:ind w:left="117" w:right="443"/>
              <w:rPr>
                <w:sz w:val="28"/>
              </w:rPr>
            </w:pPr>
            <w:r>
              <w:rPr>
                <w:sz w:val="28"/>
              </w:rPr>
              <w:t>Памятники русского деревянного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зодчества.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Архитектурный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острове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Кижи.</w:t>
            </w:r>
          </w:p>
        </w:tc>
        <w:tc>
          <w:tcPr>
            <w:tcW w:w="4769" w:type="dxa"/>
          </w:tcPr>
          <w:p w14:paraId="74E4FFC7" w14:textId="77777777" w:rsidR="00535C03" w:rsidRDefault="00535C03" w:rsidP="00AC071A">
            <w:pPr>
              <w:pStyle w:val="TableParagraph"/>
              <w:spacing w:line="256" w:lineRule="auto"/>
              <w:ind w:left="117" w:right="791"/>
              <w:rPr>
                <w:sz w:val="28"/>
              </w:rPr>
            </w:pPr>
            <w:r>
              <w:rPr>
                <w:sz w:val="28"/>
              </w:rPr>
              <w:t>по изображению образа избы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графическими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красками.</w:t>
            </w:r>
          </w:p>
          <w:p w14:paraId="103577F9" w14:textId="77777777" w:rsidR="00535C03" w:rsidRDefault="00535C03" w:rsidP="00AC071A">
            <w:pPr>
              <w:pStyle w:val="TableParagraph"/>
              <w:spacing w:before="7" w:line="256" w:lineRule="auto"/>
              <w:ind w:left="117" w:right="394"/>
              <w:rPr>
                <w:sz w:val="28"/>
              </w:rPr>
            </w:pPr>
            <w:r>
              <w:rPr>
                <w:sz w:val="28"/>
              </w:rPr>
              <w:t>Использование поисковой системы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знакомства с разными видами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деревянного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украшений.</w:t>
            </w:r>
          </w:p>
          <w:p w14:paraId="6E48368A" w14:textId="77777777" w:rsidR="00535C03" w:rsidRDefault="00535C03" w:rsidP="00AC071A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  <w:p w14:paraId="636136FB" w14:textId="77777777" w:rsidR="00535C03" w:rsidRDefault="00535C03" w:rsidP="00AC071A">
            <w:pPr>
              <w:pStyle w:val="TableParagraph"/>
              <w:spacing w:before="23" w:line="259" w:lineRule="auto"/>
              <w:ind w:left="117" w:right="283"/>
              <w:rPr>
                <w:sz w:val="28"/>
              </w:rPr>
            </w:pPr>
            <w:r>
              <w:rPr>
                <w:sz w:val="28"/>
              </w:rPr>
              <w:t>по моделированию в графическом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редакторе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геометрических фигур конструкций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избы и различные варианты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устройства.</w:t>
            </w:r>
          </w:p>
          <w:p w14:paraId="238715EC" w14:textId="77777777" w:rsidR="00535C03" w:rsidRDefault="00535C03" w:rsidP="00AC071A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1060D74E" w14:textId="77777777" w:rsidR="00535C03" w:rsidRDefault="00535C03" w:rsidP="00AC071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красоты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6E307345" w14:textId="77777777" w:rsidR="00535C03" w:rsidRDefault="00535C03" w:rsidP="00AC071A">
            <w:pPr>
              <w:pStyle w:val="TableParagraph"/>
              <w:spacing w:before="32" w:line="256" w:lineRule="auto"/>
              <w:ind w:left="117" w:right="545"/>
              <w:rPr>
                <w:sz w:val="28"/>
              </w:rPr>
            </w:pPr>
            <w:r>
              <w:rPr>
                <w:sz w:val="28"/>
              </w:rPr>
              <w:t>конструктивных особенностей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деревянного</w:t>
            </w:r>
          </w:p>
          <w:p w14:paraId="53C31726" w14:textId="77777777" w:rsidR="00535C03" w:rsidRDefault="00535C03" w:rsidP="00AC071A">
            <w:pPr>
              <w:pStyle w:val="TableParagraph"/>
              <w:spacing w:before="2" w:line="264" w:lineRule="auto"/>
              <w:ind w:left="117" w:right="292"/>
              <w:rPr>
                <w:sz w:val="28"/>
              </w:rPr>
            </w:pPr>
            <w:r>
              <w:rPr>
                <w:sz w:val="28"/>
              </w:rPr>
              <w:t>зодчества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(архитектурный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острове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Кижи).</w:t>
            </w:r>
          </w:p>
          <w:p w14:paraId="7E5BFB05" w14:textId="77777777" w:rsidR="00535C03" w:rsidRDefault="00535C03" w:rsidP="00AC071A">
            <w:pPr>
              <w:pStyle w:val="TableParagraph"/>
              <w:spacing w:line="256" w:lineRule="auto"/>
              <w:ind w:left="117" w:right="110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Приобретение </w:t>
            </w:r>
            <w:r>
              <w:rPr>
                <w:sz w:val="28"/>
              </w:rPr>
              <w:t>представления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красоте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конструктивных</w:t>
            </w:r>
          </w:p>
          <w:p w14:paraId="29B9F670" w14:textId="77777777" w:rsidR="00535C03" w:rsidRDefault="00535C03" w:rsidP="00AC071A">
            <w:pPr>
              <w:pStyle w:val="TableParagraph"/>
              <w:spacing w:line="264" w:lineRule="auto"/>
              <w:ind w:left="117" w:right="409"/>
              <w:rPr>
                <w:sz w:val="28"/>
              </w:rPr>
            </w:pPr>
            <w:r>
              <w:rPr>
                <w:sz w:val="28"/>
              </w:rPr>
              <w:t>особенностях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деревянного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зодчества.</w:t>
            </w:r>
          </w:p>
          <w:p w14:paraId="5E2FF7D5" w14:textId="77777777" w:rsidR="00535C03" w:rsidRDefault="00535C03" w:rsidP="00AC071A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Коллективная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творческая</w:t>
            </w:r>
          </w:p>
          <w:p w14:paraId="71439BB7" w14:textId="77777777" w:rsidR="00535C03" w:rsidRDefault="00535C03" w:rsidP="00AC071A">
            <w:pPr>
              <w:pStyle w:val="TableParagraph"/>
              <w:spacing w:before="16"/>
              <w:ind w:left="117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созданию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панно.</w:t>
            </w:r>
          </w:p>
        </w:tc>
      </w:tr>
    </w:tbl>
    <w:p w14:paraId="72375ECA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TableNormal"/>
        <w:tblW w:w="14846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707"/>
        <w:gridCol w:w="4977"/>
        <w:gridCol w:w="4769"/>
      </w:tblGrid>
      <w:tr w:rsidR="00535C03" w:rsidRPr="00683BFA" w14:paraId="63977EA6" w14:textId="77777777" w:rsidTr="00535C03">
        <w:trPr>
          <w:trHeight w:val="9045"/>
        </w:trPr>
        <w:tc>
          <w:tcPr>
            <w:tcW w:w="699" w:type="dxa"/>
          </w:tcPr>
          <w:p w14:paraId="513C56FB" w14:textId="77777777" w:rsidR="00535C03" w:rsidRDefault="00535C03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12E1AEBB" w14:textId="77777777" w:rsidR="00535C03" w:rsidRDefault="00535C03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76F903B6" w14:textId="77777777" w:rsidR="00535C03" w:rsidRDefault="00535C03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  <w:tcBorders>
              <w:bottom w:val="single" w:sz="4" w:space="0" w:color="auto"/>
            </w:tcBorders>
          </w:tcPr>
          <w:p w14:paraId="4A105DC5" w14:textId="77777777" w:rsidR="00535C03" w:rsidRDefault="00535C03" w:rsidP="00AC071A">
            <w:pPr>
              <w:pStyle w:val="TableParagraph"/>
              <w:spacing w:line="259" w:lineRule="auto"/>
              <w:ind w:left="117" w:right="496"/>
              <w:rPr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«Графика»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Графическое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былин,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древних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легенд, сказок и сказаний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14:paraId="70EA23C2" w14:textId="77777777" w:rsidR="00535C03" w:rsidRDefault="00535C03" w:rsidP="00AC071A">
            <w:pPr>
              <w:pStyle w:val="TableParagraph"/>
              <w:spacing w:line="322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«Жиопись»</w:t>
            </w:r>
          </w:p>
          <w:p w14:paraId="616AB778" w14:textId="77777777" w:rsidR="00535C03" w:rsidRDefault="00535C03" w:rsidP="00AC071A">
            <w:pPr>
              <w:pStyle w:val="TableParagraph"/>
              <w:spacing w:before="20" w:line="256" w:lineRule="auto"/>
              <w:ind w:left="117" w:right="641"/>
              <w:rPr>
                <w:sz w:val="28"/>
              </w:rPr>
            </w:pPr>
            <w:r>
              <w:rPr>
                <w:sz w:val="28"/>
              </w:rPr>
              <w:t>Портретные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наблюдению</w:t>
            </w:r>
          </w:p>
          <w:p w14:paraId="560D694F" w14:textId="77777777" w:rsidR="00535C03" w:rsidRDefault="00535C03" w:rsidP="00AC071A">
            <w:pPr>
              <w:pStyle w:val="TableParagraph"/>
              <w:spacing w:before="9" w:line="256" w:lineRule="auto"/>
              <w:ind w:left="117" w:right="372"/>
              <w:jc w:val="both"/>
              <w:rPr>
                <w:sz w:val="28"/>
              </w:rPr>
            </w:pPr>
            <w:r>
              <w:rPr>
                <w:sz w:val="28"/>
              </w:rPr>
              <w:t>с разным содержанием: женский 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мужской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портрет,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персонажа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выбранной</w:t>
            </w:r>
          </w:p>
          <w:p w14:paraId="5B8DD90F" w14:textId="77777777" w:rsidR="00535C03" w:rsidRDefault="00535C03" w:rsidP="00AC071A">
            <w:pPr>
              <w:pStyle w:val="TableParagraph"/>
              <w:spacing w:before="4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культурной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эпохи).</w:t>
            </w:r>
          </w:p>
          <w:p w14:paraId="6BCCFAB9" w14:textId="77777777" w:rsidR="00535C03" w:rsidRDefault="00535C03" w:rsidP="00AC071A">
            <w:pPr>
              <w:pStyle w:val="TableParagraph"/>
              <w:spacing w:before="9"/>
              <w:rPr>
                <w:b/>
                <w:sz w:val="32"/>
              </w:rPr>
            </w:pPr>
          </w:p>
          <w:p w14:paraId="31BB8916" w14:textId="77777777" w:rsidR="00535C03" w:rsidRDefault="00535C03" w:rsidP="00AC071A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«Графика»</w:t>
            </w:r>
          </w:p>
          <w:p w14:paraId="0286F0D4" w14:textId="77777777" w:rsidR="00535C03" w:rsidRDefault="00535C03" w:rsidP="00AC071A">
            <w:pPr>
              <w:pStyle w:val="TableParagraph"/>
              <w:spacing w:before="24" w:line="259" w:lineRule="auto"/>
              <w:ind w:left="117" w:right="245"/>
              <w:rPr>
                <w:sz w:val="28"/>
              </w:rPr>
            </w:pPr>
            <w:r>
              <w:rPr>
                <w:sz w:val="28"/>
              </w:rPr>
              <w:t>Рисунок фигуры человека: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пропорции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фигуры, передача движения фигуры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плоскости листа: бег,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ходьба,</w:t>
            </w:r>
          </w:p>
          <w:p w14:paraId="0DD1B4B5" w14:textId="77777777" w:rsidR="00535C03" w:rsidRDefault="00535C03" w:rsidP="00AC071A">
            <w:pPr>
              <w:pStyle w:val="TableParagraph"/>
              <w:spacing w:line="259" w:lineRule="auto"/>
              <w:ind w:left="117" w:right="838"/>
              <w:rPr>
                <w:sz w:val="28"/>
              </w:rPr>
            </w:pPr>
            <w:r>
              <w:rPr>
                <w:sz w:val="28"/>
              </w:rPr>
              <w:t>сидящая и стоящая фигуры.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былин, древних легенд, сказок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сказаний 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</w:tc>
        <w:tc>
          <w:tcPr>
            <w:tcW w:w="4769" w:type="dxa"/>
            <w:tcBorders>
              <w:bottom w:val="single" w:sz="4" w:space="0" w:color="auto"/>
            </w:tcBorders>
          </w:tcPr>
          <w:p w14:paraId="410E465E" w14:textId="77777777" w:rsidR="00535C03" w:rsidRDefault="00535C03" w:rsidP="00AC071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</w:p>
          <w:p w14:paraId="5BAE60FC" w14:textId="77777777" w:rsidR="00535C03" w:rsidRDefault="00535C03" w:rsidP="00AC071A">
            <w:pPr>
              <w:pStyle w:val="TableParagraph"/>
              <w:spacing w:before="23" w:line="256" w:lineRule="auto"/>
              <w:ind w:left="117" w:right="69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одеждах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красоте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14:paraId="4BCB7F69" w14:textId="77777777" w:rsidR="00535C03" w:rsidRDefault="00535C03" w:rsidP="00AC071A">
            <w:pPr>
              <w:pStyle w:val="TableParagraph"/>
              <w:spacing w:before="10" w:line="259" w:lineRule="auto"/>
              <w:ind w:left="117" w:right="12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культурах,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изображении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персонажей</w:t>
            </w:r>
          </w:p>
          <w:p w14:paraId="58E3AD25" w14:textId="77777777" w:rsidR="00535C03" w:rsidRDefault="00535C03" w:rsidP="00AC071A">
            <w:pPr>
              <w:pStyle w:val="TableParagraph"/>
              <w:spacing w:line="261" w:lineRule="auto"/>
              <w:ind w:left="117" w:right="810"/>
              <w:rPr>
                <w:sz w:val="28"/>
              </w:rPr>
            </w:pPr>
            <w:r>
              <w:rPr>
                <w:sz w:val="28"/>
              </w:rPr>
              <w:t>сказаний и легенд или просто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</w:p>
          <w:p w14:paraId="317641A7" w14:textId="77777777" w:rsidR="00535C03" w:rsidRDefault="00535C03" w:rsidP="00AC071A">
            <w:pPr>
              <w:pStyle w:val="TableParagraph"/>
              <w:spacing w:line="256" w:lineRule="auto"/>
              <w:ind w:left="117" w:right="303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красоте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 народного костюма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головных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женских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уборов.</w:t>
            </w:r>
          </w:p>
          <w:p w14:paraId="20C17C03" w14:textId="77777777" w:rsidR="00535C03" w:rsidRDefault="00535C03" w:rsidP="00AC071A">
            <w:pPr>
              <w:pStyle w:val="TableParagraph"/>
              <w:rPr>
                <w:b/>
                <w:sz w:val="30"/>
              </w:rPr>
            </w:pPr>
          </w:p>
          <w:p w14:paraId="39BF387C" w14:textId="77777777" w:rsidR="00535C03" w:rsidRDefault="00535C03" w:rsidP="00AC071A">
            <w:pPr>
              <w:pStyle w:val="TableParagraph"/>
              <w:spacing w:line="259" w:lineRule="auto"/>
              <w:ind w:left="117" w:right="135"/>
              <w:rPr>
                <w:sz w:val="28"/>
              </w:rPr>
            </w:pPr>
            <w:r>
              <w:rPr>
                <w:sz w:val="28"/>
              </w:rPr>
              <w:t>Изучение основных пропорций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фигуры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пропорциональных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отдельных частей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фигуры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  <w:p w14:paraId="77E6CC21" w14:textId="77777777" w:rsidR="00535C03" w:rsidRDefault="00535C03" w:rsidP="00AC071A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рисунках.</w:t>
            </w:r>
          </w:p>
          <w:p w14:paraId="6C31FB15" w14:textId="77777777" w:rsidR="00535C03" w:rsidRDefault="00535C03" w:rsidP="00AC071A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pacing w:val="-1"/>
                <w:sz w:val="28"/>
              </w:rPr>
              <w:t>Приобретение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</w:p>
          <w:p w14:paraId="547A4073" w14:textId="77777777" w:rsidR="00535C03" w:rsidRDefault="00535C03" w:rsidP="00AC071A">
            <w:pPr>
              <w:pStyle w:val="TableParagraph"/>
              <w:spacing w:before="31" w:line="256" w:lineRule="auto"/>
              <w:ind w:left="117" w:right="69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одеждах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красоте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14:paraId="7107644D" w14:textId="77777777" w:rsidR="00535C03" w:rsidRDefault="00535C03" w:rsidP="00AC071A">
            <w:pPr>
              <w:pStyle w:val="TableParagraph"/>
              <w:spacing w:before="3" w:line="256" w:lineRule="auto"/>
              <w:ind w:left="117" w:right="12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культурах,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изображении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персонажей</w:t>
            </w:r>
          </w:p>
          <w:p w14:paraId="439FC6B9" w14:textId="77777777" w:rsidR="00535C03" w:rsidRDefault="00535C03" w:rsidP="00AC071A">
            <w:pPr>
              <w:pStyle w:val="TableParagraph"/>
              <w:spacing w:before="10" w:line="256" w:lineRule="auto"/>
              <w:ind w:left="117" w:right="810"/>
              <w:rPr>
                <w:sz w:val="28"/>
              </w:rPr>
            </w:pPr>
            <w:r>
              <w:rPr>
                <w:sz w:val="28"/>
              </w:rPr>
              <w:t>сказаний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легенд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</w:p>
        </w:tc>
      </w:tr>
      <w:tr w:rsidR="00535C03" w:rsidRPr="00683BFA" w14:paraId="3F38EB92" w14:textId="77777777" w:rsidTr="00535C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76"/>
        </w:trPr>
        <w:tc>
          <w:tcPr>
            <w:tcW w:w="699" w:type="dxa"/>
            <w:tcBorders>
              <w:right w:val="single" w:sz="4" w:space="0" w:color="auto"/>
            </w:tcBorders>
          </w:tcPr>
          <w:p w14:paraId="45E27F2B" w14:textId="77777777" w:rsidR="00535C03" w:rsidRDefault="00535C03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7ECC" w14:textId="77777777" w:rsidR="00535C03" w:rsidRDefault="00535C03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1A59" w14:textId="77777777" w:rsidR="00535C03" w:rsidRDefault="00535C03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91B0" w14:textId="77777777" w:rsidR="00535C03" w:rsidRDefault="00535C03" w:rsidP="00AC071A">
            <w:pPr>
              <w:pStyle w:val="TableParagraph"/>
              <w:spacing w:line="318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14:paraId="08C2E01D" w14:textId="77777777" w:rsidR="00535C03" w:rsidRDefault="00535C03" w:rsidP="00AC071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Тематические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многофигурные</w:t>
            </w:r>
          </w:p>
          <w:p w14:paraId="371C5D7A" w14:textId="77777777" w:rsidR="00535C03" w:rsidRDefault="00535C03" w:rsidP="00AC071A">
            <w:pPr>
              <w:pStyle w:val="TableParagraph"/>
              <w:spacing w:before="24" w:line="261" w:lineRule="auto"/>
              <w:ind w:left="117" w:right="133"/>
              <w:rPr>
                <w:sz w:val="28"/>
              </w:rPr>
            </w:pPr>
            <w:r>
              <w:rPr>
                <w:sz w:val="28"/>
              </w:rPr>
              <w:t>композиции: коллективно созданные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панно-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аппликации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вырезанных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персонажей</w:t>
            </w:r>
          </w:p>
          <w:p w14:paraId="563AD9DA" w14:textId="77777777" w:rsidR="00535C03" w:rsidRDefault="00535C03" w:rsidP="00AC071A">
            <w:pPr>
              <w:pStyle w:val="TableParagraph"/>
              <w:spacing w:line="261" w:lineRule="auto"/>
              <w:ind w:left="117" w:right="24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качестве иллюстраций к сказкам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легендам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5371" w14:textId="77777777" w:rsidR="00535C03" w:rsidRDefault="00535C03" w:rsidP="00AC071A">
            <w:pPr>
              <w:pStyle w:val="TableParagraph"/>
              <w:spacing w:line="256" w:lineRule="auto"/>
              <w:ind w:left="117" w:right="310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созданию</w:t>
            </w:r>
          </w:p>
          <w:p w14:paraId="48C1E852" w14:textId="77777777" w:rsidR="00535C03" w:rsidRDefault="00535C03" w:rsidP="00AC071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композиционного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панно</w:t>
            </w:r>
          </w:p>
          <w:p w14:paraId="51FA7C90" w14:textId="77777777" w:rsidR="00535C03" w:rsidRDefault="00535C03" w:rsidP="00AC071A">
            <w:pPr>
              <w:pStyle w:val="TableParagraph"/>
              <w:spacing w:before="29" w:line="259" w:lineRule="auto"/>
              <w:ind w:left="117" w:right="697"/>
              <w:rPr>
                <w:sz w:val="28"/>
              </w:rPr>
            </w:pPr>
            <w:r>
              <w:rPr>
                <w:sz w:val="28"/>
              </w:rPr>
              <w:t>(аппликации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рисунков) на темы 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праздников (русского народного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праздника и традиционных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праздников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народов),</w:t>
            </w:r>
          </w:p>
          <w:p w14:paraId="118973F0" w14:textId="77777777" w:rsidR="00535C03" w:rsidRDefault="00535C03" w:rsidP="00AC071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выражается обобщённый</w:t>
            </w:r>
          </w:p>
          <w:p w14:paraId="61316692" w14:textId="77777777" w:rsidR="00535C03" w:rsidRDefault="00535C03" w:rsidP="00AC071A">
            <w:pPr>
              <w:pStyle w:val="TableParagraph"/>
              <w:spacing w:before="25"/>
              <w:ind w:left="117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</w:tr>
      <w:tr w:rsidR="00535C03" w:rsidRPr="00683BFA" w14:paraId="33FB666F" w14:textId="77777777" w:rsidTr="00535C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919"/>
        </w:trPr>
        <w:tc>
          <w:tcPr>
            <w:tcW w:w="699" w:type="dxa"/>
            <w:tcBorders>
              <w:right w:val="single" w:sz="4" w:space="0" w:color="auto"/>
            </w:tcBorders>
          </w:tcPr>
          <w:p w14:paraId="05B21589" w14:textId="77777777" w:rsidR="00535C03" w:rsidRDefault="00535C03" w:rsidP="00AC071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E5EA" w14:textId="77777777" w:rsidR="00535C03" w:rsidRDefault="00535C03" w:rsidP="00AC071A">
            <w:pPr>
              <w:pStyle w:val="TableParagraph"/>
              <w:spacing w:line="259" w:lineRule="auto"/>
              <w:ind w:left="117" w:right="687"/>
              <w:rPr>
                <w:sz w:val="28"/>
              </w:rPr>
            </w:pPr>
            <w:r>
              <w:rPr>
                <w:spacing w:val="-1"/>
                <w:sz w:val="28"/>
              </w:rPr>
              <w:t>Древние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нашей земли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FDE1" w14:textId="77777777" w:rsidR="00535C03" w:rsidRDefault="00535C03" w:rsidP="00AC071A">
            <w:pPr>
              <w:pStyle w:val="TableParagraph"/>
              <w:spacing w:line="318" w:lineRule="exact"/>
              <w:ind w:left="706" w:right="671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593C" w14:textId="77777777" w:rsidR="00535C03" w:rsidRDefault="00535C03" w:rsidP="00AC071A">
            <w:pPr>
              <w:pStyle w:val="TableParagraph"/>
              <w:spacing w:line="259" w:lineRule="auto"/>
              <w:ind w:left="117" w:right="1288"/>
              <w:rPr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Освоение образа и структуры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архитектурного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пространства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древнерусского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города.</w:t>
            </w:r>
          </w:p>
          <w:p w14:paraId="33542AFD" w14:textId="77777777" w:rsidR="00535C03" w:rsidRDefault="00535C03" w:rsidP="00AC071A">
            <w:pPr>
              <w:pStyle w:val="TableParagraph"/>
              <w:spacing w:line="259" w:lineRule="auto"/>
              <w:ind w:left="117" w:right="218"/>
              <w:rPr>
                <w:sz w:val="28"/>
              </w:rPr>
            </w:pPr>
            <w:r>
              <w:rPr>
                <w:sz w:val="28"/>
              </w:rPr>
              <w:t>Крепостные стены и башни, торг,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посад, главный собор. Красота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мудрость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городе.</w:t>
            </w:r>
          </w:p>
          <w:p w14:paraId="3F01FDBB" w14:textId="77777777" w:rsidR="00535C03" w:rsidRDefault="00535C03" w:rsidP="00AC071A">
            <w:pPr>
              <w:pStyle w:val="TableParagraph"/>
              <w:spacing w:before="7"/>
              <w:rPr>
                <w:b/>
                <w:sz w:val="29"/>
              </w:rPr>
            </w:pPr>
          </w:p>
          <w:p w14:paraId="4A6FD642" w14:textId="77777777" w:rsidR="00535C03" w:rsidRDefault="00535C03" w:rsidP="00AC071A">
            <w:pPr>
              <w:pStyle w:val="TableParagraph"/>
              <w:spacing w:before="1" w:line="261" w:lineRule="auto"/>
              <w:ind w:left="117" w:right="1288"/>
              <w:rPr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Освоение образа и структуры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архитектурного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пространства</w:t>
            </w:r>
          </w:p>
          <w:p w14:paraId="3F7B8E53" w14:textId="77777777" w:rsidR="00535C03" w:rsidRDefault="00535C03" w:rsidP="00AC071A">
            <w:pPr>
              <w:pStyle w:val="TableParagraph"/>
              <w:spacing w:line="256" w:lineRule="auto"/>
              <w:ind w:left="117" w:right="454"/>
              <w:jc w:val="both"/>
              <w:rPr>
                <w:sz w:val="28"/>
              </w:rPr>
            </w:pPr>
            <w:r>
              <w:rPr>
                <w:sz w:val="28"/>
              </w:rPr>
              <w:t>древнерусского города. Крепостные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стены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башни,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торг,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собор.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Красота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мудрость</w:t>
            </w:r>
          </w:p>
          <w:p w14:paraId="020FD2A9" w14:textId="77777777" w:rsidR="00535C03" w:rsidRDefault="00535C03" w:rsidP="00AC071A">
            <w:pPr>
              <w:pStyle w:val="TableParagraph"/>
              <w:spacing w:before="3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городе.</w:t>
            </w:r>
          </w:p>
          <w:p w14:paraId="34113BF7" w14:textId="77777777" w:rsidR="00535C03" w:rsidRDefault="00535C03" w:rsidP="00AC071A">
            <w:pPr>
              <w:pStyle w:val="TableParagraph"/>
              <w:spacing w:before="23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50C5" w14:textId="77777777" w:rsidR="00535C03" w:rsidRDefault="00535C03" w:rsidP="00AC071A">
            <w:pPr>
              <w:pStyle w:val="TableParagraph"/>
              <w:spacing w:line="256" w:lineRule="auto"/>
              <w:ind w:left="117" w:right="760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зарисовок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отечественной и 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архитектуры.</w:t>
            </w:r>
          </w:p>
          <w:p w14:paraId="02C55E7A" w14:textId="77777777" w:rsidR="00535C03" w:rsidRDefault="00535C03" w:rsidP="00AC071A">
            <w:pPr>
              <w:pStyle w:val="TableParagraph"/>
              <w:spacing w:before="8"/>
              <w:ind w:left="117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</w:p>
          <w:p w14:paraId="68C617AE" w14:textId="77777777" w:rsidR="00535C03" w:rsidRDefault="00535C03" w:rsidP="00AC071A">
            <w:pPr>
              <w:pStyle w:val="TableParagraph"/>
              <w:spacing w:before="23" w:line="259" w:lineRule="auto"/>
              <w:ind w:left="117" w:right="175"/>
              <w:rPr>
                <w:sz w:val="28"/>
              </w:rPr>
            </w:pPr>
            <w:r>
              <w:rPr>
                <w:sz w:val="28"/>
              </w:rPr>
              <w:t>композиции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«Древнерусский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город».</w:t>
            </w:r>
          </w:p>
          <w:p w14:paraId="1287523F" w14:textId="77777777" w:rsidR="00535C03" w:rsidRDefault="00535C03" w:rsidP="00AC071A">
            <w:pPr>
              <w:pStyle w:val="TableParagraph"/>
              <w:rPr>
                <w:b/>
                <w:sz w:val="30"/>
              </w:rPr>
            </w:pPr>
          </w:p>
          <w:p w14:paraId="6C6AF1CF" w14:textId="77777777" w:rsidR="00535C03" w:rsidRDefault="00535C03" w:rsidP="00AC071A">
            <w:pPr>
              <w:pStyle w:val="TableParagraph"/>
              <w:rPr>
                <w:b/>
                <w:sz w:val="30"/>
              </w:rPr>
            </w:pPr>
          </w:p>
          <w:p w14:paraId="5DCB7182" w14:textId="77777777" w:rsidR="00535C03" w:rsidRDefault="00535C03" w:rsidP="00AC071A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60CE63DD" w14:textId="77777777" w:rsidR="00535C03" w:rsidRDefault="00535C03" w:rsidP="00AC071A">
            <w:pPr>
              <w:pStyle w:val="TableParagraph"/>
              <w:spacing w:line="256" w:lineRule="auto"/>
              <w:ind w:left="117" w:right="817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объяснение,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заключается значимость</w:t>
            </w:r>
          </w:p>
          <w:p w14:paraId="68D9F4BE" w14:textId="77777777" w:rsidR="00535C03" w:rsidRDefault="00535C03" w:rsidP="00AC071A">
            <w:pPr>
              <w:pStyle w:val="TableParagraph"/>
              <w:spacing w:before="10" w:line="256" w:lineRule="auto"/>
              <w:ind w:left="117" w:right="298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архитектурных памятников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исторического образа своей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14:paraId="0C8F069A" w14:textId="77777777" w:rsidR="00535C03" w:rsidRDefault="00535C03" w:rsidP="00AC071A">
            <w:pPr>
              <w:pStyle w:val="TableParagraph"/>
              <w:spacing w:before="12"/>
              <w:ind w:left="117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14:paraId="65FCF2CC" w14:textId="77777777" w:rsidR="00535C03" w:rsidRDefault="00535C03" w:rsidP="00AC071A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макета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«Древний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город».</w:t>
            </w:r>
          </w:p>
        </w:tc>
      </w:tr>
      <w:tr w:rsidR="00535C03" w:rsidRPr="00683BFA" w14:paraId="7B733065" w14:textId="77777777" w:rsidTr="00535C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391"/>
        </w:trPr>
        <w:tc>
          <w:tcPr>
            <w:tcW w:w="699" w:type="dxa"/>
            <w:tcBorders>
              <w:bottom w:val="single" w:sz="4" w:space="0" w:color="auto"/>
              <w:right w:val="single" w:sz="4" w:space="0" w:color="auto"/>
            </w:tcBorders>
          </w:tcPr>
          <w:p w14:paraId="4E95807F" w14:textId="77777777" w:rsidR="00535C03" w:rsidRDefault="00535C03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6F9D" w14:textId="77777777" w:rsidR="00535C03" w:rsidRDefault="00535C03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ADF4" w14:textId="77777777" w:rsidR="00535C03" w:rsidRDefault="00535C03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5443" w14:textId="77777777" w:rsidR="00535C03" w:rsidRDefault="00535C03" w:rsidP="00AC071A">
            <w:pPr>
              <w:pStyle w:val="TableParagraph"/>
              <w:spacing w:line="256" w:lineRule="auto"/>
              <w:ind w:left="117" w:right="1082"/>
              <w:rPr>
                <w:sz w:val="28"/>
              </w:rPr>
            </w:pPr>
            <w:r>
              <w:rPr>
                <w:sz w:val="28"/>
              </w:rPr>
              <w:t>людей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наследия.</w:t>
            </w:r>
          </w:p>
          <w:p w14:paraId="66347A62" w14:textId="77777777" w:rsidR="00535C03" w:rsidRDefault="00535C03" w:rsidP="00AC071A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0647FEF6" w14:textId="77777777" w:rsidR="00535C03" w:rsidRDefault="00535C03" w:rsidP="00AC071A">
            <w:pPr>
              <w:pStyle w:val="TableParagraph"/>
              <w:spacing w:before="1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</w:p>
          <w:p w14:paraId="130CD26D" w14:textId="77777777" w:rsidR="00535C03" w:rsidRDefault="00535C03" w:rsidP="00AC071A">
            <w:pPr>
              <w:pStyle w:val="TableParagraph"/>
              <w:spacing w:before="24" w:line="256" w:lineRule="auto"/>
              <w:ind w:left="117" w:right="567"/>
              <w:rPr>
                <w:sz w:val="28"/>
              </w:rPr>
            </w:pPr>
            <w:r>
              <w:rPr>
                <w:sz w:val="28"/>
              </w:rPr>
              <w:t>Конструкция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каменного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собора: свод,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нефы,</w:t>
            </w:r>
          </w:p>
          <w:p w14:paraId="6DF155C5" w14:textId="77777777" w:rsidR="00535C03" w:rsidRDefault="00535C03" w:rsidP="00AC071A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закомары,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купол.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собора</w:t>
            </w:r>
          </w:p>
          <w:p w14:paraId="5E744CEB" w14:textId="77777777" w:rsidR="00535C03" w:rsidRDefault="00535C03" w:rsidP="00AC071A">
            <w:pPr>
              <w:pStyle w:val="TableParagraph"/>
              <w:spacing w:before="31" w:line="256" w:lineRule="auto"/>
              <w:ind w:left="117" w:right="24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древнего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собор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архитектурная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доминанта.</w:t>
            </w:r>
          </w:p>
          <w:p w14:paraId="2EB7B202" w14:textId="77777777" w:rsidR="00535C03" w:rsidRDefault="00535C03" w:rsidP="00AC071A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5834BA03" w14:textId="77777777" w:rsidR="00535C03" w:rsidRDefault="00535C03" w:rsidP="00AC071A">
            <w:pPr>
              <w:pStyle w:val="TableParagraph"/>
              <w:spacing w:line="261" w:lineRule="auto"/>
              <w:ind w:left="117" w:right="1288"/>
              <w:rPr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Освоение образа и структуры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архитектурного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пространства</w:t>
            </w:r>
          </w:p>
          <w:p w14:paraId="79D0E346" w14:textId="77777777" w:rsidR="00535C03" w:rsidRDefault="00535C03" w:rsidP="00AC071A">
            <w:pPr>
              <w:pStyle w:val="TableParagraph"/>
              <w:spacing w:line="261" w:lineRule="auto"/>
              <w:ind w:left="117" w:right="454"/>
              <w:jc w:val="both"/>
              <w:rPr>
                <w:sz w:val="28"/>
              </w:rPr>
            </w:pPr>
            <w:r>
              <w:rPr>
                <w:sz w:val="28"/>
              </w:rPr>
              <w:t>древнерусского города. Крепостные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стены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башни,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торг,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собор.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Красота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мудрость</w:t>
            </w:r>
          </w:p>
          <w:p w14:paraId="5DABDAA1" w14:textId="77777777" w:rsidR="00535C03" w:rsidRDefault="00535C03" w:rsidP="00AC071A">
            <w:pPr>
              <w:pStyle w:val="TableParagraph"/>
              <w:spacing w:line="259" w:lineRule="auto"/>
              <w:ind w:left="117" w:right="194"/>
              <w:rPr>
                <w:sz w:val="28"/>
              </w:rPr>
            </w:pPr>
            <w:r>
              <w:rPr>
                <w:sz w:val="28"/>
              </w:rPr>
              <w:t>в организации города, жизнь в городе.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 сохранения культурного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наследия.</w:t>
            </w:r>
          </w:p>
          <w:p w14:paraId="24EF4967" w14:textId="77777777" w:rsidR="00535C03" w:rsidRDefault="00535C03" w:rsidP="00AC071A">
            <w:pPr>
              <w:pStyle w:val="TableParagraph"/>
              <w:rPr>
                <w:b/>
                <w:sz w:val="30"/>
              </w:rPr>
            </w:pPr>
          </w:p>
          <w:p w14:paraId="0ADFB203" w14:textId="77777777" w:rsidR="00535C03" w:rsidRDefault="00535C03" w:rsidP="00AC071A">
            <w:pPr>
              <w:pStyle w:val="TableParagraph"/>
              <w:spacing w:before="4"/>
              <w:rPr>
                <w:b/>
                <w:sz w:val="29"/>
              </w:rPr>
            </w:pPr>
          </w:p>
          <w:p w14:paraId="42BCDC68" w14:textId="77777777" w:rsidR="00535C03" w:rsidRDefault="00535C03" w:rsidP="00AC071A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14:paraId="626047EA" w14:textId="77777777" w:rsidR="00535C03" w:rsidRDefault="00535C03" w:rsidP="00AC071A">
            <w:pPr>
              <w:pStyle w:val="TableParagraph"/>
              <w:spacing w:before="24" w:line="256" w:lineRule="auto"/>
              <w:ind w:left="117" w:right="838"/>
              <w:rPr>
                <w:sz w:val="28"/>
              </w:rPr>
            </w:pPr>
            <w:r>
              <w:rPr>
                <w:sz w:val="28"/>
              </w:rPr>
              <w:t>Графическое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былин, древних легенд, сказок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сказаний 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14:paraId="22B3B673" w14:textId="77777777" w:rsidR="00535C03" w:rsidRDefault="00535C03" w:rsidP="00AC071A">
            <w:pPr>
              <w:pStyle w:val="TableParagraph"/>
              <w:spacing w:before="11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«Декоративно-прикладное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1678" w14:textId="77777777" w:rsidR="00535C03" w:rsidRDefault="00535C03" w:rsidP="00AC071A">
            <w:pPr>
              <w:pStyle w:val="TableParagraph"/>
              <w:rPr>
                <w:b/>
                <w:sz w:val="30"/>
              </w:rPr>
            </w:pPr>
          </w:p>
          <w:p w14:paraId="1E49D861" w14:textId="77777777" w:rsidR="00535C03" w:rsidRDefault="00535C03" w:rsidP="00AC071A">
            <w:pPr>
              <w:pStyle w:val="TableParagraph"/>
              <w:rPr>
                <w:b/>
                <w:sz w:val="30"/>
              </w:rPr>
            </w:pPr>
          </w:p>
          <w:p w14:paraId="11FED277" w14:textId="77777777" w:rsidR="00535C03" w:rsidRDefault="00535C03" w:rsidP="00AC071A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77DCCECF" w14:textId="77777777" w:rsidR="00535C03" w:rsidRDefault="00535C03" w:rsidP="00AC071A">
            <w:pPr>
              <w:pStyle w:val="TableParagraph"/>
              <w:spacing w:before="1" w:line="256" w:lineRule="auto"/>
              <w:ind w:left="117" w:right="332"/>
              <w:rPr>
                <w:sz w:val="28"/>
              </w:rPr>
            </w:pPr>
            <w:r>
              <w:rPr>
                <w:sz w:val="28"/>
              </w:rPr>
              <w:t>Приобретение знаний и умений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конструкцию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каменного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древнерусского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храма.</w:t>
            </w:r>
          </w:p>
          <w:p w14:paraId="6CF6C226" w14:textId="77777777" w:rsidR="00535C03" w:rsidRDefault="00535C03" w:rsidP="00AC071A">
            <w:pPr>
              <w:pStyle w:val="TableParagraph"/>
              <w:rPr>
                <w:b/>
                <w:sz w:val="30"/>
              </w:rPr>
            </w:pPr>
          </w:p>
          <w:p w14:paraId="51831BD2" w14:textId="77777777" w:rsidR="00535C03" w:rsidRDefault="00535C03" w:rsidP="00AC071A">
            <w:pPr>
              <w:pStyle w:val="TableParagraph"/>
              <w:rPr>
                <w:b/>
                <w:sz w:val="30"/>
              </w:rPr>
            </w:pPr>
          </w:p>
          <w:p w14:paraId="2DCF3669" w14:textId="77777777" w:rsidR="00535C03" w:rsidRDefault="00535C03" w:rsidP="00AC071A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01671BF0" w14:textId="77777777" w:rsidR="00535C03" w:rsidRDefault="00535C03" w:rsidP="00AC071A">
            <w:pPr>
              <w:pStyle w:val="TableParagraph"/>
              <w:spacing w:line="261" w:lineRule="auto"/>
              <w:ind w:left="117" w:right="1379"/>
              <w:rPr>
                <w:sz w:val="28"/>
              </w:rPr>
            </w:pPr>
            <w:r>
              <w:rPr>
                <w:sz w:val="28"/>
              </w:rPr>
              <w:t>Получение представлений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 устройстве и красоте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древнерусского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14:paraId="6BA765BB" w14:textId="77777777" w:rsidR="00535C03" w:rsidRDefault="00535C03" w:rsidP="00AC071A">
            <w:pPr>
              <w:pStyle w:val="TableParagraph"/>
              <w:spacing w:line="256" w:lineRule="auto"/>
              <w:ind w:left="117" w:right="395"/>
              <w:rPr>
                <w:sz w:val="28"/>
              </w:rPr>
            </w:pPr>
            <w:r>
              <w:rPr>
                <w:sz w:val="28"/>
              </w:rPr>
              <w:t>архитектурном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нём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</w:p>
          <w:p w14:paraId="0FF6A2D6" w14:textId="77777777" w:rsidR="00535C03" w:rsidRDefault="00535C03" w:rsidP="00AC071A">
            <w:pPr>
              <w:pStyle w:val="TableParagraph"/>
              <w:spacing w:before="2" w:line="259" w:lineRule="auto"/>
              <w:ind w:left="117" w:right="152"/>
              <w:rPr>
                <w:sz w:val="28"/>
              </w:rPr>
            </w:pPr>
            <w:r>
              <w:rPr>
                <w:sz w:val="28"/>
              </w:rPr>
              <w:t>Приобретение представлений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заключается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значимость для современных 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сохранения архитектурных</w:t>
            </w:r>
          </w:p>
          <w:p w14:paraId="03D199FA" w14:textId="77777777" w:rsidR="00535C03" w:rsidRDefault="00535C03" w:rsidP="00AC071A">
            <w:pPr>
              <w:pStyle w:val="TableParagraph"/>
              <w:spacing w:line="256" w:lineRule="auto"/>
              <w:ind w:left="117" w:right="345"/>
              <w:rPr>
                <w:sz w:val="28"/>
              </w:rPr>
            </w:pPr>
            <w:r>
              <w:rPr>
                <w:sz w:val="28"/>
              </w:rPr>
              <w:t>памятников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своей и 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14:paraId="1B0CC212" w14:textId="77777777" w:rsidR="00535C03" w:rsidRDefault="00535C03" w:rsidP="00AC071A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537DF37F" w14:textId="77777777" w:rsidR="00535C03" w:rsidRDefault="00535C03" w:rsidP="00AC071A">
            <w:pPr>
              <w:pStyle w:val="TableParagraph"/>
              <w:spacing w:line="256" w:lineRule="auto"/>
              <w:ind w:left="117" w:right="113"/>
              <w:rPr>
                <w:sz w:val="28"/>
              </w:rPr>
            </w:pPr>
            <w:r>
              <w:rPr>
                <w:sz w:val="28"/>
              </w:rPr>
              <w:t>Освоение пропорциональных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фигуры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применение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  <w:p w14:paraId="21F32981" w14:textId="77777777" w:rsidR="00535C03" w:rsidRDefault="00535C03" w:rsidP="00AC071A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рисунках.</w:t>
            </w:r>
          </w:p>
          <w:p w14:paraId="088BEF97" w14:textId="77777777" w:rsidR="00535C03" w:rsidRDefault="00535C03" w:rsidP="00AC071A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</w:p>
        </w:tc>
      </w:tr>
      <w:tr w:rsidR="00535C03" w:rsidRPr="00683BFA" w14:paraId="017C76CB" w14:textId="77777777" w:rsidTr="00535C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391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89E8" w14:textId="77777777" w:rsidR="00535C03" w:rsidRDefault="00535C03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3C75" w14:textId="77777777" w:rsidR="00535C03" w:rsidRDefault="00535C03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30AB" w14:textId="77777777" w:rsidR="00535C03" w:rsidRDefault="00535C03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D3A1" w14:textId="77777777" w:rsidR="00535C03" w:rsidRDefault="00535C03" w:rsidP="00AC071A">
            <w:pPr>
              <w:pStyle w:val="TableParagraph"/>
              <w:spacing w:line="318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искусство»</w:t>
            </w:r>
          </w:p>
          <w:p w14:paraId="4441BA94" w14:textId="77777777" w:rsidR="00535C03" w:rsidRDefault="00535C03" w:rsidP="00AC071A">
            <w:pPr>
              <w:pStyle w:val="TableParagraph"/>
              <w:spacing w:before="23" w:line="256" w:lineRule="auto"/>
              <w:ind w:left="117" w:right="261"/>
              <w:rPr>
                <w:sz w:val="28"/>
              </w:rPr>
            </w:pPr>
            <w:r>
              <w:rPr>
                <w:sz w:val="28"/>
              </w:rPr>
              <w:t>Народный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костюм.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праздничный костюм,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символы</w:t>
            </w:r>
          </w:p>
          <w:p w14:paraId="289F999B" w14:textId="77777777" w:rsidR="00535C03" w:rsidRDefault="00535C03" w:rsidP="00AC071A">
            <w:pPr>
              <w:pStyle w:val="TableParagraph"/>
              <w:spacing w:before="10" w:line="256" w:lineRule="auto"/>
              <w:ind w:left="117" w:right="258"/>
              <w:rPr>
                <w:sz w:val="28"/>
              </w:rPr>
            </w:pPr>
            <w:r>
              <w:rPr>
                <w:sz w:val="28"/>
              </w:rPr>
              <w:t>и обереги в его декоре. Головные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уборы.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мужской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сословий, связь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украшения</w:t>
            </w:r>
          </w:p>
          <w:p w14:paraId="0DD4A0FC" w14:textId="77777777" w:rsidR="00535C03" w:rsidRDefault="00535C03" w:rsidP="00AC071A">
            <w:pPr>
              <w:pStyle w:val="TableParagraph"/>
              <w:spacing w:before="4" w:line="264" w:lineRule="auto"/>
              <w:ind w:left="117" w:right="1154"/>
              <w:rPr>
                <w:sz w:val="28"/>
              </w:rPr>
            </w:pPr>
            <w:r>
              <w:rPr>
                <w:sz w:val="28"/>
              </w:rPr>
              <w:t>костюма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мужчины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занятий.</w:t>
            </w:r>
          </w:p>
          <w:p w14:paraId="31309693" w14:textId="77777777" w:rsidR="00535C03" w:rsidRDefault="00535C03" w:rsidP="00AC071A">
            <w:pPr>
              <w:pStyle w:val="TableParagraph"/>
              <w:rPr>
                <w:b/>
                <w:sz w:val="30"/>
              </w:rPr>
            </w:pPr>
          </w:p>
          <w:p w14:paraId="300D53A1" w14:textId="77777777" w:rsidR="00535C03" w:rsidRDefault="00535C03" w:rsidP="00AC071A">
            <w:pPr>
              <w:pStyle w:val="TableParagraph"/>
              <w:rPr>
                <w:b/>
                <w:sz w:val="30"/>
              </w:rPr>
            </w:pPr>
          </w:p>
          <w:p w14:paraId="0A4E133F" w14:textId="77777777" w:rsidR="00535C03" w:rsidRDefault="00535C03" w:rsidP="00AC071A">
            <w:pPr>
              <w:pStyle w:val="TableParagraph"/>
              <w:rPr>
                <w:b/>
                <w:sz w:val="30"/>
              </w:rPr>
            </w:pPr>
          </w:p>
          <w:p w14:paraId="7044FD80" w14:textId="77777777" w:rsidR="00535C03" w:rsidRDefault="00535C03" w:rsidP="00AC071A">
            <w:pPr>
              <w:pStyle w:val="TableParagraph"/>
              <w:spacing w:before="1"/>
              <w:rPr>
                <w:b/>
                <w:sz w:val="30"/>
              </w:rPr>
            </w:pPr>
          </w:p>
          <w:p w14:paraId="21BDF862" w14:textId="77777777" w:rsidR="00535C03" w:rsidRDefault="00535C03" w:rsidP="00AC071A">
            <w:pPr>
              <w:pStyle w:val="TableParagraph"/>
              <w:spacing w:line="256" w:lineRule="auto"/>
              <w:ind w:left="117" w:right="623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14:paraId="0FEE9C33" w14:textId="77777777" w:rsidR="00535C03" w:rsidRDefault="00535C03" w:rsidP="00AC071A">
            <w:pPr>
              <w:pStyle w:val="TableParagraph"/>
              <w:spacing w:before="3" w:line="261" w:lineRule="auto"/>
              <w:ind w:left="117" w:right="241"/>
              <w:rPr>
                <w:sz w:val="28"/>
              </w:rPr>
            </w:pPr>
            <w:r>
              <w:rPr>
                <w:sz w:val="28"/>
              </w:rPr>
              <w:t>Памятники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древнерусского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зодчества: Московский Кремль,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Новгородский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детинец, Псковский</w:t>
            </w:r>
          </w:p>
          <w:p w14:paraId="4FEB06C6" w14:textId="77777777" w:rsidR="00535C03" w:rsidRDefault="00535C03" w:rsidP="00AC071A">
            <w:pPr>
              <w:pStyle w:val="TableParagraph"/>
              <w:spacing w:line="261" w:lineRule="auto"/>
              <w:ind w:left="117" w:right="700"/>
              <w:rPr>
                <w:sz w:val="28"/>
              </w:rPr>
            </w:pPr>
            <w:r>
              <w:rPr>
                <w:sz w:val="28"/>
              </w:rPr>
              <w:t>Кром,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Казанский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кремль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учётом местных архитектурных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14:paraId="066FC741" w14:textId="77777777" w:rsidR="00535C03" w:rsidRDefault="00535C03" w:rsidP="00AC071A">
            <w:pPr>
              <w:pStyle w:val="TableParagraph"/>
              <w:spacing w:line="256" w:lineRule="auto"/>
              <w:ind w:left="117" w:right="426"/>
              <w:rPr>
                <w:sz w:val="28"/>
              </w:rPr>
            </w:pPr>
            <w:r>
              <w:rPr>
                <w:sz w:val="28"/>
              </w:rPr>
              <w:t>монастырских).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деревянного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зодчества.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BC9E" w14:textId="77777777" w:rsidR="00535C03" w:rsidRDefault="00535C03" w:rsidP="00AC071A">
            <w:pPr>
              <w:pStyle w:val="TableParagraph"/>
              <w:spacing w:line="259" w:lineRule="auto"/>
              <w:ind w:left="117" w:right="319"/>
              <w:rPr>
                <w:sz w:val="28"/>
              </w:rPr>
            </w:pPr>
            <w:r>
              <w:rPr>
                <w:sz w:val="28"/>
              </w:rPr>
              <w:t>фигуры человека в движении.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красоте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 народного костюма,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особенностях мужской одежды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 сословий, а также о 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костюма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мужчины</w:t>
            </w:r>
          </w:p>
          <w:p w14:paraId="53BFAF1F" w14:textId="77777777" w:rsidR="00535C03" w:rsidRDefault="00535C03" w:rsidP="00AC071A">
            <w:pPr>
              <w:pStyle w:val="TableParagraph"/>
              <w:spacing w:line="264" w:lineRule="auto"/>
              <w:ind w:left="117" w:right="47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родом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положением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14:paraId="7BAE1B2A" w14:textId="77777777" w:rsidR="00535C03" w:rsidRDefault="00535C03" w:rsidP="00AC071A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pacing w:val="-1"/>
                <w:sz w:val="28"/>
              </w:rPr>
              <w:t>Приобретение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</w:p>
          <w:p w14:paraId="61551178" w14:textId="77777777" w:rsidR="00535C03" w:rsidRDefault="00535C03" w:rsidP="00AC071A">
            <w:pPr>
              <w:pStyle w:val="TableParagraph"/>
              <w:spacing w:before="16" w:line="256" w:lineRule="auto"/>
              <w:ind w:left="117" w:right="69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одеждах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красоте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14:paraId="178C0223" w14:textId="77777777" w:rsidR="00535C03" w:rsidRDefault="00535C03" w:rsidP="00AC071A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713AAE83" w14:textId="77777777" w:rsidR="00535C03" w:rsidRDefault="00535C03" w:rsidP="00AC071A">
            <w:pPr>
              <w:pStyle w:val="TableParagraph"/>
              <w:spacing w:before="1" w:line="259" w:lineRule="auto"/>
              <w:ind w:left="117" w:right="159"/>
              <w:rPr>
                <w:sz w:val="28"/>
              </w:rPr>
            </w:pPr>
            <w:r>
              <w:rPr>
                <w:sz w:val="28"/>
              </w:rPr>
              <w:t>Получение образных представлений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каменном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древнерусском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зодчестве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(Московский Кремль, Новгородский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детинец, Псковский кром, Казанский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кремль и другие с учётом местных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архитектурных комплексов,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монастырских).</w:t>
            </w:r>
          </w:p>
          <w:p w14:paraId="7345C176" w14:textId="77777777" w:rsidR="00535C03" w:rsidRDefault="00535C03" w:rsidP="00AC071A">
            <w:pPr>
              <w:pStyle w:val="TableParagraph"/>
              <w:spacing w:line="259" w:lineRule="auto"/>
              <w:ind w:left="117" w:right="96"/>
              <w:rPr>
                <w:sz w:val="28"/>
              </w:rPr>
            </w:pPr>
            <w:r>
              <w:rPr>
                <w:sz w:val="28"/>
              </w:rPr>
              <w:t>Приобретение знаний о наиболее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значительных древнерусских соборах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где они находятся, приобретение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красоте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561BBF08" w14:textId="77777777" w:rsidR="00535C03" w:rsidRDefault="00535C03" w:rsidP="00AC071A">
            <w:pPr>
              <w:pStyle w:val="TableParagraph"/>
              <w:spacing w:line="256" w:lineRule="auto"/>
              <w:ind w:left="117" w:right="545"/>
              <w:rPr>
                <w:sz w:val="28"/>
              </w:rPr>
            </w:pPr>
            <w:r>
              <w:rPr>
                <w:sz w:val="28"/>
              </w:rPr>
              <w:t>конструктивных особенностях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деревянного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зодчества.</w:t>
            </w:r>
          </w:p>
        </w:tc>
      </w:tr>
      <w:tr w:rsidR="00535C03" w:rsidRPr="00683BFA" w14:paraId="334AC745" w14:textId="77777777" w:rsidTr="00535C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391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F7E7" w14:textId="77777777" w:rsidR="00535C03" w:rsidRDefault="00535C03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2E8F" w14:textId="77777777" w:rsidR="00535C03" w:rsidRDefault="00535C03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20E4" w14:textId="77777777" w:rsidR="00535C03" w:rsidRDefault="00535C03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81" w14:textId="77777777" w:rsidR="00535C03" w:rsidRDefault="00535C03" w:rsidP="00AC071A">
            <w:pPr>
              <w:pStyle w:val="TableParagraph"/>
              <w:spacing w:line="256" w:lineRule="auto"/>
              <w:ind w:left="117" w:right="6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«Восприятие 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14:paraId="47382C30" w14:textId="77777777" w:rsidR="00535C03" w:rsidRDefault="00535C03" w:rsidP="00AC071A">
            <w:pPr>
              <w:pStyle w:val="TableParagraph"/>
              <w:spacing w:line="261" w:lineRule="auto"/>
              <w:ind w:left="117" w:right="243"/>
              <w:rPr>
                <w:sz w:val="28"/>
              </w:rPr>
            </w:pPr>
            <w:r>
              <w:rPr>
                <w:sz w:val="28"/>
              </w:rPr>
              <w:t>Памятники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древнерусского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зодчества: Московский Кремль,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Новгородский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детинец,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Псковский</w:t>
            </w:r>
          </w:p>
          <w:p w14:paraId="5103FC7C" w14:textId="77777777" w:rsidR="00535C03" w:rsidRDefault="00535C03" w:rsidP="00AC071A">
            <w:pPr>
              <w:pStyle w:val="TableParagraph"/>
              <w:spacing w:line="261" w:lineRule="auto"/>
              <w:ind w:left="117" w:right="700"/>
              <w:rPr>
                <w:sz w:val="28"/>
              </w:rPr>
            </w:pPr>
            <w:r>
              <w:rPr>
                <w:sz w:val="28"/>
              </w:rPr>
              <w:t>Кром,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Казанский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кремль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учётом местных архитектурных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14:paraId="20FA1317" w14:textId="77777777" w:rsidR="00535C03" w:rsidRDefault="00535C03" w:rsidP="00AC071A">
            <w:pPr>
              <w:pStyle w:val="TableParagraph"/>
              <w:spacing w:line="256" w:lineRule="auto"/>
              <w:ind w:left="117" w:right="426"/>
              <w:rPr>
                <w:sz w:val="28"/>
              </w:rPr>
            </w:pPr>
            <w:r>
              <w:rPr>
                <w:sz w:val="28"/>
              </w:rPr>
              <w:t>монастырских).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деревянного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зодчества.</w:t>
            </w:r>
          </w:p>
          <w:p w14:paraId="34BB1E5E" w14:textId="77777777" w:rsidR="00535C03" w:rsidRDefault="00535C03" w:rsidP="00AC071A">
            <w:pPr>
              <w:pStyle w:val="TableParagraph"/>
              <w:rPr>
                <w:b/>
                <w:sz w:val="30"/>
              </w:rPr>
            </w:pPr>
          </w:p>
          <w:p w14:paraId="0988BACB" w14:textId="77777777" w:rsidR="00535C03" w:rsidRDefault="00535C03" w:rsidP="00AC071A">
            <w:pPr>
              <w:pStyle w:val="TableParagraph"/>
              <w:rPr>
                <w:b/>
                <w:sz w:val="30"/>
              </w:rPr>
            </w:pPr>
          </w:p>
          <w:p w14:paraId="5D72AB87" w14:textId="77777777" w:rsidR="00535C03" w:rsidRDefault="00535C03" w:rsidP="00AC071A">
            <w:pPr>
              <w:pStyle w:val="TableParagraph"/>
              <w:rPr>
                <w:b/>
                <w:sz w:val="30"/>
              </w:rPr>
            </w:pPr>
          </w:p>
          <w:p w14:paraId="132B3336" w14:textId="77777777" w:rsidR="00535C03" w:rsidRDefault="00535C03" w:rsidP="00AC071A">
            <w:pPr>
              <w:pStyle w:val="TableParagraph"/>
              <w:rPr>
                <w:b/>
                <w:sz w:val="30"/>
              </w:rPr>
            </w:pPr>
          </w:p>
          <w:p w14:paraId="7B5857EF" w14:textId="77777777" w:rsidR="00535C03" w:rsidRDefault="00535C03" w:rsidP="00AC071A">
            <w:pPr>
              <w:pStyle w:val="TableParagraph"/>
              <w:spacing w:before="4"/>
              <w:rPr>
                <w:b/>
                <w:sz w:val="30"/>
              </w:rPr>
            </w:pPr>
          </w:p>
          <w:p w14:paraId="07326A4F" w14:textId="77777777" w:rsidR="00535C03" w:rsidRDefault="00535C03" w:rsidP="00AC071A">
            <w:pPr>
              <w:pStyle w:val="TableParagraph"/>
              <w:spacing w:line="256" w:lineRule="auto"/>
              <w:ind w:left="117" w:right="623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14:paraId="3424FD31" w14:textId="77777777" w:rsidR="00535C03" w:rsidRDefault="00535C03" w:rsidP="00AC071A">
            <w:pPr>
              <w:pStyle w:val="TableParagraph"/>
              <w:spacing w:before="2" w:line="261" w:lineRule="auto"/>
              <w:ind w:left="117" w:right="243"/>
              <w:rPr>
                <w:sz w:val="28"/>
              </w:rPr>
            </w:pPr>
            <w:r>
              <w:rPr>
                <w:sz w:val="28"/>
              </w:rPr>
              <w:t>Памятники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древнерусского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зодчества: Московский Кремль,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Новгородский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детинец,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Псковский</w:t>
            </w:r>
          </w:p>
          <w:p w14:paraId="0A1205E3" w14:textId="77777777" w:rsidR="00535C03" w:rsidRDefault="00535C03" w:rsidP="00AC071A">
            <w:pPr>
              <w:pStyle w:val="TableParagraph"/>
              <w:spacing w:line="261" w:lineRule="auto"/>
              <w:ind w:left="117" w:right="700"/>
              <w:rPr>
                <w:sz w:val="28"/>
              </w:rPr>
            </w:pPr>
            <w:r>
              <w:rPr>
                <w:sz w:val="28"/>
              </w:rPr>
              <w:t>Кром,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Казанский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кремль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учётом местных архитектурных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14:paraId="70789B12" w14:textId="77777777" w:rsidR="00535C03" w:rsidRDefault="00535C03" w:rsidP="00AC071A">
            <w:pPr>
              <w:pStyle w:val="TableParagraph"/>
              <w:spacing w:line="256" w:lineRule="auto"/>
              <w:ind w:left="117" w:right="426"/>
              <w:rPr>
                <w:sz w:val="28"/>
              </w:rPr>
            </w:pPr>
            <w:r>
              <w:rPr>
                <w:sz w:val="28"/>
              </w:rPr>
              <w:t>монастырских).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деревянного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зодчества.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F7ED" w14:textId="77777777" w:rsidR="00535C03" w:rsidRDefault="00535C03" w:rsidP="00AC071A">
            <w:pPr>
              <w:pStyle w:val="TableParagraph"/>
              <w:spacing w:line="259" w:lineRule="auto"/>
              <w:ind w:left="117" w:right="140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образных представлений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 каменном древнерусском зодчестве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(Московский Кремль, Новгородский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детинец,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Псковский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Кром,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Казанский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кремль и другие с учётом местных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архитектурных комплексов,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монастырских).</w:t>
            </w:r>
          </w:p>
          <w:p w14:paraId="40F118A3" w14:textId="77777777" w:rsidR="00535C03" w:rsidRDefault="00535C03" w:rsidP="00AC071A">
            <w:pPr>
              <w:pStyle w:val="TableParagraph"/>
              <w:spacing w:line="256" w:lineRule="auto"/>
              <w:ind w:left="117" w:right="116"/>
              <w:rPr>
                <w:sz w:val="28"/>
              </w:rPr>
            </w:pPr>
            <w:r>
              <w:rPr>
                <w:sz w:val="28"/>
              </w:rPr>
              <w:t>Приобретение знаний о наиболее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древнерусских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соборах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где они находятся, приобретение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красоте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7C4B0160" w14:textId="77777777" w:rsidR="00535C03" w:rsidRDefault="00535C03" w:rsidP="00AC071A">
            <w:pPr>
              <w:pStyle w:val="TableParagraph"/>
              <w:spacing w:before="10" w:line="256" w:lineRule="auto"/>
              <w:ind w:left="117" w:right="545"/>
              <w:rPr>
                <w:sz w:val="28"/>
              </w:rPr>
            </w:pPr>
            <w:r>
              <w:rPr>
                <w:sz w:val="28"/>
              </w:rPr>
              <w:t>конструктивных особенностях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деревянного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зодчества.</w:t>
            </w:r>
          </w:p>
          <w:p w14:paraId="6480A9BF" w14:textId="77777777" w:rsidR="00535C03" w:rsidRDefault="00535C03" w:rsidP="00AC071A">
            <w:pPr>
              <w:pStyle w:val="TableParagraph"/>
              <w:rPr>
                <w:b/>
                <w:sz w:val="31"/>
              </w:rPr>
            </w:pPr>
          </w:p>
          <w:p w14:paraId="36FCF78D" w14:textId="77777777" w:rsidR="00535C03" w:rsidRDefault="00535C03" w:rsidP="00AC071A">
            <w:pPr>
              <w:pStyle w:val="TableParagraph"/>
              <w:spacing w:line="259" w:lineRule="auto"/>
              <w:ind w:left="117" w:right="461"/>
              <w:rPr>
                <w:sz w:val="28"/>
              </w:rPr>
            </w:pPr>
            <w:r>
              <w:rPr>
                <w:sz w:val="28"/>
              </w:rPr>
              <w:t>Развитие образных представлений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каменном древнерусском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зодчестве (Московский Кремль,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Новгородский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детинец,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Псковский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Кром, Казанский кремль и другие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учётом местных архитектурных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монастырских), о памятниках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русского деревянного зодчества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(архитектурный комплекс</w:t>
            </w:r>
          </w:p>
          <w:p w14:paraId="21B1BD08" w14:textId="77777777" w:rsidR="00535C03" w:rsidRDefault="00535C03" w:rsidP="00AC071A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острове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Кижи).</w:t>
            </w:r>
          </w:p>
          <w:p w14:paraId="3AADA975" w14:textId="77777777" w:rsidR="00535C03" w:rsidRDefault="00535C03" w:rsidP="00AC071A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</w:p>
        </w:tc>
      </w:tr>
    </w:tbl>
    <w:p w14:paraId="56CB6CC5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TableNormal"/>
        <w:tblW w:w="14846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699"/>
        <w:gridCol w:w="2694"/>
        <w:gridCol w:w="1707"/>
        <w:gridCol w:w="4977"/>
        <w:gridCol w:w="4769"/>
      </w:tblGrid>
      <w:tr w:rsidR="009D619E" w14:paraId="4C2EA994" w14:textId="77777777" w:rsidTr="009D619E">
        <w:trPr>
          <w:trHeight w:val="9391"/>
        </w:trPr>
        <w:tc>
          <w:tcPr>
            <w:tcW w:w="699" w:type="dxa"/>
            <w:tcBorders>
              <w:right w:val="single" w:sz="4" w:space="0" w:color="auto"/>
            </w:tcBorders>
          </w:tcPr>
          <w:p w14:paraId="55189F13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901E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49E2C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DE91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25BB3FB0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1B8702B4" w14:textId="77777777" w:rsidR="009D619E" w:rsidRDefault="009D619E" w:rsidP="00AC071A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257F7CF9" w14:textId="77777777" w:rsidR="009D619E" w:rsidRDefault="009D619E" w:rsidP="00AC071A">
            <w:pPr>
              <w:pStyle w:val="TableParagraph"/>
              <w:spacing w:before="1" w:line="259" w:lineRule="auto"/>
              <w:ind w:left="117" w:right="623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14:paraId="26EA1E2C" w14:textId="77777777" w:rsidR="009D619E" w:rsidRDefault="009D619E" w:rsidP="00AC071A">
            <w:pPr>
              <w:pStyle w:val="TableParagraph"/>
              <w:spacing w:line="261" w:lineRule="auto"/>
              <w:ind w:left="117" w:right="243"/>
              <w:rPr>
                <w:sz w:val="28"/>
              </w:rPr>
            </w:pPr>
            <w:r>
              <w:rPr>
                <w:sz w:val="28"/>
              </w:rPr>
              <w:t>Памятники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древнерусского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зодчества: Московский Кремль,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Новгородский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детинец,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Псковский</w:t>
            </w:r>
          </w:p>
          <w:p w14:paraId="7E943CEC" w14:textId="77777777" w:rsidR="009D619E" w:rsidRDefault="009D619E" w:rsidP="00AC071A">
            <w:pPr>
              <w:pStyle w:val="TableParagraph"/>
              <w:spacing w:line="256" w:lineRule="auto"/>
              <w:ind w:left="117" w:right="700"/>
              <w:rPr>
                <w:sz w:val="28"/>
              </w:rPr>
            </w:pPr>
            <w:r>
              <w:rPr>
                <w:sz w:val="28"/>
              </w:rPr>
              <w:t>Кром,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Казанский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кремль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учётом местных архитектурных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14:paraId="17F219C1" w14:textId="77777777" w:rsidR="009D619E" w:rsidRDefault="009D619E" w:rsidP="00AC071A">
            <w:pPr>
              <w:pStyle w:val="TableParagraph"/>
              <w:spacing w:line="256" w:lineRule="auto"/>
              <w:ind w:left="117" w:right="426"/>
              <w:rPr>
                <w:sz w:val="28"/>
              </w:rPr>
            </w:pPr>
            <w:r>
              <w:rPr>
                <w:sz w:val="28"/>
              </w:rPr>
              <w:t>монастырских).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деревянного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зодчества.</w:t>
            </w:r>
          </w:p>
          <w:p w14:paraId="3DD2C9DE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5A9731CC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755E4B61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3D7EB423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40D16BC5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3D20423A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199986DC" w14:textId="77777777" w:rsidR="009D619E" w:rsidRDefault="009D619E" w:rsidP="00AC071A">
            <w:pPr>
              <w:pStyle w:val="TableParagraph"/>
              <w:spacing w:before="10"/>
              <w:rPr>
                <w:b/>
                <w:sz w:val="31"/>
              </w:rPr>
            </w:pPr>
          </w:p>
          <w:p w14:paraId="31D76CF5" w14:textId="77777777" w:rsidR="009D619E" w:rsidRDefault="009D619E" w:rsidP="00AC071A">
            <w:pPr>
              <w:pStyle w:val="TableParagraph"/>
              <w:spacing w:line="256" w:lineRule="auto"/>
              <w:ind w:left="117" w:right="684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14:paraId="307BADF9" w14:textId="77777777" w:rsidR="009D619E" w:rsidRDefault="009D619E" w:rsidP="00AC071A">
            <w:pPr>
              <w:pStyle w:val="TableParagraph"/>
              <w:spacing w:before="10" w:line="256" w:lineRule="auto"/>
              <w:ind w:left="117" w:right="831"/>
              <w:rPr>
                <w:sz w:val="28"/>
              </w:rPr>
            </w:pPr>
            <w:r>
              <w:rPr>
                <w:sz w:val="28"/>
              </w:rPr>
              <w:t>Орнаменты разных народов.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Подчинённость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орнамента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предмета,</w:t>
            </w:r>
          </w:p>
          <w:p w14:paraId="13CE016D" w14:textId="77777777" w:rsidR="009D619E" w:rsidRDefault="009D619E" w:rsidP="00AC071A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обработке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которого</w:t>
            </w:r>
          </w:p>
          <w:p w14:paraId="61196F83" w14:textId="77777777" w:rsidR="009D619E" w:rsidRDefault="009D619E" w:rsidP="00AC071A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применяется.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E848" w14:textId="77777777" w:rsidR="009D619E" w:rsidRDefault="009D619E" w:rsidP="00AC071A">
            <w:pPr>
              <w:pStyle w:val="TableParagraph"/>
              <w:spacing w:line="256" w:lineRule="auto"/>
              <w:ind w:left="117" w:right="96"/>
              <w:rPr>
                <w:sz w:val="28"/>
              </w:rPr>
            </w:pPr>
            <w:r>
              <w:rPr>
                <w:sz w:val="28"/>
              </w:rPr>
              <w:t>значительных древнерусских соборах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находятся.</w:t>
            </w:r>
          </w:p>
          <w:p w14:paraId="20F6D704" w14:textId="77777777" w:rsidR="009D619E" w:rsidRDefault="009D619E" w:rsidP="00AC071A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38A38B85" w14:textId="77777777" w:rsidR="009D619E" w:rsidRDefault="009D619E" w:rsidP="00AC071A">
            <w:pPr>
              <w:pStyle w:val="TableParagraph"/>
              <w:spacing w:before="1" w:line="259" w:lineRule="auto"/>
              <w:ind w:left="117" w:right="208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соборами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Московского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Кремля.</w:t>
            </w:r>
          </w:p>
          <w:p w14:paraId="752C49B3" w14:textId="77777777" w:rsidR="009D619E" w:rsidRDefault="009D619E" w:rsidP="00AC071A">
            <w:pPr>
              <w:pStyle w:val="TableParagraph"/>
              <w:spacing w:line="259" w:lineRule="auto"/>
              <w:ind w:left="117" w:right="930"/>
              <w:rPr>
                <w:sz w:val="28"/>
              </w:rPr>
            </w:pPr>
            <w:r>
              <w:rPr>
                <w:sz w:val="28"/>
              </w:rPr>
              <w:t>Формирование образных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представлений о каменном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древнерусском зодчестве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(Московский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Кремль,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</w:p>
          <w:p w14:paraId="3F1456CE" w14:textId="77777777" w:rsidR="009D619E" w:rsidRDefault="009D619E" w:rsidP="00AC071A">
            <w:pPr>
              <w:pStyle w:val="TableParagraph"/>
              <w:spacing w:line="261" w:lineRule="auto"/>
              <w:ind w:left="117" w:right="61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архитектурных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монастырских).</w:t>
            </w:r>
          </w:p>
          <w:p w14:paraId="0A530391" w14:textId="77777777" w:rsidR="009D619E" w:rsidRDefault="009D619E" w:rsidP="00AC071A">
            <w:pPr>
              <w:pStyle w:val="TableParagraph"/>
              <w:spacing w:line="259" w:lineRule="auto"/>
              <w:ind w:left="117" w:right="116"/>
              <w:rPr>
                <w:sz w:val="28"/>
              </w:rPr>
            </w:pPr>
            <w:r>
              <w:rPr>
                <w:sz w:val="28"/>
              </w:rPr>
              <w:t>Приобретение знаний о наиболее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древнерусских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соборах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где они находятся, приобретение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красоте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2DBC8647" w14:textId="77777777" w:rsidR="009D619E" w:rsidRDefault="009D619E" w:rsidP="00AC071A">
            <w:pPr>
              <w:pStyle w:val="TableParagraph"/>
              <w:spacing w:line="261" w:lineRule="auto"/>
              <w:ind w:left="117" w:right="545"/>
              <w:rPr>
                <w:sz w:val="28"/>
              </w:rPr>
            </w:pPr>
            <w:r>
              <w:rPr>
                <w:sz w:val="28"/>
              </w:rPr>
              <w:t>конструктивных особенностях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деревянного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зодчества.</w:t>
            </w:r>
          </w:p>
          <w:p w14:paraId="347818E7" w14:textId="77777777" w:rsidR="009D619E" w:rsidRDefault="009D619E" w:rsidP="00AC071A">
            <w:pPr>
              <w:pStyle w:val="TableParagraph"/>
              <w:spacing w:before="2"/>
              <w:rPr>
                <w:b/>
                <w:sz w:val="28"/>
              </w:rPr>
            </w:pPr>
          </w:p>
          <w:p w14:paraId="7E6017DA" w14:textId="77777777" w:rsidR="009D619E" w:rsidRDefault="009D619E" w:rsidP="00AC071A">
            <w:pPr>
              <w:pStyle w:val="TableParagraph"/>
              <w:spacing w:line="256" w:lineRule="auto"/>
              <w:ind w:left="117" w:right="1341"/>
              <w:rPr>
                <w:sz w:val="28"/>
              </w:rPr>
            </w:pPr>
            <w:r>
              <w:rPr>
                <w:sz w:val="28"/>
              </w:rPr>
              <w:t>Исследование и зарисовки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особенностей,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характерных</w:t>
            </w:r>
          </w:p>
          <w:p w14:paraId="47800067" w14:textId="77777777" w:rsidR="009D619E" w:rsidRDefault="009D619E" w:rsidP="00AC071A">
            <w:pPr>
              <w:pStyle w:val="TableParagraph"/>
              <w:spacing w:before="10" w:line="256" w:lineRule="auto"/>
              <w:ind w:left="117" w:right="167"/>
              <w:rPr>
                <w:sz w:val="28"/>
              </w:rPr>
            </w:pPr>
            <w:r>
              <w:rPr>
                <w:sz w:val="28"/>
              </w:rPr>
              <w:t>для орнаментов разных народов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исторических эпох (особенности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символов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стилизованных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мотивов),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демонстрация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рисунках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</w:p>
          <w:p w14:paraId="149C5327" w14:textId="77777777" w:rsidR="009D619E" w:rsidRDefault="009D619E" w:rsidP="00AC071A">
            <w:pPr>
              <w:pStyle w:val="TableParagraph"/>
              <w:spacing w:before="12"/>
              <w:ind w:left="117"/>
              <w:rPr>
                <w:sz w:val="28"/>
              </w:rPr>
            </w:pPr>
            <w:r>
              <w:rPr>
                <w:sz w:val="28"/>
              </w:rPr>
              <w:t>использования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орнаментов</w:t>
            </w:r>
          </w:p>
        </w:tc>
      </w:tr>
      <w:tr w:rsidR="009D619E" w14:paraId="424F44D4" w14:textId="77777777" w:rsidTr="009D619E">
        <w:trPr>
          <w:trHeight w:val="9391"/>
        </w:trPr>
        <w:tc>
          <w:tcPr>
            <w:tcW w:w="699" w:type="dxa"/>
            <w:tcBorders>
              <w:right w:val="single" w:sz="4" w:space="0" w:color="auto"/>
            </w:tcBorders>
          </w:tcPr>
          <w:p w14:paraId="352C6543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94A9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B84A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BEC3" w14:textId="77777777" w:rsidR="009D619E" w:rsidRDefault="009D619E" w:rsidP="00AC071A">
            <w:pPr>
              <w:pStyle w:val="TableParagraph"/>
              <w:spacing w:line="256" w:lineRule="auto"/>
              <w:ind w:left="117" w:right="300"/>
              <w:rPr>
                <w:sz w:val="28"/>
              </w:rPr>
            </w:pPr>
            <w:r>
              <w:rPr>
                <w:sz w:val="28"/>
              </w:rPr>
              <w:t>символов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изобразительных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мотивов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орнаментах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14:paraId="4898FB15" w14:textId="77777777" w:rsidR="009D619E" w:rsidRDefault="009D619E" w:rsidP="00AC071A">
            <w:pPr>
              <w:pStyle w:val="TableParagraph"/>
              <w:spacing w:line="264" w:lineRule="auto"/>
              <w:ind w:left="117" w:right="383"/>
              <w:rPr>
                <w:sz w:val="28"/>
              </w:rPr>
            </w:pPr>
            <w:r>
              <w:rPr>
                <w:sz w:val="28"/>
              </w:rPr>
              <w:t>Орнаменты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архитектуре,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тканях,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одежде,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предметах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быта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другие.</w:t>
            </w:r>
          </w:p>
          <w:p w14:paraId="2FE52FF8" w14:textId="77777777" w:rsidR="009D619E" w:rsidRDefault="009D619E" w:rsidP="00AC071A">
            <w:pPr>
              <w:pStyle w:val="TableParagraph"/>
              <w:spacing w:line="259" w:lineRule="auto"/>
              <w:ind w:left="117" w:right="295"/>
              <w:rPr>
                <w:sz w:val="28"/>
              </w:rPr>
            </w:pPr>
            <w:r>
              <w:rPr>
                <w:sz w:val="28"/>
              </w:rPr>
              <w:t>Мотивы и назначение русских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народных орнаментов. Деревянная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резьба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роспись,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украшение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наличников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избы,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вышивка, декор головных уборов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другие.</w:t>
            </w:r>
          </w:p>
          <w:p w14:paraId="066E00AF" w14:textId="77777777" w:rsidR="009D619E" w:rsidRDefault="009D619E" w:rsidP="00AC071A">
            <w:pPr>
              <w:pStyle w:val="TableParagraph"/>
              <w:spacing w:line="264" w:lineRule="auto"/>
              <w:ind w:left="117" w:right="259"/>
              <w:rPr>
                <w:sz w:val="28"/>
              </w:rPr>
            </w:pPr>
            <w:r>
              <w:rPr>
                <w:sz w:val="28"/>
              </w:rPr>
              <w:t>Орнаментальное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украшение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архитектуры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памятниках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</w:p>
          <w:p w14:paraId="451CE6E8" w14:textId="77777777" w:rsidR="009D619E" w:rsidRDefault="009D619E" w:rsidP="00AC071A">
            <w:pPr>
              <w:pStyle w:val="TableParagraph"/>
              <w:spacing w:line="256" w:lineRule="auto"/>
              <w:ind w:left="117" w:right="505"/>
              <w:rPr>
                <w:sz w:val="28"/>
              </w:rPr>
            </w:pPr>
            <w:r>
              <w:rPr>
                <w:sz w:val="28"/>
              </w:rPr>
              <w:t>культуры,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каменная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резьба,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росписи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стен,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изразцы.</w:t>
            </w:r>
          </w:p>
          <w:p w14:paraId="00D32801" w14:textId="77777777" w:rsidR="009D619E" w:rsidRDefault="009D619E" w:rsidP="00AC071A">
            <w:pPr>
              <w:pStyle w:val="TableParagraph"/>
              <w:spacing w:line="264" w:lineRule="auto"/>
              <w:ind w:left="117" w:right="571"/>
              <w:rPr>
                <w:sz w:val="28"/>
              </w:rPr>
            </w:pPr>
            <w:r>
              <w:rPr>
                <w:sz w:val="28"/>
              </w:rPr>
              <w:t>Своеобразие одежды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эпох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</w:p>
          <w:p w14:paraId="3FB25A0C" w14:textId="77777777" w:rsidR="009D619E" w:rsidRDefault="009D619E" w:rsidP="00AC071A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3835543B" w14:textId="77777777" w:rsidR="009D619E" w:rsidRDefault="009D619E" w:rsidP="00AC071A">
            <w:pPr>
              <w:pStyle w:val="TableParagraph"/>
              <w:spacing w:before="1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14:paraId="70ED2084" w14:textId="77777777" w:rsidR="009D619E" w:rsidRDefault="009D619E" w:rsidP="00AC071A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Тематические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многофигурные</w:t>
            </w:r>
          </w:p>
          <w:p w14:paraId="540553ED" w14:textId="77777777" w:rsidR="009D619E" w:rsidRDefault="009D619E" w:rsidP="00AC071A">
            <w:pPr>
              <w:pStyle w:val="TableParagraph"/>
              <w:spacing w:before="23" w:line="259" w:lineRule="auto"/>
              <w:ind w:left="117" w:right="198"/>
              <w:rPr>
                <w:sz w:val="28"/>
              </w:rPr>
            </w:pPr>
            <w:r>
              <w:rPr>
                <w:sz w:val="28"/>
              </w:rPr>
              <w:t>композиции: коллективно созданные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панно-аппликации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вырезанных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персонажей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темы праздников народов мира 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качестве иллюстраций к сказкам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легендам.</w:t>
            </w:r>
          </w:p>
          <w:p w14:paraId="6B717B32" w14:textId="77777777" w:rsidR="009D619E" w:rsidRDefault="009D619E" w:rsidP="00AC071A">
            <w:pPr>
              <w:pStyle w:val="TableParagraph"/>
              <w:spacing w:line="318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«Декоративно-прикладное</w:t>
            </w:r>
          </w:p>
          <w:p w14:paraId="7B900DAB" w14:textId="77777777" w:rsidR="009D619E" w:rsidRDefault="009D619E" w:rsidP="00AC071A">
            <w:pPr>
              <w:pStyle w:val="TableParagraph"/>
              <w:spacing w:before="31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искусство»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5786" w14:textId="77777777" w:rsidR="009D619E" w:rsidRDefault="009D619E" w:rsidP="00AC071A">
            <w:pPr>
              <w:pStyle w:val="TableParagraph"/>
              <w:spacing w:line="256" w:lineRule="auto"/>
              <w:ind w:left="117" w:right="34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архитектуре,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одежде,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оформлении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быта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народов,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эпохи.</w:t>
            </w:r>
          </w:p>
          <w:p w14:paraId="444F9A01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3CD3E889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288CB73F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395EBFCF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02F12C77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7943708C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2B41A838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10DF3268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5D9D6CE3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7B6727A3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3F689CFD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2B5B6AA8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6D177337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37ABEA0F" w14:textId="77777777" w:rsidR="009D619E" w:rsidRDefault="009D619E" w:rsidP="00AC071A">
            <w:pPr>
              <w:pStyle w:val="TableParagraph"/>
              <w:spacing w:before="6"/>
              <w:rPr>
                <w:b/>
                <w:sz w:val="33"/>
              </w:rPr>
            </w:pPr>
          </w:p>
          <w:p w14:paraId="593F1CA3" w14:textId="77777777" w:rsidR="009D619E" w:rsidRDefault="009D619E" w:rsidP="00AC071A">
            <w:pPr>
              <w:pStyle w:val="TableParagraph"/>
              <w:spacing w:line="259" w:lineRule="auto"/>
              <w:ind w:left="117" w:right="1117"/>
              <w:rPr>
                <w:sz w:val="28"/>
              </w:rPr>
            </w:pPr>
            <w:r>
              <w:rPr>
                <w:sz w:val="28"/>
              </w:rPr>
              <w:t>Выполнение тематических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многофигурных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композиций: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коллективно созданные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панно-аппликации</w:t>
            </w:r>
          </w:p>
          <w:p w14:paraId="653A753A" w14:textId="77777777" w:rsidR="009D619E" w:rsidRDefault="009D619E" w:rsidP="00AC071A">
            <w:pPr>
              <w:pStyle w:val="TableParagraph"/>
              <w:spacing w:line="264" w:lineRule="auto"/>
              <w:ind w:left="117" w:right="882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вырезанных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персонажей.</w:t>
            </w:r>
          </w:p>
          <w:p w14:paraId="0EB00E03" w14:textId="77777777" w:rsidR="009D619E" w:rsidRDefault="009D619E" w:rsidP="00AC071A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</w:p>
          <w:p w14:paraId="131637B3" w14:textId="77777777" w:rsidR="009D619E" w:rsidRDefault="009D619E" w:rsidP="00AC071A">
            <w:pPr>
              <w:pStyle w:val="TableParagraph"/>
              <w:spacing w:before="23" w:line="256" w:lineRule="auto"/>
              <w:ind w:left="117" w:right="291"/>
              <w:rPr>
                <w:sz w:val="28"/>
              </w:rPr>
            </w:pPr>
            <w:r>
              <w:rPr>
                <w:sz w:val="28"/>
              </w:rPr>
              <w:t>в практической творческой работе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орнаментов,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мотивов</w:t>
            </w:r>
          </w:p>
          <w:p w14:paraId="566380C1" w14:textId="77777777" w:rsidR="009D619E" w:rsidRDefault="009D619E" w:rsidP="00AC071A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символов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</w:p>
        </w:tc>
      </w:tr>
    </w:tbl>
    <w:p w14:paraId="76105540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707"/>
        <w:gridCol w:w="4977"/>
        <w:gridCol w:w="4769"/>
      </w:tblGrid>
      <w:tr w:rsidR="009D619E" w:rsidRPr="00683BFA" w14:paraId="644C8087" w14:textId="77777777" w:rsidTr="00AC071A">
        <w:trPr>
          <w:trHeight w:val="2784"/>
        </w:trPr>
        <w:tc>
          <w:tcPr>
            <w:tcW w:w="699" w:type="dxa"/>
          </w:tcPr>
          <w:p w14:paraId="6BA36917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14:paraId="77038679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14:paraId="5D4AB82E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14:paraId="1688B007" w14:textId="77777777" w:rsidR="009D619E" w:rsidRDefault="009D619E" w:rsidP="00AC071A">
            <w:pPr>
              <w:pStyle w:val="TableParagraph"/>
              <w:spacing w:line="259" w:lineRule="auto"/>
              <w:ind w:left="117" w:right="915"/>
              <w:rPr>
                <w:sz w:val="28"/>
              </w:rPr>
            </w:pPr>
            <w:r>
              <w:rPr>
                <w:sz w:val="28"/>
              </w:rPr>
              <w:t>Деревянная резьба и роспись,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украшение наличников и других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избы,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вышивка,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декор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головных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уборов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другие.</w:t>
            </w:r>
          </w:p>
          <w:p w14:paraId="14D5C4ED" w14:textId="77777777" w:rsidR="009D619E" w:rsidRDefault="009D619E" w:rsidP="00AC071A">
            <w:pPr>
              <w:pStyle w:val="TableParagraph"/>
              <w:spacing w:line="256" w:lineRule="auto"/>
              <w:ind w:left="117" w:right="571"/>
              <w:rPr>
                <w:sz w:val="28"/>
              </w:rPr>
            </w:pPr>
            <w:r>
              <w:rPr>
                <w:sz w:val="28"/>
              </w:rPr>
              <w:t>Своеобразие одежды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эпох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</w:p>
          <w:p w14:paraId="67F07D67" w14:textId="77777777" w:rsidR="009D619E" w:rsidRDefault="009D619E" w:rsidP="00AC071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Орнаменты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архитектуре,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тканях,</w:t>
            </w:r>
          </w:p>
          <w:p w14:paraId="1007D94C" w14:textId="77777777" w:rsidR="009D619E" w:rsidRDefault="009D619E" w:rsidP="00AC071A">
            <w:pPr>
              <w:pStyle w:val="TableParagraph"/>
              <w:spacing w:before="29"/>
              <w:ind w:left="117"/>
              <w:rPr>
                <w:sz w:val="28"/>
              </w:rPr>
            </w:pPr>
            <w:r>
              <w:rPr>
                <w:sz w:val="28"/>
              </w:rPr>
              <w:t>одежде,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предметах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быта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</w:p>
        </w:tc>
        <w:tc>
          <w:tcPr>
            <w:tcW w:w="4769" w:type="dxa"/>
          </w:tcPr>
          <w:p w14:paraId="1827FC46" w14:textId="77777777" w:rsidR="009D619E" w:rsidRDefault="009D619E" w:rsidP="00AC071A">
            <w:pPr>
              <w:pStyle w:val="TableParagraph"/>
              <w:spacing w:line="256" w:lineRule="auto"/>
              <w:ind w:left="117" w:right="266"/>
              <w:rPr>
                <w:sz w:val="28"/>
              </w:rPr>
            </w:pPr>
            <w:r>
              <w:rPr>
                <w:sz w:val="28"/>
              </w:rPr>
              <w:t>культуры (в деревянной резьбе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росписи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дереву,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вышивке,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декоре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головных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уборов, орнаментах,</w:t>
            </w:r>
          </w:p>
          <w:p w14:paraId="5105BDBB" w14:textId="77777777" w:rsidR="009D619E" w:rsidRDefault="009D619E" w:rsidP="00AC071A">
            <w:pPr>
              <w:pStyle w:val="TableParagraph"/>
              <w:spacing w:before="7" w:line="259" w:lineRule="auto"/>
              <w:ind w:left="117" w:right="382"/>
              <w:rPr>
                <w:sz w:val="28"/>
              </w:rPr>
            </w:pPr>
            <w:r>
              <w:rPr>
                <w:sz w:val="28"/>
              </w:rPr>
              <w:t>которые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быта)</w:t>
            </w:r>
          </w:p>
        </w:tc>
      </w:tr>
      <w:tr w:rsidR="009D619E" w:rsidRPr="00683BFA" w14:paraId="27C67FB5" w14:textId="77777777" w:rsidTr="00AC071A">
        <w:trPr>
          <w:trHeight w:val="6610"/>
        </w:trPr>
        <w:tc>
          <w:tcPr>
            <w:tcW w:w="699" w:type="dxa"/>
          </w:tcPr>
          <w:p w14:paraId="65EBB3D3" w14:textId="77777777" w:rsidR="009D619E" w:rsidRDefault="009D619E" w:rsidP="00AC071A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694" w:type="dxa"/>
          </w:tcPr>
          <w:p w14:paraId="1E5E9E5D" w14:textId="77777777" w:rsidR="009D619E" w:rsidRDefault="009D619E" w:rsidP="00AC071A">
            <w:pPr>
              <w:pStyle w:val="TableParagraph"/>
              <w:spacing w:line="264" w:lineRule="auto"/>
              <w:ind w:left="117" w:right="585"/>
              <w:rPr>
                <w:sz w:val="28"/>
              </w:rPr>
            </w:pPr>
            <w:r>
              <w:rPr>
                <w:sz w:val="28"/>
              </w:rPr>
              <w:t>Каждый народ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художник</w:t>
            </w:r>
          </w:p>
        </w:tc>
        <w:tc>
          <w:tcPr>
            <w:tcW w:w="1707" w:type="dxa"/>
          </w:tcPr>
          <w:p w14:paraId="2EEE212A" w14:textId="77777777" w:rsidR="009D619E" w:rsidRDefault="009D619E" w:rsidP="00AC071A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77" w:type="dxa"/>
          </w:tcPr>
          <w:p w14:paraId="007B17C3" w14:textId="77777777" w:rsidR="009D619E" w:rsidRDefault="009D619E" w:rsidP="00AC071A">
            <w:pPr>
              <w:pStyle w:val="TableParagraph"/>
              <w:spacing w:line="311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14:paraId="0D4B3C9B" w14:textId="77777777" w:rsidR="009D619E" w:rsidRDefault="009D619E" w:rsidP="00AC071A">
            <w:pPr>
              <w:pStyle w:val="TableParagraph"/>
              <w:spacing w:before="31" w:line="256" w:lineRule="auto"/>
              <w:ind w:left="117" w:right="665"/>
              <w:rPr>
                <w:sz w:val="28"/>
              </w:rPr>
            </w:pPr>
            <w:r>
              <w:rPr>
                <w:sz w:val="28"/>
              </w:rPr>
              <w:t>Правила линейной и воздушной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перспективы: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уменьшение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размера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мере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удаления</w:t>
            </w:r>
          </w:p>
          <w:p w14:paraId="1A60B298" w14:textId="77777777" w:rsidR="009D619E" w:rsidRDefault="009D619E" w:rsidP="00AC071A">
            <w:pPr>
              <w:pStyle w:val="TableParagraph"/>
              <w:spacing w:before="4" w:line="264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смягчения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цветового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тонального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контрастов.</w:t>
            </w:r>
          </w:p>
          <w:p w14:paraId="0AB03D9D" w14:textId="77777777" w:rsidR="009D619E" w:rsidRDefault="009D619E" w:rsidP="00AC071A">
            <w:pPr>
              <w:pStyle w:val="TableParagraph"/>
              <w:spacing w:line="312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</w:p>
          <w:p w14:paraId="26385756" w14:textId="77777777" w:rsidR="009D619E" w:rsidRDefault="009D619E" w:rsidP="00AC071A">
            <w:pPr>
              <w:pStyle w:val="TableParagraph"/>
              <w:spacing w:before="24" w:line="256" w:lineRule="auto"/>
              <w:ind w:left="117" w:right="214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архитектурной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храмовых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построек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14:paraId="5A7B4F47" w14:textId="77777777" w:rsidR="009D619E" w:rsidRDefault="009D619E" w:rsidP="00AC071A">
            <w:pPr>
              <w:pStyle w:val="TableParagraph"/>
              <w:spacing w:before="9" w:line="256" w:lineRule="auto"/>
              <w:ind w:left="117" w:right="417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типичной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зданий: древнегреческий храм,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готический или романский собор,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мечеть,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пагода.</w:t>
            </w:r>
          </w:p>
        </w:tc>
        <w:tc>
          <w:tcPr>
            <w:tcW w:w="4769" w:type="dxa"/>
          </w:tcPr>
          <w:p w14:paraId="479D2E7F" w14:textId="77777777" w:rsidR="009D619E" w:rsidRDefault="009D619E" w:rsidP="00AC071A">
            <w:pPr>
              <w:pStyle w:val="TableParagraph"/>
              <w:spacing w:line="259" w:lineRule="auto"/>
              <w:ind w:left="117" w:right="932"/>
              <w:rPr>
                <w:sz w:val="28"/>
              </w:rPr>
            </w:pPr>
            <w:r>
              <w:rPr>
                <w:sz w:val="28"/>
              </w:rPr>
              <w:t>Освоение правил линейной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воздушной перспективы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740D9C3E" w14:textId="77777777" w:rsidR="009D619E" w:rsidRDefault="009D619E" w:rsidP="00AC071A">
            <w:pPr>
              <w:pStyle w:val="TableParagraph"/>
              <w:spacing w:line="264" w:lineRule="auto"/>
              <w:ind w:left="117" w:right="228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храмовых</w:t>
            </w:r>
          </w:p>
          <w:p w14:paraId="492FFC1F" w14:textId="77777777" w:rsidR="009D619E" w:rsidRDefault="009D619E" w:rsidP="00AC071A">
            <w:pPr>
              <w:pStyle w:val="TableParagraph"/>
              <w:spacing w:line="259" w:lineRule="auto"/>
              <w:ind w:left="117" w:right="115"/>
              <w:rPr>
                <w:sz w:val="28"/>
              </w:rPr>
            </w:pPr>
            <w:r>
              <w:rPr>
                <w:sz w:val="28"/>
              </w:rPr>
              <w:t>сооружений,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культур: готический (романский)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собор в европейских городах,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буддийская пагода, мусульманская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мечеть,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их.</w:t>
            </w:r>
          </w:p>
          <w:p w14:paraId="50E80601" w14:textId="77777777" w:rsidR="009D619E" w:rsidRDefault="009D619E" w:rsidP="00AC071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</w:p>
          <w:p w14:paraId="703B3EE9" w14:textId="77777777" w:rsidR="009D619E" w:rsidRDefault="009D619E" w:rsidP="00AC071A">
            <w:pPr>
              <w:pStyle w:val="TableParagraph"/>
              <w:spacing w:before="3" w:line="264" w:lineRule="auto"/>
              <w:ind w:left="117" w:right="425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архитектурных,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декоративных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изобразительных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</w:p>
          <w:p w14:paraId="2BE955B9" w14:textId="77777777" w:rsidR="009D619E" w:rsidRDefault="009D619E" w:rsidP="00AC071A">
            <w:pPr>
              <w:pStyle w:val="TableParagraph"/>
              <w:spacing w:line="256" w:lineRule="auto"/>
              <w:ind w:left="117" w:right="38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Греции,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Древнего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</w:p>
          <w:p w14:paraId="318A7565" w14:textId="77777777" w:rsidR="009D619E" w:rsidRDefault="009D619E" w:rsidP="00AC071A">
            <w:pPr>
              <w:pStyle w:val="TableParagraph"/>
              <w:spacing w:line="264" w:lineRule="auto"/>
              <w:ind w:left="117" w:right="166"/>
              <w:rPr>
                <w:sz w:val="28"/>
              </w:rPr>
            </w:pP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Древнего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Востока,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произведений.</w:t>
            </w:r>
          </w:p>
        </w:tc>
      </w:tr>
    </w:tbl>
    <w:p w14:paraId="051DF855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9CC837B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5DD0522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B1AE86D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253A034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D358F14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ABEE834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8DEFFFD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E0F525E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CD7C89A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TableNormal"/>
        <w:tblW w:w="14846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699"/>
        <w:gridCol w:w="2694"/>
        <w:gridCol w:w="1707"/>
        <w:gridCol w:w="4977"/>
        <w:gridCol w:w="4769"/>
      </w:tblGrid>
      <w:tr w:rsidR="009D619E" w14:paraId="11410701" w14:textId="77777777" w:rsidTr="009D619E">
        <w:trPr>
          <w:trHeight w:val="9391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775D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0632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9D15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FE33" w14:textId="77777777" w:rsidR="009D619E" w:rsidRDefault="009D619E" w:rsidP="00AC071A">
            <w:pPr>
              <w:pStyle w:val="TableParagraph"/>
              <w:spacing w:line="318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14:paraId="7A83E6FB" w14:textId="77777777" w:rsidR="009D619E" w:rsidRDefault="009D619E" w:rsidP="00AC071A">
            <w:pPr>
              <w:pStyle w:val="TableParagraph"/>
              <w:spacing w:before="23" w:line="259" w:lineRule="auto"/>
              <w:ind w:left="117" w:right="238"/>
              <w:rPr>
                <w:sz w:val="28"/>
              </w:rPr>
            </w:pPr>
            <w:r>
              <w:rPr>
                <w:sz w:val="28"/>
              </w:rPr>
              <w:t>Рисунок фигуры человека: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пропорции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фигуры, передача движения фигуры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плоскости листа: бег,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ходьба,</w:t>
            </w:r>
          </w:p>
          <w:p w14:paraId="31412026" w14:textId="77777777" w:rsidR="009D619E" w:rsidRDefault="009D619E" w:rsidP="00AC071A">
            <w:pPr>
              <w:pStyle w:val="TableParagraph"/>
              <w:spacing w:line="261" w:lineRule="auto"/>
              <w:ind w:left="117" w:right="623"/>
              <w:rPr>
                <w:i/>
                <w:sz w:val="28"/>
              </w:rPr>
            </w:pPr>
            <w:r>
              <w:rPr>
                <w:sz w:val="28"/>
              </w:rPr>
              <w:t>сидящая и стоящая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фигуры.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14:paraId="2A7B1A1D" w14:textId="77777777" w:rsidR="009D619E" w:rsidRDefault="009D619E" w:rsidP="00AC071A">
            <w:pPr>
              <w:pStyle w:val="TableParagraph"/>
              <w:spacing w:line="256" w:lineRule="auto"/>
              <w:ind w:left="117" w:right="838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предметно-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пространственной культуры,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составляющие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</w:p>
          <w:p w14:paraId="4FA588E0" w14:textId="77777777" w:rsidR="009D619E" w:rsidRDefault="009D619E" w:rsidP="00AC071A">
            <w:pPr>
              <w:pStyle w:val="TableParagraph"/>
              <w:spacing w:before="3" w:line="256" w:lineRule="auto"/>
              <w:ind w:left="117" w:right="258"/>
              <w:rPr>
                <w:sz w:val="28"/>
              </w:rPr>
            </w:pPr>
            <w:r>
              <w:rPr>
                <w:sz w:val="28"/>
              </w:rPr>
              <w:t>национальных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14:paraId="1C80D803" w14:textId="77777777" w:rsidR="009D619E" w:rsidRDefault="009D619E" w:rsidP="00AC071A">
            <w:pPr>
              <w:pStyle w:val="TableParagraph"/>
              <w:spacing w:before="3" w:line="256" w:lineRule="auto"/>
              <w:ind w:left="117" w:right="684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14:paraId="15EBAE61" w14:textId="77777777" w:rsidR="009D619E" w:rsidRDefault="009D619E" w:rsidP="00AC071A">
            <w:pPr>
              <w:pStyle w:val="TableParagraph"/>
              <w:spacing w:before="10" w:line="256" w:lineRule="auto"/>
              <w:ind w:left="117" w:right="1247"/>
              <w:rPr>
                <w:sz w:val="28"/>
              </w:rPr>
            </w:pPr>
            <w:r>
              <w:rPr>
                <w:sz w:val="28"/>
              </w:rPr>
              <w:t>Женский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мужской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костюмы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14:paraId="0D8D7710" w14:textId="77777777" w:rsidR="009D619E" w:rsidRDefault="009D619E" w:rsidP="00AC071A">
            <w:pPr>
              <w:pStyle w:val="TableParagraph"/>
              <w:spacing w:before="2" w:line="264" w:lineRule="auto"/>
              <w:ind w:left="117" w:right="571"/>
              <w:rPr>
                <w:sz w:val="28"/>
              </w:rPr>
            </w:pPr>
            <w:r>
              <w:rPr>
                <w:sz w:val="28"/>
              </w:rPr>
              <w:t>Своеобразие одежды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эпох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</w:p>
          <w:p w14:paraId="071D60A8" w14:textId="77777777" w:rsidR="009D619E" w:rsidRDefault="009D619E" w:rsidP="00AC071A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0D11B738" w14:textId="77777777" w:rsidR="009D619E" w:rsidRDefault="009D619E" w:rsidP="00AC071A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«Архитектура»</w:t>
            </w:r>
          </w:p>
          <w:p w14:paraId="7BAE9CEE" w14:textId="77777777" w:rsidR="009D619E" w:rsidRDefault="009D619E" w:rsidP="00AC071A">
            <w:pPr>
              <w:pStyle w:val="TableParagraph"/>
              <w:spacing w:before="23" w:line="261" w:lineRule="auto"/>
              <w:ind w:left="117" w:right="221"/>
              <w:rPr>
                <w:sz w:val="28"/>
              </w:rPr>
            </w:pPr>
            <w:r>
              <w:rPr>
                <w:sz w:val="28"/>
              </w:rPr>
              <w:t>Конструкция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жилищ, их связь с окружающей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природой: дома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дерева,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глины,</w:t>
            </w:r>
          </w:p>
          <w:p w14:paraId="74C76280" w14:textId="77777777" w:rsidR="009D619E" w:rsidRDefault="009D619E" w:rsidP="00AC071A">
            <w:pPr>
              <w:pStyle w:val="TableParagraph"/>
              <w:spacing w:line="256" w:lineRule="auto"/>
              <w:ind w:left="117" w:right="1160"/>
              <w:rPr>
                <w:sz w:val="28"/>
              </w:rPr>
            </w:pPr>
            <w:r>
              <w:rPr>
                <w:sz w:val="28"/>
              </w:rPr>
              <w:t>камня; юрта и её устройство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(каркасный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дом);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</w:p>
          <w:p w14:paraId="201AB513" w14:textId="77777777" w:rsidR="009D619E" w:rsidRDefault="009D619E" w:rsidP="00AC071A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жилищ.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5505" w14:textId="77777777" w:rsidR="009D619E" w:rsidRDefault="009D619E" w:rsidP="00AC071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</w:p>
          <w:p w14:paraId="374786B8" w14:textId="77777777" w:rsidR="009D619E" w:rsidRDefault="009D619E" w:rsidP="00AC071A">
            <w:pPr>
              <w:pStyle w:val="TableParagraph"/>
              <w:spacing w:before="23" w:line="259" w:lineRule="auto"/>
              <w:ind w:left="117" w:right="425"/>
              <w:rPr>
                <w:sz w:val="28"/>
              </w:rPr>
            </w:pPr>
            <w:r>
              <w:rPr>
                <w:sz w:val="28"/>
              </w:rPr>
              <w:t>о традиционных одеждах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красоте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 в разных культурах,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4E081BE2" w14:textId="77777777" w:rsidR="009D619E" w:rsidRDefault="009D619E" w:rsidP="00AC071A">
            <w:pPr>
              <w:pStyle w:val="TableParagraph"/>
              <w:spacing w:line="261" w:lineRule="auto"/>
              <w:ind w:left="117" w:right="212"/>
              <w:rPr>
                <w:sz w:val="28"/>
              </w:rPr>
            </w:pPr>
            <w:r>
              <w:rPr>
                <w:sz w:val="28"/>
              </w:rPr>
              <w:t>изображении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персонажей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сказаний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легенд или представителей 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</w:p>
          <w:p w14:paraId="28227B2E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4DDC5187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18307C44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171BF67A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26CB5B85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6282D5CE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50512D88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554C913F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756D0BBB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7367E9B6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747DD0CB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19BFE852" w14:textId="77777777" w:rsidR="009D619E" w:rsidRDefault="009D619E" w:rsidP="00AC071A">
            <w:pPr>
              <w:pStyle w:val="TableParagraph"/>
              <w:rPr>
                <w:b/>
                <w:sz w:val="32"/>
              </w:rPr>
            </w:pPr>
          </w:p>
          <w:p w14:paraId="72404CE8" w14:textId="77777777" w:rsidR="009D619E" w:rsidRDefault="009D619E" w:rsidP="00AC071A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</w:p>
          <w:p w14:paraId="27D3462F" w14:textId="77777777" w:rsidR="009D619E" w:rsidRDefault="009D619E" w:rsidP="00AC071A">
            <w:pPr>
              <w:pStyle w:val="TableParagraph"/>
              <w:spacing w:before="23" w:line="264" w:lineRule="auto"/>
              <w:ind w:left="117" w:right="76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конструктивных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переносного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жилища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юрты.</w:t>
            </w:r>
          </w:p>
          <w:p w14:paraId="6F38541C" w14:textId="77777777" w:rsidR="009D619E" w:rsidRDefault="009D619E" w:rsidP="00AC071A">
            <w:pPr>
              <w:pStyle w:val="TableParagraph"/>
              <w:spacing w:line="256" w:lineRule="auto"/>
              <w:ind w:left="117" w:right="283"/>
              <w:rPr>
                <w:sz w:val="28"/>
              </w:rPr>
            </w:pPr>
            <w:r>
              <w:rPr>
                <w:sz w:val="28"/>
              </w:rPr>
              <w:t>Моделирование в графическом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редакторе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фигур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</w:p>
          <w:p w14:paraId="5EFFAA9C" w14:textId="77777777" w:rsidR="009D619E" w:rsidRDefault="009D619E" w:rsidP="00AC071A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юрты.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Приобретите умения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</w:p>
        </w:tc>
      </w:tr>
      <w:tr w:rsidR="009D619E" w14:paraId="170B725A" w14:textId="77777777" w:rsidTr="009D619E">
        <w:trPr>
          <w:trHeight w:val="9391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6D29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6F6D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5E8D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F24F" w14:textId="77777777" w:rsidR="009D619E" w:rsidRDefault="009D619E" w:rsidP="00AC071A">
            <w:pPr>
              <w:pStyle w:val="TableParagraph"/>
              <w:spacing w:line="259" w:lineRule="auto"/>
              <w:ind w:left="117" w:right="414"/>
              <w:rPr>
                <w:sz w:val="28"/>
              </w:rPr>
            </w:pPr>
            <w:r>
              <w:rPr>
                <w:i/>
                <w:sz w:val="28"/>
              </w:rPr>
              <w:t>Модуль «Азбука цифровой графики»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видов традиционных жилищ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юрта,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каркасный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дом, в том числе с учётом местных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традиций).</w:t>
            </w:r>
          </w:p>
          <w:p w14:paraId="0BEC8530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0BBE36AB" w14:textId="77777777" w:rsidR="009D619E" w:rsidRDefault="009D619E" w:rsidP="00AC071A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14:paraId="1B43E264" w14:textId="77777777" w:rsidR="009D619E" w:rsidRDefault="009D619E" w:rsidP="00AC071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Красота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</w:p>
          <w:p w14:paraId="1650C683" w14:textId="77777777" w:rsidR="009D619E" w:rsidRDefault="009D619E" w:rsidP="00AC071A">
            <w:pPr>
              <w:pStyle w:val="TableParagraph"/>
              <w:spacing w:before="24" w:line="259" w:lineRule="auto"/>
              <w:ind w:left="117" w:right="548"/>
              <w:rPr>
                <w:i/>
                <w:sz w:val="28"/>
              </w:rPr>
            </w:pPr>
            <w:r>
              <w:rPr>
                <w:sz w:val="28"/>
              </w:rPr>
              <w:t>климатических зон, 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пейзажных композиций (горный,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степной,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среднерусский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ландшафт).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Модуль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</w:p>
          <w:p w14:paraId="33DC3B33" w14:textId="77777777" w:rsidR="009D619E" w:rsidRDefault="009D619E" w:rsidP="00AC071A">
            <w:pPr>
              <w:pStyle w:val="TableParagraph"/>
              <w:spacing w:line="261" w:lineRule="auto"/>
              <w:ind w:left="117" w:right="221"/>
              <w:rPr>
                <w:sz w:val="28"/>
              </w:rPr>
            </w:pPr>
            <w:r>
              <w:rPr>
                <w:sz w:val="28"/>
              </w:rPr>
              <w:t>Конструкция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жилищ, их связь с окружающей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природой: дома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дерева,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глины,</w:t>
            </w:r>
          </w:p>
          <w:p w14:paraId="22D7E26E" w14:textId="77777777" w:rsidR="009D619E" w:rsidRDefault="009D619E" w:rsidP="00AC071A">
            <w:pPr>
              <w:pStyle w:val="TableParagraph"/>
              <w:spacing w:line="261" w:lineRule="auto"/>
              <w:ind w:left="117" w:right="1160"/>
              <w:rPr>
                <w:sz w:val="28"/>
              </w:rPr>
            </w:pPr>
            <w:r>
              <w:rPr>
                <w:sz w:val="28"/>
              </w:rPr>
              <w:t>камня; юрта и её устройство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(каркасный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дом);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жилищ.</w:t>
            </w:r>
          </w:p>
          <w:p w14:paraId="4F1653B4" w14:textId="77777777" w:rsidR="009D619E" w:rsidRDefault="009D619E" w:rsidP="00AC071A">
            <w:pPr>
              <w:pStyle w:val="TableParagraph"/>
              <w:spacing w:before="7"/>
              <w:rPr>
                <w:b/>
                <w:sz w:val="28"/>
              </w:rPr>
            </w:pPr>
          </w:p>
          <w:p w14:paraId="2695EDA5" w14:textId="77777777" w:rsidR="009D619E" w:rsidRDefault="009D619E" w:rsidP="00AC071A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</w:p>
          <w:p w14:paraId="60CA90D5" w14:textId="77777777" w:rsidR="009D619E" w:rsidRDefault="009D619E" w:rsidP="00AC071A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архитектурной</w:t>
            </w:r>
          </w:p>
          <w:p w14:paraId="56231691" w14:textId="77777777" w:rsidR="009D619E" w:rsidRDefault="009D619E" w:rsidP="00AC071A">
            <w:pPr>
              <w:pStyle w:val="TableParagraph"/>
              <w:spacing w:before="31" w:line="256" w:lineRule="auto"/>
              <w:ind w:left="117" w:right="907"/>
              <w:rPr>
                <w:sz w:val="28"/>
              </w:rPr>
            </w:pPr>
            <w:r>
              <w:rPr>
                <w:sz w:val="28"/>
              </w:rPr>
              <w:t>конструкции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храмовых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построек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14:paraId="1B2594B1" w14:textId="77777777" w:rsidR="009D619E" w:rsidRDefault="009D619E" w:rsidP="00AC071A">
            <w:pPr>
              <w:pStyle w:val="TableParagraph"/>
              <w:spacing w:before="3" w:line="256" w:lineRule="auto"/>
              <w:ind w:left="117" w:right="2018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типичной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зданий:</w:t>
            </w:r>
          </w:p>
          <w:p w14:paraId="0BC5FFE1" w14:textId="77777777" w:rsidR="009D619E" w:rsidRDefault="009D619E" w:rsidP="00AC071A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древнегреческий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храм,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0958" w14:textId="77777777" w:rsidR="009D619E" w:rsidRDefault="009D619E" w:rsidP="00AC071A">
            <w:pPr>
              <w:pStyle w:val="TableParagraph"/>
              <w:spacing w:line="256" w:lineRule="auto"/>
              <w:ind w:left="117" w:right="3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поисковой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разнообразные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 юрты,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украшения,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внутренний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юрты.</w:t>
            </w:r>
          </w:p>
          <w:p w14:paraId="0AD14E10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1AAC6E2B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640B1D7E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19775B9E" w14:textId="77777777" w:rsidR="009D619E" w:rsidRDefault="009D619E" w:rsidP="00AC071A">
            <w:pPr>
              <w:pStyle w:val="TableParagraph"/>
              <w:spacing w:before="6"/>
              <w:rPr>
                <w:b/>
                <w:sz w:val="31"/>
              </w:rPr>
            </w:pPr>
          </w:p>
          <w:p w14:paraId="13028502" w14:textId="77777777" w:rsidR="009D619E" w:rsidRDefault="009D619E" w:rsidP="00AC071A">
            <w:pPr>
              <w:pStyle w:val="TableParagraph"/>
              <w:spacing w:line="259" w:lineRule="auto"/>
              <w:ind w:left="117" w:right="806"/>
              <w:rPr>
                <w:sz w:val="28"/>
              </w:rPr>
            </w:pPr>
            <w:r>
              <w:rPr>
                <w:sz w:val="28"/>
              </w:rPr>
              <w:t>Выполнение живописных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изображений пейзажей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климатических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(пейзаж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пейзаж степной или пустынной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зоны).</w:t>
            </w:r>
          </w:p>
          <w:p w14:paraId="62B55193" w14:textId="77777777" w:rsidR="009D619E" w:rsidRDefault="009D619E" w:rsidP="00AC071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</w:p>
          <w:p w14:paraId="610768EA" w14:textId="77777777" w:rsidR="009D619E" w:rsidRDefault="009D619E" w:rsidP="00AC071A">
            <w:pPr>
              <w:pStyle w:val="TableParagraph"/>
              <w:spacing w:before="24" w:line="256" w:lineRule="auto"/>
              <w:ind w:left="117" w:right="16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жилищ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  <w:p w14:paraId="7450C427" w14:textId="77777777" w:rsidR="009D619E" w:rsidRDefault="009D619E" w:rsidP="00AC071A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природой.</w:t>
            </w:r>
          </w:p>
          <w:p w14:paraId="598202A1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6BABBB12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3634808D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173460FD" w14:textId="77777777" w:rsidR="009D619E" w:rsidRDefault="009D619E" w:rsidP="00AC071A">
            <w:pPr>
              <w:pStyle w:val="TableParagraph"/>
              <w:rPr>
                <w:b/>
                <w:sz w:val="33"/>
              </w:rPr>
            </w:pPr>
          </w:p>
          <w:p w14:paraId="4F79937D" w14:textId="77777777" w:rsidR="009D619E" w:rsidRDefault="009D619E" w:rsidP="00AC071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14:paraId="061C0A7D" w14:textId="77777777" w:rsidR="009D619E" w:rsidRDefault="009D619E" w:rsidP="00AC071A">
            <w:pPr>
              <w:pStyle w:val="TableParagraph"/>
              <w:spacing w:before="23" w:line="259" w:lineRule="auto"/>
              <w:ind w:left="117" w:right="269"/>
              <w:rPr>
                <w:sz w:val="28"/>
              </w:rPr>
            </w:pPr>
            <w:r>
              <w:rPr>
                <w:sz w:val="28"/>
              </w:rPr>
              <w:t>об основных характерных чертах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храмовых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сооружений,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разных культур: готический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(романский) собор в европейских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буддийская пагода,</w:t>
            </w:r>
          </w:p>
          <w:p w14:paraId="7CCB1C59" w14:textId="77777777" w:rsidR="009D619E" w:rsidRDefault="009D619E" w:rsidP="00AC071A">
            <w:pPr>
              <w:pStyle w:val="TableParagraph"/>
              <w:spacing w:before="5"/>
              <w:ind w:left="117"/>
              <w:rPr>
                <w:sz w:val="28"/>
              </w:rPr>
            </w:pPr>
            <w:r>
              <w:rPr>
                <w:sz w:val="28"/>
              </w:rPr>
              <w:t>мусульманская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мечеть,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</w:p>
        </w:tc>
      </w:tr>
      <w:tr w:rsidR="009D619E" w14:paraId="33FDAC26" w14:textId="77777777" w:rsidTr="009D619E">
        <w:trPr>
          <w:trHeight w:val="9391"/>
        </w:trPr>
        <w:tc>
          <w:tcPr>
            <w:tcW w:w="699" w:type="dxa"/>
            <w:tcBorders>
              <w:right w:val="single" w:sz="4" w:space="0" w:color="auto"/>
            </w:tcBorders>
          </w:tcPr>
          <w:p w14:paraId="2D2EAF74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B6ED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8E5E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981E" w14:textId="77777777" w:rsidR="009D619E" w:rsidRDefault="009D619E" w:rsidP="00AC071A">
            <w:pPr>
              <w:pStyle w:val="TableParagraph"/>
              <w:spacing w:line="256" w:lineRule="auto"/>
              <w:ind w:left="117" w:right="799"/>
              <w:rPr>
                <w:sz w:val="28"/>
              </w:rPr>
            </w:pPr>
            <w:r>
              <w:rPr>
                <w:sz w:val="28"/>
              </w:rPr>
              <w:t>готический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романский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собор,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мечеть,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пагода.</w:t>
            </w:r>
          </w:p>
          <w:p w14:paraId="1959AD5D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205C8302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181A9C60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4FEDCEA3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711D3328" w14:textId="77777777" w:rsidR="009D619E" w:rsidRDefault="009D619E" w:rsidP="00AC071A">
            <w:pPr>
              <w:pStyle w:val="TableParagraph"/>
              <w:spacing w:before="6"/>
              <w:rPr>
                <w:b/>
                <w:sz w:val="31"/>
              </w:rPr>
            </w:pPr>
          </w:p>
          <w:p w14:paraId="08406D9C" w14:textId="77777777" w:rsidR="009D619E" w:rsidRDefault="009D619E" w:rsidP="00AC071A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14:paraId="2AB9B8B0" w14:textId="77777777" w:rsidR="009D619E" w:rsidRDefault="009D619E" w:rsidP="00AC071A">
            <w:pPr>
              <w:pStyle w:val="TableParagraph"/>
              <w:spacing w:before="23" w:line="259" w:lineRule="auto"/>
              <w:ind w:left="117" w:right="245"/>
              <w:rPr>
                <w:sz w:val="28"/>
              </w:rPr>
            </w:pPr>
            <w:r>
              <w:rPr>
                <w:sz w:val="28"/>
              </w:rPr>
              <w:t>Рисунок фигуры человека: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пропорции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фигуры, передача движения фигуры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плоскости листа: бег,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ходьба,</w:t>
            </w:r>
          </w:p>
          <w:p w14:paraId="31EF0890" w14:textId="77777777" w:rsidR="009D619E" w:rsidRDefault="009D619E" w:rsidP="00AC071A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сидящая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стоящая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фигуры.</w:t>
            </w:r>
          </w:p>
          <w:p w14:paraId="3A2840DF" w14:textId="77777777" w:rsidR="009D619E" w:rsidRDefault="009D619E" w:rsidP="00AC071A">
            <w:pPr>
              <w:pStyle w:val="TableParagraph"/>
              <w:spacing w:before="24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«Азбука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цифровой графики»</w:t>
            </w:r>
          </w:p>
          <w:p w14:paraId="354D8C92" w14:textId="77777777" w:rsidR="009D619E" w:rsidRDefault="009D619E" w:rsidP="00AC071A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графическом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редакторе</w:t>
            </w:r>
          </w:p>
          <w:p w14:paraId="7B16838B" w14:textId="77777777" w:rsidR="009D619E" w:rsidRDefault="009D619E" w:rsidP="00AC071A">
            <w:pPr>
              <w:pStyle w:val="TableParagraph"/>
              <w:spacing w:before="31" w:line="259" w:lineRule="auto"/>
              <w:ind w:left="117" w:right="117" w:firstLine="72"/>
              <w:rPr>
                <w:sz w:val="28"/>
              </w:rPr>
            </w:pPr>
            <w:r>
              <w:rPr>
                <w:sz w:val="28"/>
              </w:rPr>
              <w:t>с помощью геометрических фигур 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линейной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пропорций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фигуры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человека, изображение различных фаз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анимации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схематического движения 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 соответствующих технических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условиях).</w:t>
            </w:r>
          </w:p>
          <w:p w14:paraId="29C168C7" w14:textId="77777777" w:rsidR="009D619E" w:rsidRDefault="009D619E" w:rsidP="00AC071A">
            <w:pPr>
              <w:pStyle w:val="TableParagraph"/>
              <w:spacing w:before="1" w:line="256" w:lineRule="auto"/>
              <w:ind w:left="117" w:right="807"/>
              <w:rPr>
                <w:sz w:val="28"/>
              </w:rPr>
            </w:pPr>
            <w:r>
              <w:rPr>
                <w:sz w:val="28"/>
              </w:rPr>
              <w:t>Анимация простого движения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нарисованной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фигурки: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загрузить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движения фигурки</w:t>
            </w:r>
          </w:p>
          <w:p w14:paraId="7BDD68BD" w14:textId="77777777" w:rsidR="009D619E" w:rsidRDefault="009D619E" w:rsidP="00AC071A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виртуальный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редактор</w:t>
            </w:r>
          </w:p>
          <w:p w14:paraId="780821AE" w14:textId="77777777" w:rsidR="009D619E" w:rsidRDefault="009D619E" w:rsidP="00AC071A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GIF-анимации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сохранить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простое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F656" w14:textId="77777777" w:rsidR="009D619E" w:rsidRDefault="009D619E" w:rsidP="00AC071A">
            <w:pPr>
              <w:pStyle w:val="TableParagraph"/>
              <w:spacing w:line="318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изображать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их.</w:t>
            </w:r>
          </w:p>
          <w:p w14:paraId="1EF73143" w14:textId="77777777" w:rsidR="009D619E" w:rsidRDefault="009D619E" w:rsidP="00AC071A">
            <w:pPr>
              <w:pStyle w:val="TableParagraph"/>
              <w:spacing w:before="23" w:line="256" w:lineRule="auto"/>
              <w:ind w:left="117" w:right="217"/>
              <w:jc w:val="both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типичной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зданий: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мечеть,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пагода.</w:t>
            </w:r>
          </w:p>
          <w:p w14:paraId="0C29A019" w14:textId="77777777" w:rsidR="009D619E" w:rsidRDefault="009D619E" w:rsidP="00AC071A">
            <w:pPr>
              <w:pStyle w:val="TableParagraph"/>
              <w:spacing w:before="10" w:line="256" w:lineRule="auto"/>
              <w:ind w:left="117" w:right="1370"/>
              <w:jc w:val="both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архитектурного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мусульманских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мечетей.</w:t>
            </w:r>
          </w:p>
          <w:p w14:paraId="33EFA0DF" w14:textId="77777777" w:rsidR="009D619E" w:rsidRDefault="009D619E" w:rsidP="00AC071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AFB50EC" w14:textId="77777777" w:rsidR="009D619E" w:rsidRDefault="009D619E" w:rsidP="00AC071A">
            <w:pPr>
              <w:pStyle w:val="TableParagraph"/>
              <w:spacing w:line="256" w:lineRule="auto"/>
              <w:ind w:left="117" w:right="494"/>
              <w:rPr>
                <w:sz w:val="28"/>
              </w:rPr>
            </w:pPr>
            <w:r>
              <w:rPr>
                <w:sz w:val="28"/>
              </w:rPr>
              <w:t>Построение пропорций фигуры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графическом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редакторе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помощью геометрических фигур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линейной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основе;</w:t>
            </w:r>
          </w:p>
          <w:p w14:paraId="665C3344" w14:textId="77777777" w:rsidR="009D619E" w:rsidRDefault="009D619E" w:rsidP="00AC071A">
            <w:pPr>
              <w:pStyle w:val="TableParagraph"/>
              <w:spacing w:before="12" w:line="256" w:lineRule="auto"/>
              <w:ind w:left="117" w:right="826"/>
              <w:rPr>
                <w:sz w:val="28"/>
              </w:rPr>
            </w:pPr>
            <w:r>
              <w:rPr>
                <w:sz w:val="28"/>
              </w:rPr>
              <w:t>изображение различных фаз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двигая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фигуры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создать</w:t>
            </w:r>
          </w:p>
          <w:p w14:paraId="7A27A71E" w14:textId="77777777" w:rsidR="009D619E" w:rsidRDefault="009D619E" w:rsidP="00AC071A">
            <w:pPr>
              <w:pStyle w:val="TableParagraph"/>
              <w:spacing w:before="13" w:line="256" w:lineRule="auto"/>
              <w:ind w:left="117" w:right="211"/>
              <w:rPr>
                <w:sz w:val="28"/>
              </w:rPr>
            </w:pPr>
            <w:r>
              <w:rPr>
                <w:sz w:val="28"/>
              </w:rPr>
              <w:t>анимацию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схематического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человека).</w:t>
            </w:r>
          </w:p>
          <w:p w14:paraId="5E432DEC" w14:textId="77777777" w:rsidR="009D619E" w:rsidRDefault="009D619E" w:rsidP="00AC071A">
            <w:pPr>
              <w:pStyle w:val="TableParagraph"/>
              <w:spacing w:before="2" w:line="261" w:lineRule="auto"/>
              <w:ind w:left="117" w:right="1160"/>
              <w:rPr>
                <w:sz w:val="28"/>
              </w:rPr>
            </w:pPr>
            <w:r>
              <w:rPr>
                <w:sz w:val="28"/>
              </w:rPr>
              <w:t>Исследование и выполнение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зарисовок особенностей,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орнаментов</w:t>
            </w:r>
          </w:p>
          <w:p w14:paraId="524592AC" w14:textId="77777777" w:rsidR="009D619E" w:rsidRDefault="009D619E" w:rsidP="00AC071A">
            <w:pPr>
              <w:pStyle w:val="TableParagraph"/>
              <w:spacing w:line="259" w:lineRule="auto"/>
              <w:ind w:left="117" w:right="531"/>
              <w:rPr>
                <w:sz w:val="28"/>
              </w:rPr>
            </w:pP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эпох (особенности символов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стилизованных мотивов),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приобретение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</w:p>
          <w:p w14:paraId="5218A574" w14:textId="77777777" w:rsidR="009D619E" w:rsidRDefault="009D619E" w:rsidP="00AC071A">
            <w:pPr>
              <w:pStyle w:val="TableParagraph"/>
              <w:spacing w:line="256" w:lineRule="auto"/>
              <w:ind w:left="117" w:right="1029"/>
              <w:rPr>
                <w:sz w:val="28"/>
              </w:rPr>
            </w:pPr>
            <w:r>
              <w:rPr>
                <w:sz w:val="28"/>
              </w:rPr>
              <w:t>показать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рисунках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орнаментов</w:t>
            </w:r>
          </w:p>
          <w:p w14:paraId="16902C3C" w14:textId="77777777" w:rsidR="009D619E" w:rsidRDefault="009D619E" w:rsidP="00AC071A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архитектуре,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одежде,</w:t>
            </w:r>
          </w:p>
        </w:tc>
      </w:tr>
      <w:tr w:rsidR="009D619E" w:rsidRPr="00683BFA" w14:paraId="317A59F3" w14:textId="77777777" w:rsidTr="009D619E">
        <w:trPr>
          <w:trHeight w:val="9391"/>
        </w:trPr>
        <w:tc>
          <w:tcPr>
            <w:tcW w:w="699" w:type="dxa"/>
            <w:tcBorders>
              <w:right w:val="single" w:sz="4" w:space="0" w:color="auto"/>
            </w:tcBorders>
          </w:tcPr>
          <w:p w14:paraId="25C20A0B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127A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9AEC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5050" w14:textId="77777777" w:rsidR="009D619E" w:rsidRDefault="009D619E" w:rsidP="00AC071A">
            <w:pPr>
              <w:pStyle w:val="TableParagraph"/>
              <w:spacing w:line="256" w:lineRule="auto"/>
              <w:ind w:left="117" w:right="882"/>
              <w:rPr>
                <w:sz w:val="28"/>
              </w:rPr>
            </w:pPr>
            <w:r>
              <w:rPr>
                <w:sz w:val="28"/>
              </w:rPr>
              <w:t>повторяющееся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рисунка.</w:t>
            </w:r>
          </w:p>
          <w:p w14:paraId="180ADB37" w14:textId="77777777" w:rsidR="009D619E" w:rsidRDefault="009D619E" w:rsidP="00AC071A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738891C3" w14:textId="77777777" w:rsidR="009D619E" w:rsidRDefault="009D619E" w:rsidP="00AC071A">
            <w:pPr>
              <w:pStyle w:val="TableParagraph"/>
              <w:spacing w:before="1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14:paraId="594CDC4D" w14:textId="77777777" w:rsidR="009D619E" w:rsidRDefault="009D619E" w:rsidP="00AC071A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Тематические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многофигурные</w:t>
            </w:r>
          </w:p>
          <w:p w14:paraId="74AC568D" w14:textId="77777777" w:rsidR="009D619E" w:rsidRDefault="009D619E" w:rsidP="00AC071A">
            <w:pPr>
              <w:pStyle w:val="TableParagraph"/>
              <w:spacing w:before="23" w:line="259" w:lineRule="auto"/>
              <w:ind w:left="117" w:right="198"/>
              <w:rPr>
                <w:sz w:val="28"/>
              </w:rPr>
            </w:pPr>
            <w:r>
              <w:rPr>
                <w:sz w:val="28"/>
              </w:rPr>
              <w:t>композиции: коллективно созданные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панно-аппликации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вырезанных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персонажей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темы праздников народов мира 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качестве иллюстраций к сказкам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легендам.</w:t>
            </w:r>
          </w:p>
          <w:p w14:paraId="12816499" w14:textId="77777777" w:rsidR="009D619E" w:rsidRDefault="009D619E" w:rsidP="00AC071A">
            <w:pPr>
              <w:pStyle w:val="TableParagraph"/>
              <w:spacing w:before="3" w:line="256" w:lineRule="auto"/>
              <w:ind w:left="117" w:right="6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«Восприятие 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14:paraId="08FD015A" w14:textId="77777777" w:rsidR="009D619E" w:rsidRDefault="009D619E" w:rsidP="00AC071A">
            <w:pPr>
              <w:pStyle w:val="TableParagraph"/>
              <w:spacing w:before="3" w:line="259" w:lineRule="auto"/>
              <w:ind w:left="117" w:right="650"/>
              <w:rPr>
                <w:sz w:val="28"/>
              </w:rPr>
            </w:pPr>
            <w:r>
              <w:rPr>
                <w:sz w:val="28"/>
              </w:rPr>
              <w:t>Представления об архитектурных,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декоративных и изобразительных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Греции, других культур Древнего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мира. Архитектурные памятники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Западной Европы Средних веков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эпохи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Возрождения.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7CE9" w14:textId="77777777" w:rsidR="009D619E" w:rsidRDefault="009D619E" w:rsidP="00AC071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оформлении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быта</w:t>
            </w:r>
          </w:p>
          <w:p w14:paraId="6BA9DEB8" w14:textId="77777777" w:rsidR="009D619E" w:rsidRDefault="009D619E" w:rsidP="00AC071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народов,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эпохи.</w:t>
            </w:r>
          </w:p>
          <w:p w14:paraId="6ED21E38" w14:textId="77777777" w:rsidR="009D619E" w:rsidRDefault="009D619E" w:rsidP="00AC071A">
            <w:pPr>
              <w:pStyle w:val="TableParagraph"/>
              <w:spacing w:before="9"/>
              <w:rPr>
                <w:b/>
                <w:sz w:val="32"/>
              </w:rPr>
            </w:pPr>
          </w:p>
          <w:p w14:paraId="0DDE4168" w14:textId="77777777" w:rsidR="009D619E" w:rsidRDefault="009D619E" w:rsidP="00AC071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</w:p>
          <w:p w14:paraId="227FFE63" w14:textId="77777777" w:rsidR="009D619E" w:rsidRDefault="009D619E" w:rsidP="00AC071A">
            <w:pPr>
              <w:pStyle w:val="TableParagraph"/>
              <w:spacing w:before="24" w:line="256" w:lineRule="auto"/>
              <w:ind w:left="117" w:right="425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архитектурных,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декоративных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изобразительных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</w:p>
          <w:p w14:paraId="234EDA02" w14:textId="77777777" w:rsidR="009D619E" w:rsidRDefault="009D619E" w:rsidP="00AC071A">
            <w:pPr>
              <w:pStyle w:val="TableParagraph"/>
              <w:spacing w:before="3" w:line="259" w:lineRule="auto"/>
              <w:ind w:left="117" w:right="38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Греции,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культурах Древнего мира,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 Древнего Востока, умение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обсуждать эти произведения.</w:t>
            </w:r>
          </w:p>
          <w:p w14:paraId="230E417D" w14:textId="77777777" w:rsidR="009D619E" w:rsidRDefault="009D619E" w:rsidP="00AC071A">
            <w:pPr>
              <w:pStyle w:val="TableParagraph"/>
              <w:spacing w:line="261" w:lineRule="auto"/>
              <w:ind w:left="117" w:right="1427"/>
              <w:rPr>
                <w:sz w:val="28"/>
              </w:rPr>
            </w:pPr>
            <w:r>
              <w:rPr>
                <w:sz w:val="28"/>
              </w:rPr>
              <w:t>Знакомство с основными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конструктивными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чертами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древнегреческого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храма,</w:t>
            </w:r>
          </w:p>
          <w:p w14:paraId="74F32C2D" w14:textId="77777777" w:rsidR="009D619E" w:rsidRDefault="009D619E" w:rsidP="00AC071A">
            <w:pPr>
              <w:pStyle w:val="TableParagraph"/>
              <w:spacing w:line="261" w:lineRule="auto"/>
              <w:ind w:left="117" w:right="143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изобразить,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формирование общего, целостного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  <w:p w14:paraId="2FF2BD66" w14:textId="77777777" w:rsidR="009D619E" w:rsidRDefault="009D619E" w:rsidP="00AC071A">
            <w:pPr>
              <w:pStyle w:val="TableParagraph"/>
              <w:spacing w:line="259" w:lineRule="auto"/>
              <w:ind w:left="117" w:right="1117"/>
              <w:rPr>
                <w:sz w:val="28"/>
              </w:rPr>
            </w:pPr>
            <w:r>
              <w:rPr>
                <w:sz w:val="28"/>
              </w:rPr>
              <w:t>о древнегреческой культуре.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тематических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многофигурных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композиций: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коллективно созданных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панно-аппликаций</w:t>
            </w:r>
          </w:p>
          <w:p w14:paraId="0E58C00F" w14:textId="77777777" w:rsidR="009D619E" w:rsidRDefault="009D619E" w:rsidP="00AC071A">
            <w:pPr>
              <w:pStyle w:val="TableParagraph"/>
              <w:spacing w:line="261" w:lineRule="auto"/>
              <w:ind w:left="117" w:right="675"/>
              <w:rPr>
                <w:sz w:val="28"/>
              </w:rPr>
            </w:pPr>
            <w:r>
              <w:rPr>
                <w:sz w:val="28"/>
              </w:rPr>
              <w:t>из индивидуальных рисунков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вырезанных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персонажей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14:paraId="7DCCB64B" w14:textId="77777777" w:rsidR="009D619E" w:rsidRDefault="009D619E" w:rsidP="00AC071A">
            <w:pPr>
              <w:pStyle w:val="TableParagraph"/>
              <w:spacing w:line="256" w:lineRule="auto"/>
              <w:ind w:left="117" w:right="3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качестве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сказкам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легендам.</w:t>
            </w:r>
          </w:p>
        </w:tc>
      </w:tr>
      <w:tr w:rsidR="009D619E" w14:paraId="73E57AD9" w14:textId="77777777" w:rsidTr="009D619E">
        <w:trPr>
          <w:trHeight w:val="9391"/>
        </w:trPr>
        <w:tc>
          <w:tcPr>
            <w:tcW w:w="699" w:type="dxa"/>
            <w:tcBorders>
              <w:bottom w:val="single" w:sz="4" w:space="0" w:color="auto"/>
              <w:right w:val="single" w:sz="4" w:space="0" w:color="auto"/>
            </w:tcBorders>
          </w:tcPr>
          <w:p w14:paraId="3DD99F1C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DB39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02AE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B969" w14:textId="77777777" w:rsidR="009D619E" w:rsidRDefault="009D619E" w:rsidP="00AC071A">
            <w:pPr>
              <w:pStyle w:val="TableParagraph"/>
              <w:spacing w:line="318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</w:p>
          <w:p w14:paraId="4098AFB6" w14:textId="77777777" w:rsidR="009D619E" w:rsidRDefault="009D619E" w:rsidP="00AC071A">
            <w:pPr>
              <w:pStyle w:val="TableParagraph"/>
              <w:spacing w:before="23" w:line="259" w:lineRule="auto"/>
              <w:ind w:left="117" w:right="417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типичной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зданий: древнегреческий храм,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готический или романский собор,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мечеть,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пагода.</w:t>
            </w:r>
          </w:p>
          <w:p w14:paraId="3C99A64B" w14:textId="77777777" w:rsidR="009D619E" w:rsidRDefault="009D619E" w:rsidP="00AC071A">
            <w:pPr>
              <w:pStyle w:val="TableParagraph"/>
              <w:spacing w:line="256" w:lineRule="auto"/>
              <w:ind w:left="117" w:right="216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архитектурной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храмовых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построек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14:paraId="6D8D6888" w14:textId="77777777" w:rsidR="009D619E" w:rsidRDefault="009D619E" w:rsidP="00AC071A">
            <w:pPr>
              <w:pStyle w:val="TableParagraph"/>
              <w:spacing w:before="10" w:line="256" w:lineRule="auto"/>
              <w:ind w:left="117" w:right="623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14:paraId="64F008B7" w14:textId="77777777" w:rsidR="009D619E" w:rsidRDefault="009D619E" w:rsidP="00AC071A">
            <w:pPr>
              <w:pStyle w:val="TableParagraph"/>
              <w:spacing w:before="2" w:line="259" w:lineRule="auto"/>
              <w:ind w:left="117" w:right="650"/>
              <w:rPr>
                <w:sz w:val="28"/>
              </w:rPr>
            </w:pPr>
            <w:r>
              <w:rPr>
                <w:sz w:val="28"/>
              </w:rPr>
              <w:t>Представления об архитектурных,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декоративных и изобразительных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Греции, других культур Древнего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мира. Архитектурные памятники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Западной Европы Средних веков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эпохи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Возрождения.</w:t>
            </w:r>
          </w:p>
          <w:p w14:paraId="678B301E" w14:textId="77777777" w:rsidR="009D619E" w:rsidRDefault="009D619E" w:rsidP="00AC071A">
            <w:pPr>
              <w:pStyle w:val="TableParagraph"/>
              <w:spacing w:before="1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14:paraId="61C1CE5B" w14:textId="77777777" w:rsidR="009D619E" w:rsidRDefault="009D619E" w:rsidP="00AC071A">
            <w:pPr>
              <w:pStyle w:val="TableParagraph"/>
              <w:spacing w:before="24" w:line="259" w:lineRule="auto"/>
              <w:ind w:left="117" w:right="492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тематическая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графическая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композиция;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 карандаша, мелков,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фломастеров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(смешанная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техника).</w:t>
            </w:r>
          </w:p>
          <w:p w14:paraId="631662A1" w14:textId="77777777" w:rsidR="009D619E" w:rsidRDefault="009D619E" w:rsidP="00AC071A">
            <w:pPr>
              <w:pStyle w:val="TableParagraph"/>
              <w:spacing w:before="8"/>
              <w:rPr>
                <w:b/>
                <w:sz w:val="30"/>
              </w:rPr>
            </w:pPr>
          </w:p>
          <w:p w14:paraId="6CD2B811" w14:textId="77777777" w:rsidR="009D619E" w:rsidRDefault="009D619E" w:rsidP="00AC071A">
            <w:pPr>
              <w:pStyle w:val="TableParagraph"/>
              <w:spacing w:line="256" w:lineRule="auto"/>
              <w:ind w:left="117" w:right="475"/>
              <w:rPr>
                <w:sz w:val="28"/>
              </w:rPr>
            </w:pPr>
            <w:r>
              <w:rPr>
                <w:i/>
                <w:sz w:val="28"/>
              </w:rPr>
              <w:t>Модуль «Азбука цифровой графики»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Моделирование в графическом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редакторе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фигур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14:paraId="6AEC4E7F" w14:textId="77777777" w:rsidR="009D619E" w:rsidRDefault="009D619E" w:rsidP="00AC071A">
            <w:pPr>
              <w:pStyle w:val="TableParagraph"/>
              <w:spacing w:before="12"/>
              <w:ind w:left="117"/>
              <w:rPr>
                <w:sz w:val="28"/>
              </w:rPr>
            </w:pPr>
            <w:r>
              <w:rPr>
                <w:sz w:val="28"/>
              </w:rPr>
              <w:t>храмовых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культур: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54C1" w14:textId="77777777" w:rsidR="009D619E" w:rsidRDefault="009D619E" w:rsidP="00AC071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</w:p>
          <w:p w14:paraId="509C11E8" w14:textId="77777777" w:rsidR="009D619E" w:rsidRDefault="009D619E" w:rsidP="00AC071A">
            <w:pPr>
              <w:pStyle w:val="TableParagraph"/>
              <w:spacing w:before="23" w:line="256" w:lineRule="auto"/>
              <w:ind w:left="117" w:right="666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чертах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храмовых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сооружений,</w:t>
            </w:r>
          </w:p>
          <w:p w14:paraId="0E67C80D" w14:textId="77777777" w:rsidR="009D619E" w:rsidRDefault="009D619E" w:rsidP="00AC071A">
            <w:pPr>
              <w:pStyle w:val="TableParagraph"/>
              <w:spacing w:before="10" w:line="259" w:lineRule="auto"/>
              <w:ind w:left="117" w:right="621"/>
              <w:rPr>
                <w:sz w:val="28"/>
              </w:rPr>
            </w:pPr>
            <w:r>
              <w:rPr>
                <w:sz w:val="28"/>
              </w:rPr>
              <w:t>характерных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готический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(романский)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собор</w:t>
            </w:r>
          </w:p>
          <w:p w14:paraId="3E725B3D" w14:textId="77777777" w:rsidR="009D619E" w:rsidRDefault="009D619E" w:rsidP="00AC071A">
            <w:pPr>
              <w:pStyle w:val="TableParagraph"/>
              <w:spacing w:line="261" w:lineRule="auto"/>
              <w:ind w:left="117" w:right="40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городах,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буддийская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пагода, мусульманская мечеть,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их.</w:t>
            </w:r>
          </w:p>
          <w:p w14:paraId="4422F5B2" w14:textId="77777777" w:rsidR="009D619E" w:rsidRDefault="009D619E" w:rsidP="00AC071A">
            <w:pPr>
              <w:pStyle w:val="TableParagraph"/>
              <w:spacing w:line="256" w:lineRule="auto"/>
              <w:ind w:left="117" w:right="872"/>
              <w:rPr>
                <w:sz w:val="28"/>
              </w:rPr>
            </w:pPr>
            <w:r>
              <w:rPr>
                <w:sz w:val="28"/>
              </w:rPr>
              <w:t>Творческая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деятельность: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графической</w:t>
            </w:r>
          </w:p>
          <w:p w14:paraId="0C3892E5" w14:textId="77777777" w:rsidR="009D619E" w:rsidRDefault="009D619E" w:rsidP="00AC071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композиции;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</w:p>
          <w:p w14:paraId="71681DE0" w14:textId="77777777" w:rsidR="009D619E" w:rsidRDefault="009D619E" w:rsidP="00AC071A">
            <w:pPr>
              <w:pStyle w:val="TableParagraph"/>
              <w:spacing w:before="23" w:line="256" w:lineRule="auto"/>
              <w:ind w:left="117" w:right="684"/>
              <w:rPr>
                <w:sz w:val="28"/>
              </w:rPr>
            </w:pPr>
            <w:r>
              <w:rPr>
                <w:sz w:val="28"/>
              </w:rPr>
              <w:t>карандаша,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мелков,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фломастеров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(смешанная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техника).</w:t>
            </w:r>
          </w:p>
          <w:p w14:paraId="424F0D8A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6DC74803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112295FA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76E04719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15147B87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4DD39DD1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4A5A4878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049B12DE" w14:textId="77777777" w:rsidR="009D619E" w:rsidRDefault="009D619E" w:rsidP="00AC071A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4C2F7802" w14:textId="77777777" w:rsidR="009D619E" w:rsidRDefault="009D619E" w:rsidP="00AC071A">
            <w:pPr>
              <w:pStyle w:val="TableParagraph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моделирования</w:t>
            </w:r>
          </w:p>
          <w:p w14:paraId="541BC8C1" w14:textId="77777777" w:rsidR="009D619E" w:rsidRDefault="009D619E" w:rsidP="00AC071A">
            <w:pPr>
              <w:pStyle w:val="TableParagraph"/>
              <w:spacing w:before="24" w:line="256" w:lineRule="auto"/>
              <w:ind w:left="117" w:right="204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графическом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редакторе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фигур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конструкции храмовых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</w:p>
          <w:p w14:paraId="48F180C2" w14:textId="77777777" w:rsidR="009D619E" w:rsidRDefault="009D619E" w:rsidP="00AC071A">
            <w:pPr>
              <w:pStyle w:val="TableParagraph"/>
              <w:spacing w:before="11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разных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</w:p>
        </w:tc>
      </w:tr>
      <w:tr w:rsidR="009D619E" w14:paraId="4C901B4F" w14:textId="77777777" w:rsidTr="009D619E">
        <w:trPr>
          <w:trHeight w:val="4521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D802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A443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6884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8969" w14:textId="77777777" w:rsidR="009D619E" w:rsidRDefault="009D619E" w:rsidP="00AC071A">
            <w:pPr>
              <w:pStyle w:val="TableParagraph"/>
              <w:spacing w:line="256" w:lineRule="auto"/>
              <w:ind w:left="117" w:right="799"/>
              <w:rPr>
                <w:sz w:val="28"/>
              </w:rPr>
            </w:pPr>
            <w:r>
              <w:rPr>
                <w:sz w:val="28"/>
              </w:rPr>
              <w:t>каменный православный собор,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романский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собор,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пагода,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мечеть.</w:t>
            </w:r>
          </w:p>
          <w:p w14:paraId="31D96BD8" w14:textId="77777777" w:rsidR="009D619E" w:rsidRDefault="009D619E" w:rsidP="00AC071A">
            <w:pPr>
              <w:pStyle w:val="TableParagraph"/>
              <w:spacing w:before="7" w:line="256" w:lineRule="auto"/>
              <w:ind w:left="117" w:right="318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компьютерной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презентации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программе PowerPoint на 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архитектуры,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7D0B0A1E" w14:textId="77777777" w:rsidR="009D619E" w:rsidRDefault="009D619E" w:rsidP="00AC071A">
            <w:pPr>
              <w:pStyle w:val="TableParagraph"/>
              <w:spacing w:before="4" w:line="259" w:lineRule="auto"/>
              <w:ind w:left="117" w:right="98"/>
              <w:rPr>
                <w:sz w:val="28"/>
              </w:rPr>
            </w:pPr>
            <w:r>
              <w:rPr>
                <w:sz w:val="28"/>
              </w:rPr>
              <w:t>изобразительного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выбранной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эпохи или этнокультурных традиций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14:paraId="2B901A22" w14:textId="77777777" w:rsidR="009D619E" w:rsidRDefault="009D619E" w:rsidP="00AC071A">
            <w:pPr>
              <w:pStyle w:val="TableParagraph"/>
              <w:spacing w:before="1" w:line="261" w:lineRule="auto"/>
              <w:ind w:left="117" w:right="834"/>
              <w:rPr>
                <w:sz w:val="28"/>
              </w:rPr>
            </w:pPr>
            <w:r>
              <w:rPr>
                <w:sz w:val="28"/>
              </w:rPr>
              <w:t>Виртуальные тематические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путешествия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художественным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музеям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604B" w14:textId="77777777" w:rsidR="009D619E" w:rsidRDefault="009D619E" w:rsidP="00AC071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демонстрация</w:t>
            </w:r>
          </w:p>
          <w:p w14:paraId="17460433" w14:textId="77777777" w:rsidR="009D619E" w:rsidRDefault="009D619E" w:rsidP="00AC071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pacing w:val="-1"/>
                <w:sz w:val="28"/>
              </w:rPr>
              <w:t>компьютерных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презентаций</w:t>
            </w:r>
          </w:p>
          <w:p w14:paraId="741BE207" w14:textId="77777777" w:rsidR="009D619E" w:rsidRDefault="009D619E" w:rsidP="00AC071A">
            <w:pPr>
              <w:pStyle w:val="TableParagraph"/>
              <w:spacing w:before="24" w:line="261" w:lineRule="auto"/>
              <w:ind w:left="117" w:right="490"/>
              <w:rPr>
                <w:sz w:val="28"/>
              </w:rPr>
            </w:pPr>
            <w:r>
              <w:rPr>
                <w:sz w:val="28"/>
              </w:rPr>
              <w:t>в программе PowerPoint по темам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материала,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найденного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</w:p>
          <w:p w14:paraId="6CBB2E03" w14:textId="77777777" w:rsidR="009D619E" w:rsidRDefault="009D619E" w:rsidP="00AC071A">
            <w:pPr>
              <w:pStyle w:val="TableParagraph"/>
              <w:spacing w:line="259" w:lineRule="auto"/>
              <w:ind w:left="117" w:right="864"/>
              <w:rPr>
                <w:sz w:val="28"/>
              </w:rPr>
            </w:pPr>
            <w:r>
              <w:rPr>
                <w:sz w:val="28"/>
              </w:rPr>
              <w:t>в поисковых системах нужного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материала, или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собственных фотографий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 своих рисунков,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создавая шрифтовые надписи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важных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определений,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названий,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положений,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</w:p>
          <w:p w14:paraId="63E11283" w14:textId="77777777" w:rsidR="009D619E" w:rsidRDefault="009D619E" w:rsidP="00AC071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надо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</w:p>
        </w:tc>
      </w:tr>
      <w:tr w:rsidR="009D619E" w:rsidRPr="00683BFA" w14:paraId="771D07E3" w14:textId="77777777" w:rsidTr="009D619E">
        <w:trPr>
          <w:trHeight w:val="487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78DE" w14:textId="77777777" w:rsidR="009D619E" w:rsidRDefault="009D619E" w:rsidP="00AC071A">
            <w:pPr>
              <w:pStyle w:val="TableParagraph"/>
              <w:spacing w:line="319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CE51" w14:textId="77777777" w:rsidR="009D619E" w:rsidRDefault="009D619E" w:rsidP="00AC071A">
            <w:pPr>
              <w:pStyle w:val="TableParagraph"/>
              <w:spacing w:line="256" w:lineRule="auto"/>
              <w:ind w:left="117" w:right="236"/>
              <w:rPr>
                <w:sz w:val="28"/>
              </w:rPr>
            </w:pPr>
            <w:r>
              <w:rPr>
                <w:sz w:val="28"/>
              </w:rPr>
              <w:t>Искусство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объединяет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C1F5" w14:textId="77777777" w:rsidR="009D619E" w:rsidRDefault="009D619E" w:rsidP="00AC071A">
            <w:pPr>
              <w:pStyle w:val="TableParagraph"/>
              <w:spacing w:line="319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A740" w14:textId="77777777" w:rsidR="009D619E" w:rsidRDefault="009D619E" w:rsidP="00AC071A">
            <w:pPr>
              <w:pStyle w:val="TableParagraph"/>
              <w:spacing w:line="319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14:paraId="36161486" w14:textId="77777777" w:rsidR="009D619E" w:rsidRDefault="009D619E" w:rsidP="00AC071A">
            <w:pPr>
              <w:pStyle w:val="TableParagraph"/>
              <w:spacing w:before="23" w:line="259" w:lineRule="auto"/>
              <w:ind w:left="117" w:right="642"/>
              <w:rPr>
                <w:sz w:val="28"/>
              </w:rPr>
            </w:pPr>
            <w:r>
              <w:rPr>
                <w:sz w:val="28"/>
              </w:rPr>
              <w:t>Портретные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наблюдению</w:t>
            </w:r>
          </w:p>
          <w:p w14:paraId="081E1D18" w14:textId="77777777" w:rsidR="009D619E" w:rsidRDefault="009D619E" w:rsidP="00AC071A">
            <w:pPr>
              <w:pStyle w:val="TableParagraph"/>
              <w:spacing w:line="259" w:lineRule="auto"/>
              <w:ind w:left="117" w:right="401"/>
              <w:rPr>
                <w:sz w:val="28"/>
              </w:rPr>
            </w:pPr>
            <w:r>
              <w:rPr>
                <w:sz w:val="28"/>
              </w:rPr>
              <w:t>с разным содержанием: женский или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мужской портрет, двойной портрет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 и ребёнка, портрет пожилого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детский портрет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автопортрет,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персонажа</w:t>
            </w:r>
          </w:p>
          <w:p w14:paraId="064ECEFB" w14:textId="77777777" w:rsidR="009D619E" w:rsidRDefault="009D619E" w:rsidP="00AC071A">
            <w:pPr>
              <w:pStyle w:val="TableParagraph"/>
              <w:spacing w:before="1" w:line="259" w:lineRule="auto"/>
              <w:ind w:left="117" w:right="853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выбранной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эпохи).</w:t>
            </w:r>
          </w:p>
          <w:p w14:paraId="18671B93" w14:textId="77777777" w:rsidR="009D619E" w:rsidRDefault="009D619E" w:rsidP="00AC071A">
            <w:pPr>
              <w:pStyle w:val="TableParagraph"/>
              <w:spacing w:line="256" w:lineRule="auto"/>
              <w:ind w:left="117" w:right="623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14:paraId="46998635" w14:textId="77777777" w:rsidR="009D619E" w:rsidRDefault="009D619E" w:rsidP="00AC071A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</w:p>
          <w:p w14:paraId="0ABE74C0" w14:textId="77777777" w:rsidR="009D619E" w:rsidRDefault="009D619E" w:rsidP="00AC071A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европейских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художников: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A6E4" w14:textId="77777777" w:rsidR="009D619E" w:rsidRDefault="009D619E" w:rsidP="00AC071A">
            <w:pPr>
              <w:pStyle w:val="TableParagraph"/>
              <w:spacing w:line="256" w:lineRule="auto"/>
              <w:ind w:left="117" w:right="96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женского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портрета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(матери)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 создание двойного портрета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 матери и</w:t>
            </w:r>
          </w:p>
          <w:p w14:paraId="39BC5B0F" w14:textId="77777777" w:rsidR="009D619E" w:rsidRDefault="009D619E" w:rsidP="00AC071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ребёнка).</w:t>
            </w:r>
          </w:p>
          <w:p w14:paraId="09FE2D50" w14:textId="77777777" w:rsidR="009D619E" w:rsidRDefault="009D619E" w:rsidP="00AC071A">
            <w:pPr>
              <w:pStyle w:val="TableParagraph"/>
              <w:spacing w:before="31" w:line="256" w:lineRule="auto"/>
              <w:ind w:left="117" w:right="485"/>
              <w:rPr>
                <w:sz w:val="28"/>
              </w:rPr>
            </w:pPr>
            <w:r>
              <w:rPr>
                <w:sz w:val="28"/>
              </w:rPr>
              <w:t>Знакомство с произведениями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художников.</w:t>
            </w:r>
          </w:p>
        </w:tc>
      </w:tr>
      <w:tr w:rsidR="009D619E" w:rsidRPr="00683BFA" w14:paraId="5D8C944D" w14:textId="77777777" w:rsidTr="009D619E">
        <w:trPr>
          <w:trHeight w:val="9391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87A7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D2A2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56D5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1C3E" w14:textId="77777777" w:rsidR="009D619E" w:rsidRDefault="009D619E" w:rsidP="00AC071A">
            <w:pPr>
              <w:pStyle w:val="TableParagraph"/>
              <w:spacing w:line="256" w:lineRule="auto"/>
              <w:ind w:left="117" w:right="1098"/>
              <w:rPr>
                <w:sz w:val="28"/>
              </w:rPr>
            </w:pPr>
            <w:r>
              <w:rPr>
                <w:sz w:val="28"/>
              </w:rPr>
              <w:t>Леонардо да Винчи, Рафаэля,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Рембрандта,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Пикассо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учителя).</w:t>
            </w:r>
          </w:p>
          <w:p w14:paraId="434161D2" w14:textId="77777777" w:rsidR="009D619E" w:rsidRDefault="009D619E" w:rsidP="00AC071A">
            <w:pPr>
              <w:pStyle w:val="TableParagraph"/>
              <w:spacing w:before="8"/>
              <w:rPr>
                <w:b/>
                <w:sz w:val="30"/>
              </w:rPr>
            </w:pPr>
          </w:p>
          <w:p w14:paraId="3E529353" w14:textId="77777777" w:rsidR="009D619E" w:rsidRDefault="009D619E" w:rsidP="00AC071A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14:paraId="00EAAF6C" w14:textId="77777777" w:rsidR="009D619E" w:rsidRDefault="009D619E" w:rsidP="00AC071A">
            <w:pPr>
              <w:pStyle w:val="TableParagraph"/>
              <w:spacing w:before="24" w:line="256" w:lineRule="auto"/>
              <w:ind w:left="117" w:right="642"/>
              <w:rPr>
                <w:sz w:val="28"/>
              </w:rPr>
            </w:pPr>
            <w:r>
              <w:rPr>
                <w:sz w:val="28"/>
              </w:rPr>
              <w:t>Портретные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наблюдению</w:t>
            </w:r>
          </w:p>
          <w:p w14:paraId="465874A9" w14:textId="77777777" w:rsidR="009D619E" w:rsidRDefault="009D619E" w:rsidP="00AC071A">
            <w:pPr>
              <w:pStyle w:val="TableParagraph"/>
              <w:spacing w:before="10" w:line="259" w:lineRule="auto"/>
              <w:ind w:left="117" w:right="401"/>
              <w:rPr>
                <w:sz w:val="28"/>
              </w:rPr>
            </w:pPr>
            <w:r>
              <w:rPr>
                <w:sz w:val="28"/>
              </w:rPr>
              <w:t>с разным содержанием: женский или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мужской портрет, двойной портрет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 и ребёнка, портрет пожилого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детский портрет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автопортрет,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персонажа</w:t>
            </w:r>
          </w:p>
          <w:p w14:paraId="4A805A9A" w14:textId="77777777" w:rsidR="009D619E" w:rsidRDefault="009D619E" w:rsidP="00AC071A">
            <w:pPr>
              <w:pStyle w:val="TableParagraph"/>
              <w:spacing w:line="256" w:lineRule="auto"/>
              <w:ind w:left="117" w:right="853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выбранной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эпохи).</w:t>
            </w:r>
          </w:p>
          <w:p w14:paraId="392097C5" w14:textId="77777777" w:rsidR="009D619E" w:rsidRDefault="009D619E" w:rsidP="00AC071A">
            <w:pPr>
              <w:pStyle w:val="TableParagraph"/>
              <w:spacing w:line="264" w:lineRule="auto"/>
              <w:ind w:left="117" w:right="623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14:paraId="326B2188" w14:textId="77777777" w:rsidR="009D619E" w:rsidRDefault="009D619E" w:rsidP="00AC071A">
            <w:pPr>
              <w:pStyle w:val="TableParagraph"/>
              <w:spacing w:line="259" w:lineRule="auto"/>
              <w:ind w:left="117" w:right="953"/>
              <w:rPr>
                <w:sz w:val="28"/>
              </w:rPr>
            </w:pP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европейских художников: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Леонардо да Винчи, Рафаэля,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Рембрандта, Пикассо (и 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учителя).</w:t>
            </w:r>
          </w:p>
          <w:p w14:paraId="52F22463" w14:textId="77777777" w:rsidR="009D619E" w:rsidRDefault="009D619E" w:rsidP="00AC071A">
            <w:pPr>
              <w:pStyle w:val="TableParagraph"/>
              <w:spacing w:before="7"/>
              <w:rPr>
                <w:b/>
                <w:sz w:val="29"/>
              </w:rPr>
            </w:pPr>
          </w:p>
          <w:p w14:paraId="2E6ADCD5" w14:textId="77777777" w:rsidR="009D619E" w:rsidRDefault="009D619E" w:rsidP="00AC071A">
            <w:pPr>
              <w:pStyle w:val="TableParagraph"/>
              <w:spacing w:before="1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14:paraId="54A69C50" w14:textId="77777777" w:rsidR="009D619E" w:rsidRDefault="009D619E" w:rsidP="00AC071A">
            <w:pPr>
              <w:pStyle w:val="TableParagraph"/>
              <w:spacing w:before="23" w:line="256" w:lineRule="auto"/>
              <w:ind w:left="117" w:right="245"/>
              <w:rPr>
                <w:sz w:val="28"/>
              </w:rPr>
            </w:pPr>
            <w:r>
              <w:rPr>
                <w:sz w:val="28"/>
              </w:rPr>
              <w:t>Рисунок фигуры человека: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пропорции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фигуры,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фигуры</w:t>
            </w:r>
          </w:p>
          <w:p w14:paraId="16C7871A" w14:textId="77777777" w:rsidR="009D619E" w:rsidRDefault="009D619E" w:rsidP="00AC071A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плоскости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листа: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бег,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ходьба,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A258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50DF091F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176DCD8B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6A731AD2" w14:textId="77777777" w:rsidR="009D619E" w:rsidRDefault="009D619E" w:rsidP="00AC071A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5CD8D583" w14:textId="77777777" w:rsidR="009D619E" w:rsidRDefault="009D619E" w:rsidP="00AC071A">
            <w:pPr>
              <w:pStyle w:val="TableParagraph"/>
              <w:spacing w:line="259" w:lineRule="auto"/>
              <w:ind w:left="117" w:right="596"/>
              <w:rPr>
                <w:sz w:val="28"/>
              </w:rPr>
            </w:pPr>
            <w:r>
              <w:rPr>
                <w:sz w:val="28"/>
              </w:rPr>
              <w:t>Создание портрета пожилого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портрета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персонажа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 представлению из выбранной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эпохи).</w:t>
            </w:r>
          </w:p>
          <w:p w14:paraId="0583D9A9" w14:textId="77777777" w:rsidR="009D619E" w:rsidRDefault="009D619E" w:rsidP="00AC071A">
            <w:pPr>
              <w:pStyle w:val="TableParagraph"/>
              <w:spacing w:line="256" w:lineRule="auto"/>
              <w:ind w:left="117" w:right="485"/>
              <w:rPr>
                <w:sz w:val="28"/>
              </w:rPr>
            </w:pPr>
            <w:r>
              <w:rPr>
                <w:sz w:val="28"/>
              </w:rPr>
              <w:t>Знакомство с произведениями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художников.</w:t>
            </w:r>
          </w:p>
          <w:p w14:paraId="2E41DE6B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2FFE874A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5298E23F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4E2C65D9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184C234E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3BF32946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7A833645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16C5FF16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44D7B8F2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22DF0078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6021CC4A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0BA724C7" w14:textId="77777777" w:rsidR="009D619E" w:rsidRDefault="009D619E" w:rsidP="00AC071A">
            <w:pPr>
              <w:pStyle w:val="TableParagraph"/>
              <w:spacing w:before="6"/>
              <w:rPr>
                <w:b/>
                <w:sz w:val="33"/>
              </w:rPr>
            </w:pPr>
          </w:p>
          <w:p w14:paraId="263A9D5E" w14:textId="77777777" w:rsidR="009D619E" w:rsidRDefault="009D619E" w:rsidP="00AC071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тематической</w:t>
            </w:r>
          </w:p>
          <w:p w14:paraId="31B3E608" w14:textId="77777777" w:rsidR="009D619E" w:rsidRDefault="009D619E" w:rsidP="00AC071A">
            <w:pPr>
              <w:pStyle w:val="TableParagraph"/>
              <w:spacing w:before="24" w:line="256" w:lineRule="auto"/>
              <w:ind w:left="117" w:right="485"/>
              <w:rPr>
                <w:sz w:val="28"/>
              </w:rPr>
            </w:pPr>
            <w:r>
              <w:rPr>
                <w:sz w:val="28"/>
              </w:rPr>
              <w:t>композиции «Сопереживание».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Знакомство с произведениями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художников.</w:t>
            </w:r>
          </w:p>
        </w:tc>
      </w:tr>
      <w:tr w:rsidR="009D619E" w:rsidRPr="00683BFA" w14:paraId="53AF9962" w14:textId="77777777" w:rsidTr="009D619E">
        <w:trPr>
          <w:trHeight w:val="9391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2E2D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7D3E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87F7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03C4" w14:textId="77777777" w:rsidR="009D619E" w:rsidRDefault="009D619E" w:rsidP="00AC071A">
            <w:pPr>
              <w:pStyle w:val="TableParagraph"/>
              <w:spacing w:line="256" w:lineRule="auto"/>
              <w:ind w:left="117" w:right="623"/>
              <w:rPr>
                <w:i/>
                <w:sz w:val="28"/>
              </w:rPr>
            </w:pPr>
            <w:r>
              <w:rPr>
                <w:sz w:val="28"/>
              </w:rPr>
              <w:t>сидящая и стоящая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фигуры.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14:paraId="02E96BC5" w14:textId="77777777" w:rsidR="009D619E" w:rsidRDefault="009D619E" w:rsidP="00AC071A">
            <w:pPr>
              <w:pStyle w:val="TableParagraph"/>
              <w:spacing w:before="7" w:line="259" w:lineRule="auto"/>
              <w:ind w:left="117" w:right="953"/>
              <w:rPr>
                <w:sz w:val="28"/>
              </w:rPr>
            </w:pP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европейских художников: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Леонардо да Винчи, Рафаэля,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Рембрандта, Пикассо (и 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учителя).</w:t>
            </w:r>
          </w:p>
          <w:p w14:paraId="4FD817E4" w14:textId="77777777" w:rsidR="009D619E" w:rsidRDefault="009D619E" w:rsidP="00AC071A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30196FEE" w14:textId="77777777" w:rsidR="009D619E" w:rsidRDefault="009D619E" w:rsidP="00AC071A">
            <w:pPr>
              <w:pStyle w:val="TableParagraph"/>
              <w:spacing w:line="256" w:lineRule="auto"/>
              <w:ind w:left="117" w:right="623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14:paraId="5AE7CFBB" w14:textId="77777777" w:rsidR="009D619E" w:rsidRDefault="009D619E" w:rsidP="00AC071A">
            <w:pPr>
              <w:pStyle w:val="TableParagraph"/>
              <w:spacing w:before="10" w:line="256" w:lineRule="auto"/>
              <w:ind w:left="117" w:right="116"/>
              <w:rPr>
                <w:sz w:val="28"/>
              </w:rPr>
            </w:pPr>
            <w:r>
              <w:rPr>
                <w:sz w:val="28"/>
              </w:rPr>
              <w:t>Памятники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национальным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 К. Минину и Д. Пожарскому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скульптора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И.П.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Мартоса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Москве.</w:t>
            </w:r>
          </w:p>
          <w:p w14:paraId="0A1923B6" w14:textId="77777777" w:rsidR="009D619E" w:rsidRDefault="009D619E" w:rsidP="00AC071A">
            <w:pPr>
              <w:pStyle w:val="TableParagraph"/>
              <w:spacing w:before="4" w:line="261" w:lineRule="auto"/>
              <w:ind w:left="117" w:right="753"/>
              <w:rPr>
                <w:sz w:val="28"/>
              </w:rPr>
            </w:pPr>
            <w:r>
              <w:rPr>
                <w:sz w:val="28"/>
              </w:rPr>
              <w:t>Мемориальные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ансамбли: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Могила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Неизвестного Солдата в Москве;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памятник-ансамбль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«Героям</w:t>
            </w:r>
          </w:p>
          <w:p w14:paraId="017BAA61" w14:textId="77777777" w:rsidR="009D619E" w:rsidRDefault="009D619E" w:rsidP="00AC071A">
            <w:pPr>
              <w:pStyle w:val="TableParagraph"/>
              <w:spacing w:line="259" w:lineRule="auto"/>
              <w:ind w:left="117" w:right="242"/>
              <w:rPr>
                <w:sz w:val="28"/>
              </w:rPr>
            </w:pPr>
            <w:r>
              <w:rPr>
                <w:sz w:val="28"/>
              </w:rPr>
              <w:t>Сталинградской битвы» на Мамаевом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кургане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учителя).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Модуль «Азбука цифровой графики»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компьютерной презентации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программе PowerPoint на 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архитектуры,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0043F3A1" w14:textId="77777777" w:rsidR="009D619E" w:rsidRDefault="009D619E" w:rsidP="00AC071A">
            <w:pPr>
              <w:pStyle w:val="TableParagraph"/>
              <w:spacing w:line="256" w:lineRule="auto"/>
              <w:ind w:left="117" w:right="98"/>
              <w:rPr>
                <w:sz w:val="28"/>
              </w:rPr>
            </w:pPr>
            <w:r>
              <w:rPr>
                <w:sz w:val="28"/>
              </w:rPr>
              <w:t>изобразительного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выбранной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эпохи или этнокультурных традиций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174B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1B18793E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14EFF733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54EB116E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590881C0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366685F5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162DCE5D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76528EC3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583BCBE5" w14:textId="77777777" w:rsidR="009D619E" w:rsidRDefault="009D619E" w:rsidP="00AC071A">
            <w:pPr>
              <w:pStyle w:val="TableParagraph"/>
              <w:spacing w:before="6"/>
              <w:rPr>
                <w:b/>
                <w:sz w:val="31"/>
              </w:rPr>
            </w:pPr>
          </w:p>
          <w:p w14:paraId="0909F02E" w14:textId="77777777" w:rsidR="009D619E" w:rsidRDefault="009D619E" w:rsidP="00AC071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основными</w:t>
            </w:r>
          </w:p>
          <w:p w14:paraId="5D4FBBF9" w14:textId="77777777" w:rsidR="009D619E" w:rsidRDefault="009D619E" w:rsidP="00AC071A">
            <w:pPr>
              <w:pStyle w:val="TableParagraph"/>
              <w:spacing w:before="24" w:line="261" w:lineRule="auto"/>
              <w:ind w:left="117" w:right="382"/>
              <w:rPr>
                <w:sz w:val="28"/>
              </w:rPr>
            </w:pPr>
            <w:r>
              <w:rPr>
                <w:sz w:val="28"/>
              </w:rPr>
              <w:t>памятниками наиболее значимых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мемориальных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ансамблей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14:paraId="56EB2030" w14:textId="77777777" w:rsidR="009D619E" w:rsidRDefault="009D619E" w:rsidP="00AC071A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получение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  <w:p w14:paraId="153EBE63" w14:textId="77777777" w:rsidR="009D619E" w:rsidRDefault="009D619E" w:rsidP="00AC071A">
            <w:pPr>
              <w:pStyle w:val="TableParagraph"/>
              <w:spacing w:before="24" w:line="264" w:lineRule="auto"/>
              <w:ind w:left="117" w:right="11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посещении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мемориальных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памятников.</w:t>
            </w:r>
          </w:p>
          <w:p w14:paraId="231A937D" w14:textId="77777777" w:rsidR="009D619E" w:rsidRDefault="009D619E" w:rsidP="00AC071A">
            <w:pPr>
              <w:pStyle w:val="TableParagraph"/>
              <w:spacing w:line="256" w:lineRule="auto"/>
              <w:ind w:left="117" w:right="621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 историю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</w:p>
          <w:p w14:paraId="4D98ECBD" w14:textId="77777777" w:rsidR="009D619E" w:rsidRDefault="009D619E" w:rsidP="00AC071A">
            <w:pPr>
              <w:pStyle w:val="TableParagraph"/>
              <w:spacing w:line="256" w:lineRule="auto"/>
              <w:ind w:left="117" w:right="283"/>
              <w:rPr>
                <w:sz w:val="28"/>
              </w:rPr>
            </w:pPr>
            <w:r>
              <w:rPr>
                <w:sz w:val="28"/>
              </w:rPr>
              <w:t>памятника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Отечества,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памятника.</w:t>
            </w:r>
          </w:p>
          <w:p w14:paraId="7EBEEFB0" w14:textId="77777777" w:rsidR="009D619E" w:rsidRDefault="009D619E" w:rsidP="00AC071A">
            <w:pPr>
              <w:pStyle w:val="TableParagraph"/>
              <w:spacing w:before="3" w:line="259" w:lineRule="auto"/>
              <w:ind w:left="117" w:right="110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компьютерной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презентации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программе PowerPoint на 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архитектуры, декоративного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изобразительного искусства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выбранной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эпохи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14:paraId="7DFE3BC1" w14:textId="77777777" w:rsidR="009D619E" w:rsidRDefault="009D619E" w:rsidP="00AC071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этнокультурных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</w:p>
          <w:p w14:paraId="1D474F08" w14:textId="77777777" w:rsidR="009D619E" w:rsidRDefault="009D619E" w:rsidP="00AC071A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России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(презентация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выбранного</w:t>
            </w:r>
          </w:p>
        </w:tc>
      </w:tr>
      <w:tr w:rsidR="009D619E" w:rsidRPr="00683BFA" w14:paraId="6CE4925C" w14:textId="77777777" w:rsidTr="009D619E">
        <w:trPr>
          <w:trHeight w:val="9391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1647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54D3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CA84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F5B5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6E2CECBB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4C82A2D1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4AAD0085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69F9CAED" w14:textId="77777777" w:rsidR="009D619E" w:rsidRDefault="009D619E" w:rsidP="00AC071A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2EEAD36B" w14:textId="77777777" w:rsidR="009D619E" w:rsidRDefault="009D619E" w:rsidP="00AC071A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«Скульптура»</w:t>
            </w:r>
          </w:p>
          <w:p w14:paraId="01BD8A3D" w14:textId="77777777" w:rsidR="009D619E" w:rsidRDefault="009D619E" w:rsidP="00AC071A">
            <w:pPr>
              <w:pStyle w:val="TableParagraph"/>
              <w:spacing w:before="24" w:line="259" w:lineRule="auto"/>
              <w:ind w:left="117" w:right="595"/>
              <w:rPr>
                <w:sz w:val="28"/>
              </w:rPr>
            </w:pPr>
            <w:r>
              <w:rPr>
                <w:sz w:val="28"/>
              </w:rPr>
              <w:t>Знакомство со скульптурными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памятниками героям и защитникам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Отечества,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мемориальными комплексами.</w:t>
            </w:r>
          </w:p>
          <w:p w14:paraId="5F6CFBE2" w14:textId="77777777" w:rsidR="009D619E" w:rsidRDefault="009D619E" w:rsidP="00AC071A">
            <w:pPr>
              <w:pStyle w:val="TableParagraph"/>
              <w:spacing w:before="5" w:line="259" w:lineRule="auto"/>
              <w:ind w:left="117" w:right="470"/>
              <w:rPr>
                <w:sz w:val="28"/>
              </w:rPr>
            </w:pPr>
            <w:r>
              <w:rPr>
                <w:sz w:val="28"/>
              </w:rPr>
              <w:t>Создание эскиза памятника ко Дню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Победы в Великой 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войне. Работа с пластилином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глиной.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значительности,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трагизма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победительной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силы.</w:t>
            </w:r>
          </w:p>
          <w:p w14:paraId="7307F002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128F6495" w14:textId="77777777" w:rsidR="009D619E" w:rsidRDefault="009D619E" w:rsidP="00AC071A">
            <w:pPr>
              <w:pStyle w:val="TableParagraph"/>
              <w:rPr>
                <w:b/>
                <w:sz w:val="30"/>
              </w:rPr>
            </w:pPr>
          </w:p>
          <w:p w14:paraId="22125251" w14:textId="77777777" w:rsidR="009D619E" w:rsidRDefault="009D619E" w:rsidP="00AC071A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33ECAB05" w14:textId="77777777" w:rsidR="009D619E" w:rsidRDefault="009D619E" w:rsidP="00AC071A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14:paraId="19699E22" w14:textId="77777777" w:rsidR="009D619E" w:rsidRDefault="009D619E" w:rsidP="00AC071A">
            <w:pPr>
              <w:pStyle w:val="TableParagraph"/>
              <w:spacing w:before="24" w:line="256" w:lineRule="auto"/>
              <w:ind w:left="117" w:right="642"/>
              <w:rPr>
                <w:sz w:val="28"/>
              </w:rPr>
            </w:pPr>
            <w:r>
              <w:rPr>
                <w:sz w:val="28"/>
              </w:rPr>
              <w:t>Портретные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наблюдению</w:t>
            </w:r>
          </w:p>
          <w:p w14:paraId="03E4447D" w14:textId="77777777" w:rsidR="009D619E" w:rsidRDefault="009D619E" w:rsidP="00AC071A">
            <w:pPr>
              <w:pStyle w:val="TableParagraph"/>
              <w:spacing w:before="10" w:line="256" w:lineRule="auto"/>
              <w:ind w:left="117" w:right="401"/>
              <w:rPr>
                <w:sz w:val="28"/>
              </w:rPr>
            </w:pPr>
            <w:r>
              <w:rPr>
                <w:sz w:val="28"/>
              </w:rPr>
              <w:t>с разным содержанием: женский или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мужской портрет, двойной портрет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 и ребёнка, портрет пожилого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детский портрет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14:paraId="6724237C" w14:textId="77777777" w:rsidR="009D619E" w:rsidRDefault="009D619E" w:rsidP="00AC071A">
            <w:pPr>
              <w:pStyle w:val="TableParagraph"/>
              <w:spacing w:before="12"/>
              <w:ind w:left="117"/>
              <w:rPr>
                <w:sz w:val="28"/>
              </w:rPr>
            </w:pPr>
            <w:r>
              <w:rPr>
                <w:sz w:val="28"/>
              </w:rPr>
              <w:t>автопортрет,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персонажа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2F19" w14:textId="77777777" w:rsidR="009D619E" w:rsidRDefault="009D619E" w:rsidP="00AC071A">
            <w:pPr>
              <w:pStyle w:val="TableParagraph"/>
              <w:spacing w:line="256" w:lineRule="auto"/>
              <w:ind w:left="117" w:right="332"/>
              <w:rPr>
                <w:sz w:val="28"/>
              </w:rPr>
            </w:pPr>
            <w:r>
              <w:rPr>
                <w:sz w:val="28"/>
              </w:rPr>
              <w:t>обучающимися памятника героям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защитникам Отечества,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</w:p>
          <w:p w14:paraId="6785D73A" w14:textId="77777777" w:rsidR="009D619E" w:rsidRDefault="009D619E" w:rsidP="00AC071A">
            <w:pPr>
              <w:pStyle w:val="TableParagraph"/>
              <w:spacing w:line="264" w:lineRule="auto"/>
              <w:ind w:left="117" w:right="398"/>
              <w:rPr>
                <w:sz w:val="28"/>
              </w:rPr>
            </w:pPr>
            <w:r>
              <w:rPr>
                <w:sz w:val="28"/>
              </w:rPr>
              <w:t>Великой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мемориального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комплекса).</w:t>
            </w:r>
          </w:p>
          <w:p w14:paraId="149EC3BC" w14:textId="77777777" w:rsidR="009D619E" w:rsidRDefault="009D619E" w:rsidP="00AC071A">
            <w:pPr>
              <w:pStyle w:val="TableParagraph"/>
              <w:spacing w:before="1"/>
              <w:rPr>
                <w:b/>
                <w:sz w:val="29"/>
              </w:rPr>
            </w:pPr>
          </w:p>
          <w:p w14:paraId="29C7B9D9" w14:textId="77777777" w:rsidR="009D619E" w:rsidRDefault="009D619E" w:rsidP="00AC071A">
            <w:pPr>
              <w:pStyle w:val="TableParagraph"/>
              <w:spacing w:line="256" w:lineRule="auto"/>
              <w:ind w:left="117" w:right="1306"/>
              <w:rPr>
                <w:sz w:val="28"/>
              </w:rPr>
            </w:pPr>
            <w:r>
              <w:rPr>
                <w:sz w:val="28"/>
              </w:rPr>
              <w:t>Лепка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пластилина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эскиза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</w:p>
          <w:p w14:paraId="6E31764C" w14:textId="77777777" w:rsidR="009D619E" w:rsidRDefault="009D619E" w:rsidP="00AC071A">
            <w:pPr>
              <w:pStyle w:val="TableParagraph"/>
              <w:spacing w:before="10" w:line="259" w:lineRule="auto"/>
              <w:ind w:left="117" w:right="400"/>
              <w:rPr>
                <w:sz w:val="28"/>
              </w:rPr>
            </w:pPr>
            <w:r>
              <w:rPr>
                <w:sz w:val="28"/>
              </w:rPr>
              <w:t>Отечественной войны или 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разработке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макета мемориального комплекса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 Дню Победы в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 войне (работа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выполняется после освоения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собранного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</w:p>
          <w:p w14:paraId="7A9431D9" w14:textId="77777777" w:rsidR="009D619E" w:rsidRDefault="009D619E" w:rsidP="00AC071A">
            <w:pPr>
              <w:pStyle w:val="TableParagraph"/>
              <w:spacing w:line="264" w:lineRule="auto"/>
              <w:ind w:left="117" w:right="910"/>
              <w:rPr>
                <w:sz w:val="28"/>
              </w:rPr>
            </w:pPr>
            <w:r>
              <w:rPr>
                <w:sz w:val="28"/>
              </w:rPr>
              <w:t>о мемориальных комплексах,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</w:p>
          <w:p w14:paraId="224955EF" w14:textId="77777777" w:rsidR="009D619E" w:rsidRDefault="009D619E" w:rsidP="00AC071A">
            <w:pPr>
              <w:pStyle w:val="TableParagraph"/>
              <w:spacing w:line="256" w:lineRule="auto"/>
              <w:ind w:left="117" w:right="42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войне).</w:t>
            </w:r>
          </w:p>
          <w:p w14:paraId="72726E4A" w14:textId="77777777" w:rsidR="009D619E" w:rsidRDefault="009D619E" w:rsidP="00AC071A">
            <w:pPr>
              <w:pStyle w:val="TableParagraph"/>
              <w:spacing w:before="6"/>
              <w:rPr>
                <w:b/>
                <w:sz w:val="29"/>
              </w:rPr>
            </w:pPr>
          </w:p>
          <w:p w14:paraId="2AFDFD21" w14:textId="77777777" w:rsidR="009D619E" w:rsidRDefault="009D619E" w:rsidP="00AC071A">
            <w:pPr>
              <w:pStyle w:val="TableParagraph"/>
              <w:spacing w:line="259" w:lineRule="auto"/>
              <w:ind w:left="117" w:right="938"/>
              <w:rPr>
                <w:sz w:val="28"/>
              </w:rPr>
            </w:pPr>
            <w:r>
              <w:rPr>
                <w:sz w:val="28"/>
              </w:rPr>
              <w:t>Приобретение опыта создания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портрета.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произведениями великих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художников</w:t>
            </w:r>
          </w:p>
        </w:tc>
      </w:tr>
    </w:tbl>
    <w:p w14:paraId="17CFB62E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707"/>
        <w:gridCol w:w="4977"/>
        <w:gridCol w:w="4769"/>
      </w:tblGrid>
      <w:tr w:rsidR="009D619E" w14:paraId="486F6E6E" w14:textId="77777777" w:rsidTr="00AC071A">
        <w:trPr>
          <w:trHeight w:val="3130"/>
        </w:trPr>
        <w:tc>
          <w:tcPr>
            <w:tcW w:w="699" w:type="dxa"/>
          </w:tcPr>
          <w:p w14:paraId="168CC5C6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14:paraId="318C0636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14:paraId="63D711D1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14:paraId="4CD374B6" w14:textId="77777777" w:rsidR="009D619E" w:rsidRDefault="009D619E" w:rsidP="00AC071A">
            <w:pPr>
              <w:pStyle w:val="TableParagraph"/>
              <w:spacing w:line="256" w:lineRule="auto"/>
              <w:ind w:left="117" w:right="853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выбранной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эпохи).</w:t>
            </w:r>
          </w:p>
          <w:p w14:paraId="673158A2" w14:textId="77777777" w:rsidR="009D619E" w:rsidRDefault="009D619E" w:rsidP="00AC071A">
            <w:pPr>
              <w:pStyle w:val="TableParagraph"/>
              <w:spacing w:line="264" w:lineRule="auto"/>
              <w:ind w:left="117" w:right="623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14:paraId="6B223BFB" w14:textId="77777777" w:rsidR="009D619E" w:rsidRDefault="009D619E" w:rsidP="00AC071A">
            <w:pPr>
              <w:pStyle w:val="TableParagraph"/>
              <w:spacing w:line="259" w:lineRule="auto"/>
              <w:ind w:left="117" w:right="953"/>
              <w:rPr>
                <w:sz w:val="28"/>
              </w:rPr>
            </w:pP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европейских художников: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Леонардо да Винчи, Рафаэля,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Рембрандта,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Пикассо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</w:p>
          <w:p w14:paraId="1B63F310" w14:textId="77777777" w:rsidR="009D619E" w:rsidRDefault="009D619E" w:rsidP="00AC071A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учителя)</w:t>
            </w:r>
          </w:p>
        </w:tc>
        <w:tc>
          <w:tcPr>
            <w:tcW w:w="4769" w:type="dxa"/>
          </w:tcPr>
          <w:p w14:paraId="64706F6C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</w:tr>
      <w:tr w:rsidR="009D619E" w14:paraId="04D5FC5A" w14:textId="77777777" w:rsidTr="00AC071A">
        <w:trPr>
          <w:trHeight w:val="695"/>
        </w:trPr>
        <w:tc>
          <w:tcPr>
            <w:tcW w:w="3393" w:type="dxa"/>
            <w:gridSpan w:val="2"/>
          </w:tcPr>
          <w:p w14:paraId="75EC56E3" w14:textId="77777777" w:rsidR="009D619E" w:rsidRDefault="009D619E" w:rsidP="00AC071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  <w:p w14:paraId="06CE3602" w14:textId="77777777" w:rsidR="009D619E" w:rsidRDefault="009D619E" w:rsidP="00AC071A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7" w:type="dxa"/>
          </w:tcPr>
          <w:p w14:paraId="2FFAA1CD" w14:textId="77777777" w:rsidR="009D619E" w:rsidRDefault="009D619E" w:rsidP="00AC071A">
            <w:pPr>
              <w:pStyle w:val="TableParagraph"/>
              <w:spacing w:line="318" w:lineRule="exact"/>
              <w:ind w:left="706" w:right="671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977" w:type="dxa"/>
          </w:tcPr>
          <w:p w14:paraId="3D1DFC5B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  <w:tc>
          <w:tcPr>
            <w:tcW w:w="4769" w:type="dxa"/>
          </w:tcPr>
          <w:p w14:paraId="42670274" w14:textId="77777777" w:rsidR="009D619E" w:rsidRDefault="009D619E" w:rsidP="00AC071A">
            <w:pPr>
              <w:pStyle w:val="TableParagraph"/>
              <w:rPr>
                <w:sz w:val="26"/>
              </w:rPr>
            </w:pPr>
          </w:p>
        </w:tc>
      </w:tr>
    </w:tbl>
    <w:p w14:paraId="203EC4DD" w14:textId="77777777" w:rsidR="001652CF" w:rsidRPr="001123C8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31326A8" w14:textId="77777777" w:rsidR="001652CF" w:rsidRDefault="001652CF" w:rsidP="00235E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0BEC2BD" w14:textId="77777777" w:rsidR="00235EB0" w:rsidRPr="001123C8" w:rsidRDefault="00235EB0" w:rsidP="001123C8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1123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ПОУРОЧНОЕ ПЛАНИРОВАНИЕ</w:t>
      </w:r>
      <w:r w:rsidR="00AF0A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1123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 КЛАСС </w:t>
      </w:r>
    </w:p>
    <w:tbl>
      <w:tblPr>
        <w:tblW w:w="13799" w:type="dxa"/>
        <w:tblCellSpacing w:w="20" w:type="nil"/>
        <w:tblInd w:w="2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394"/>
        <w:gridCol w:w="1016"/>
        <w:gridCol w:w="1269"/>
        <w:gridCol w:w="1276"/>
        <w:gridCol w:w="2126"/>
        <w:gridCol w:w="1993"/>
        <w:gridCol w:w="23"/>
        <w:gridCol w:w="12"/>
        <w:gridCol w:w="11"/>
        <w:gridCol w:w="23"/>
        <w:gridCol w:w="1463"/>
        <w:gridCol w:w="12"/>
        <w:gridCol w:w="12"/>
        <w:gridCol w:w="1036"/>
        <w:gridCol w:w="12"/>
        <w:gridCol w:w="12"/>
        <w:gridCol w:w="11"/>
        <w:gridCol w:w="1055"/>
        <w:gridCol w:w="51"/>
      </w:tblGrid>
      <w:tr w:rsidR="00235EB0" w:rsidRPr="001123C8" w14:paraId="68D1EF00" w14:textId="77777777" w:rsidTr="001123C8">
        <w:trPr>
          <w:trHeight w:val="144"/>
          <w:tblCellSpacing w:w="20" w:type="nil"/>
        </w:trPr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419FFC" w14:textId="77777777" w:rsidR="00235EB0" w:rsidRPr="001123C8" w:rsidRDefault="00235EB0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п/п </w:t>
            </w:r>
          </w:p>
          <w:p w14:paraId="6DA3396C" w14:textId="77777777" w:rsidR="00235EB0" w:rsidRPr="001123C8" w:rsidRDefault="00235EB0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DECAE3" w14:textId="77777777" w:rsidR="00235EB0" w:rsidRPr="001123C8" w:rsidRDefault="00235EB0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Тема урока </w:t>
            </w:r>
          </w:p>
          <w:p w14:paraId="631A3A9C" w14:textId="77777777" w:rsidR="00235EB0" w:rsidRPr="001123C8" w:rsidRDefault="00235EB0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1" w:type="dxa"/>
            <w:gridSpan w:val="3"/>
            <w:tcMar>
              <w:top w:w="50" w:type="dxa"/>
              <w:left w:w="100" w:type="dxa"/>
            </w:tcMar>
            <w:vAlign w:val="center"/>
          </w:tcPr>
          <w:p w14:paraId="00474BD7" w14:textId="77777777" w:rsidR="00235EB0" w:rsidRPr="001123C8" w:rsidRDefault="00235EB0" w:rsidP="00235EB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35306D" w14:textId="77777777" w:rsidR="00235EB0" w:rsidRPr="00AF0A03" w:rsidRDefault="00235EB0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 функциональной грамотности</w:t>
            </w:r>
          </w:p>
        </w:tc>
        <w:tc>
          <w:tcPr>
            <w:tcW w:w="1993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8F9DB6" w14:textId="77777777" w:rsidR="00235EB0" w:rsidRPr="00AF0A03" w:rsidRDefault="00235EB0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ЦОРы</w:t>
            </w:r>
          </w:p>
        </w:tc>
        <w:tc>
          <w:tcPr>
            <w:tcW w:w="1544" w:type="dxa"/>
            <w:gridSpan w:val="6"/>
            <w:vMerge w:val="restart"/>
            <w:tcBorders>
              <w:left w:val="single" w:sz="4" w:space="0" w:color="auto"/>
            </w:tcBorders>
            <w:vAlign w:val="center"/>
          </w:tcPr>
          <w:p w14:paraId="21A24EB9" w14:textId="77777777" w:rsidR="00235EB0" w:rsidRPr="00AF0A03" w:rsidRDefault="00235EB0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</w:t>
            </w:r>
          </w:p>
        </w:tc>
        <w:tc>
          <w:tcPr>
            <w:tcW w:w="2189" w:type="dxa"/>
            <w:gridSpan w:val="7"/>
            <w:vMerge w:val="restart"/>
            <w:tcBorders>
              <w:left w:val="single" w:sz="4" w:space="0" w:color="auto"/>
            </w:tcBorders>
            <w:vAlign w:val="center"/>
          </w:tcPr>
          <w:p w14:paraId="6AB2CF91" w14:textId="77777777" w:rsidR="00235EB0" w:rsidRPr="00AF0A03" w:rsidRDefault="00235EB0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</w:tr>
      <w:tr w:rsidR="00235EB0" w:rsidRPr="00AF0A03" w14:paraId="0E83141B" w14:textId="77777777" w:rsidTr="001123C8">
        <w:trPr>
          <w:trHeight w:val="517"/>
          <w:tblCellSpacing w:w="20" w:type="nil"/>
        </w:trPr>
        <w:tc>
          <w:tcPr>
            <w:tcW w:w="992" w:type="dxa"/>
            <w:vMerge/>
            <w:tcMar>
              <w:top w:w="50" w:type="dxa"/>
              <w:left w:w="100" w:type="dxa"/>
            </w:tcMar>
          </w:tcPr>
          <w:p w14:paraId="58CAC078" w14:textId="77777777" w:rsidR="00235EB0" w:rsidRPr="001123C8" w:rsidRDefault="00235EB0" w:rsidP="00235EB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  <w:vMerge/>
            <w:tcMar>
              <w:top w:w="50" w:type="dxa"/>
              <w:left w:w="100" w:type="dxa"/>
            </w:tcMar>
          </w:tcPr>
          <w:p w14:paraId="7546A3E4" w14:textId="77777777" w:rsidR="00235EB0" w:rsidRPr="001123C8" w:rsidRDefault="00235EB0" w:rsidP="00235EB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0A5C0A" w14:textId="77777777" w:rsidR="00235EB0" w:rsidRPr="001123C8" w:rsidRDefault="00235EB0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Всего </w:t>
            </w:r>
          </w:p>
          <w:p w14:paraId="5279A900" w14:textId="77777777" w:rsidR="00235EB0" w:rsidRPr="001123C8" w:rsidRDefault="00235EB0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5535C6" w14:textId="77777777" w:rsidR="00235EB0" w:rsidRPr="001123C8" w:rsidRDefault="00235EB0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Контрольные работы </w:t>
            </w:r>
          </w:p>
          <w:p w14:paraId="7FFCBF6C" w14:textId="77777777" w:rsidR="00235EB0" w:rsidRPr="001123C8" w:rsidRDefault="00235EB0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4891EA" w14:textId="77777777" w:rsidR="00235EB0" w:rsidRPr="00AF0A03" w:rsidRDefault="00235EB0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61128543" w14:textId="77777777" w:rsidR="00235EB0" w:rsidRPr="00AF0A03" w:rsidRDefault="00235EB0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</w:tcPr>
          <w:p w14:paraId="1E8F5194" w14:textId="77777777" w:rsidR="00235EB0" w:rsidRPr="00AF0A03" w:rsidRDefault="00235EB0" w:rsidP="00235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B39665D" w14:textId="77777777" w:rsidR="00235EB0" w:rsidRPr="00AF0A03" w:rsidRDefault="00235EB0" w:rsidP="00235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gridSpan w:val="6"/>
            <w:vMerge/>
            <w:tcBorders>
              <w:left w:val="single" w:sz="4" w:space="0" w:color="auto"/>
            </w:tcBorders>
          </w:tcPr>
          <w:p w14:paraId="6419088D" w14:textId="77777777" w:rsidR="00235EB0" w:rsidRPr="00AF0A03" w:rsidRDefault="00235EB0" w:rsidP="00235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F69F259" w14:textId="77777777" w:rsidR="00235EB0" w:rsidRPr="00AF0A03" w:rsidRDefault="00235EB0" w:rsidP="00235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EB0" w:rsidRPr="00AF0A03" w14:paraId="7A392502" w14:textId="77777777" w:rsidTr="001123C8">
        <w:trPr>
          <w:trHeight w:val="1060"/>
          <w:tblCellSpacing w:w="20" w:type="nil"/>
        </w:trPr>
        <w:tc>
          <w:tcPr>
            <w:tcW w:w="992" w:type="dxa"/>
            <w:vMerge/>
            <w:tcMar>
              <w:top w:w="50" w:type="dxa"/>
              <w:left w:w="100" w:type="dxa"/>
            </w:tcMar>
          </w:tcPr>
          <w:p w14:paraId="55A70621" w14:textId="77777777" w:rsidR="00235EB0" w:rsidRPr="00AF0A03" w:rsidRDefault="00235EB0" w:rsidP="00235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vMerge/>
            <w:tcMar>
              <w:top w:w="50" w:type="dxa"/>
              <w:left w:w="100" w:type="dxa"/>
            </w:tcMar>
          </w:tcPr>
          <w:p w14:paraId="03A31448" w14:textId="77777777" w:rsidR="00235EB0" w:rsidRPr="00AF0A03" w:rsidRDefault="00235EB0" w:rsidP="00235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Merge/>
            <w:tcMar>
              <w:top w:w="50" w:type="dxa"/>
              <w:left w:w="100" w:type="dxa"/>
            </w:tcMar>
            <w:vAlign w:val="center"/>
          </w:tcPr>
          <w:p w14:paraId="224DBE0A" w14:textId="77777777" w:rsidR="00235EB0" w:rsidRPr="00AF0A03" w:rsidRDefault="00235EB0" w:rsidP="00235EB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vMerge/>
            <w:tcMar>
              <w:top w:w="50" w:type="dxa"/>
              <w:left w:w="100" w:type="dxa"/>
            </w:tcMar>
            <w:vAlign w:val="center"/>
          </w:tcPr>
          <w:p w14:paraId="1B803BBC" w14:textId="77777777" w:rsidR="00235EB0" w:rsidRPr="00AF0A03" w:rsidRDefault="00235EB0" w:rsidP="00235EB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Mar>
              <w:top w:w="50" w:type="dxa"/>
              <w:left w:w="100" w:type="dxa"/>
            </w:tcMar>
            <w:vAlign w:val="center"/>
          </w:tcPr>
          <w:p w14:paraId="21805452" w14:textId="77777777" w:rsidR="00235EB0" w:rsidRPr="00AF0A03" w:rsidRDefault="00235EB0" w:rsidP="00235EB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</w:tcPr>
          <w:p w14:paraId="532F8A08" w14:textId="77777777" w:rsidR="00235EB0" w:rsidRPr="00AF0A03" w:rsidRDefault="00235EB0" w:rsidP="00235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1CF303E" w14:textId="77777777" w:rsidR="00235EB0" w:rsidRPr="00AF0A03" w:rsidRDefault="00235EB0" w:rsidP="00235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gridSpan w:val="6"/>
            <w:vMerge/>
            <w:tcBorders>
              <w:left w:val="single" w:sz="4" w:space="0" w:color="auto"/>
            </w:tcBorders>
          </w:tcPr>
          <w:p w14:paraId="647AA478" w14:textId="77777777" w:rsidR="00235EB0" w:rsidRPr="00AF0A03" w:rsidRDefault="00235EB0" w:rsidP="00235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14:paraId="500489A7" w14:textId="77777777" w:rsidR="00235EB0" w:rsidRPr="00AF0A03" w:rsidRDefault="00235EB0" w:rsidP="00235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5921A162" w14:textId="77777777" w:rsidR="00235EB0" w:rsidRPr="00AF0A03" w:rsidRDefault="00235EB0" w:rsidP="00235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EB0" w:rsidRPr="00AF0A03" w14:paraId="20D0796C" w14:textId="77777777" w:rsidTr="001123C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4DB9F4" w14:textId="77777777" w:rsidR="00235EB0" w:rsidRPr="00AF0A03" w:rsidRDefault="00235EB0" w:rsidP="00235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14:paraId="29E3CC23" w14:textId="77777777" w:rsidR="00235EB0" w:rsidRPr="00AF0A03" w:rsidRDefault="00235EB0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31B365B" w14:textId="77777777" w:rsidR="00235EB0" w:rsidRPr="00AF0A03" w:rsidRDefault="00235EB0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600FA27" w14:textId="77777777" w:rsidR="00235EB0" w:rsidRPr="00AF0A03" w:rsidRDefault="00235EB0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E8993BE" w14:textId="77777777" w:rsidR="00235EB0" w:rsidRPr="00AF0A03" w:rsidRDefault="00235EB0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EF5B73E" w14:textId="77777777" w:rsidR="00235EB0" w:rsidRPr="00AF0A03" w:rsidRDefault="00235EB0" w:rsidP="00235EB0">
            <w:pPr>
              <w:pStyle w:val="TableParagraph"/>
              <w:rPr>
                <w:b/>
                <w:sz w:val="24"/>
                <w:szCs w:val="24"/>
              </w:rPr>
            </w:pPr>
            <w:r w:rsidRPr="00AF0A03">
              <w:rPr>
                <w:color w:val="000000"/>
                <w:sz w:val="24"/>
                <w:szCs w:val="24"/>
              </w:rPr>
              <w:t xml:space="preserve"> </w:t>
            </w:r>
            <w:r w:rsidRPr="00AF0A03">
              <w:rPr>
                <w:color w:val="000000"/>
                <w:sz w:val="24"/>
                <w:szCs w:val="24"/>
                <w:shd w:val="clear" w:color="auto" w:fill="FFFFFF"/>
              </w:rPr>
              <w:t>Формировать интереса к изобразительному творчеству.</w:t>
            </w:r>
          </w:p>
          <w:p w14:paraId="0383897D" w14:textId="77777777" w:rsidR="00235EB0" w:rsidRPr="00AF0A03" w:rsidRDefault="00235EB0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3E2A38" w14:textId="77777777" w:rsidR="00235EB0" w:rsidRPr="00AF0A03" w:rsidRDefault="00235EB0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Мультурок </w:t>
            </w:r>
            <w:hyperlink r:id="rId40"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multiurok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konspiekt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priezientatsiia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-1-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ti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  <w:tc>
          <w:tcPr>
            <w:tcW w:w="1544" w:type="dxa"/>
            <w:gridSpan w:val="6"/>
            <w:tcBorders>
              <w:left w:val="single" w:sz="4" w:space="0" w:color="auto"/>
            </w:tcBorders>
            <w:vAlign w:val="center"/>
          </w:tcPr>
          <w:p w14:paraId="33E68DD2" w14:textId="77777777" w:rsidR="00235EB0" w:rsidRPr="00AF0A03" w:rsidRDefault="00AF0A03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083" w:type="dxa"/>
            <w:gridSpan w:val="5"/>
            <w:tcBorders>
              <w:left w:val="single" w:sz="4" w:space="0" w:color="auto"/>
            </w:tcBorders>
            <w:vAlign w:val="center"/>
          </w:tcPr>
          <w:p w14:paraId="2EDB8536" w14:textId="77777777" w:rsidR="00235EB0" w:rsidRPr="00AF0A03" w:rsidRDefault="00235EB0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  <w:gridSpan w:val="2"/>
            <w:tcBorders>
              <w:left w:val="single" w:sz="4" w:space="0" w:color="auto"/>
            </w:tcBorders>
            <w:vAlign w:val="center"/>
          </w:tcPr>
          <w:p w14:paraId="36922CE1" w14:textId="77777777" w:rsidR="00235EB0" w:rsidRPr="00AF0A03" w:rsidRDefault="00235EB0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5EB0" w:rsidRPr="00AF0A03" w14:paraId="2A6A3A2E" w14:textId="77777777" w:rsidTr="001123C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8CEFB39" w14:textId="77777777" w:rsidR="00235EB0" w:rsidRPr="00AF0A03" w:rsidRDefault="00235EB0" w:rsidP="00235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14:paraId="3788B57D" w14:textId="77777777" w:rsidR="00235EB0" w:rsidRPr="00AF0A03" w:rsidRDefault="00235EB0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2A758F3" w14:textId="77777777" w:rsidR="00235EB0" w:rsidRPr="00AF0A03" w:rsidRDefault="00235EB0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90C2244" w14:textId="77777777" w:rsidR="00235EB0" w:rsidRPr="00AF0A03" w:rsidRDefault="00235EB0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18B6931" w14:textId="77777777" w:rsidR="00235EB0" w:rsidRPr="00AF0A03" w:rsidRDefault="00235EB0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C4F3225" w14:textId="77777777" w:rsidR="00235EB0" w:rsidRPr="00AF0A03" w:rsidRDefault="00235EB0" w:rsidP="00235EB0">
            <w:pPr>
              <w:pStyle w:val="TableParagraph"/>
              <w:rPr>
                <w:sz w:val="24"/>
                <w:szCs w:val="24"/>
              </w:rPr>
            </w:pPr>
            <w:r w:rsidRPr="00AF0A03">
              <w:rPr>
                <w:color w:val="000000"/>
                <w:sz w:val="24"/>
                <w:szCs w:val="24"/>
              </w:rPr>
              <w:t xml:space="preserve"> </w:t>
            </w:r>
            <w:r w:rsidRPr="00AF0A03">
              <w:rPr>
                <w:sz w:val="24"/>
                <w:szCs w:val="24"/>
              </w:rPr>
              <w:t>Знакомить с видами художественной деятельности, учить видеть и изображать</w:t>
            </w:r>
          </w:p>
          <w:p w14:paraId="0543C23C" w14:textId="77777777" w:rsidR="00235EB0" w:rsidRPr="00AF0A03" w:rsidRDefault="00235EB0" w:rsidP="00235EB0">
            <w:pPr>
              <w:shd w:val="clear" w:color="auto" w:fill="FFFFFF"/>
              <w:spacing w:line="0" w:lineRule="auto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ознакомить с видами художественной деятельности; учить видеть </w:t>
            </w:r>
          </w:p>
          <w:p w14:paraId="137F36F7" w14:textId="77777777" w:rsidR="00235EB0" w:rsidRPr="00AF0A03" w:rsidRDefault="00235EB0" w:rsidP="00235EB0">
            <w:pPr>
              <w:shd w:val="clear" w:color="auto" w:fill="FFFFFF"/>
              <w:spacing w:line="0" w:lineRule="auto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 изображать</w:t>
            </w:r>
          </w:p>
          <w:p w14:paraId="126C59EE" w14:textId="77777777" w:rsidR="00235EB0" w:rsidRPr="00AF0A03" w:rsidRDefault="00235EB0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C2BBC7" w14:textId="77777777" w:rsidR="00235EB0" w:rsidRPr="00AF0A03" w:rsidRDefault="00235EB0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Мультиурок </w:t>
            </w:r>
            <w:hyperlink r:id="rId41"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multiurok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index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php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prezentatsiia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izobrazheniia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vsiudu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vokrug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?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login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=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</w:t>
              </w:r>
            </w:hyperlink>
          </w:p>
        </w:tc>
        <w:tc>
          <w:tcPr>
            <w:tcW w:w="1544" w:type="dxa"/>
            <w:gridSpan w:val="6"/>
            <w:tcBorders>
              <w:left w:val="single" w:sz="4" w:space="0" w:color="auto"/>
            </w:tcBorders>
            <w:vAlign w:val="center"/>
          </w:tcPr>
          <w:p w14:paraId="06AAA39A" w14:textId="77777777" w:rsidR="00235EB0" w:rsidRPr="00AF0A03" w:rsidRDefault="00AF0A03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083" w:type="dxa"/>
            <w:gridSpan w:val="5"/>
            <w:tcBorders>
              <w:left w:val="single" w:sz="4" w:space="0" w:color="auto"/>
            </w:tcBorders>
            <w:vAlign w:val="center"/>
          </w:tcPr>
          <w:p w14:paraId="5B530A69" w14:textId="77777777" w:rsidR="00235EB0" w:rsidRPr="00AF0A03" w:rsidRDefault="00235EB0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  <w:gridSpan w:val="2"/>
            <w:tcBorders>
              <w:left w:val="single" w:sz="4" w:space="0" w:color="auto"/>
            </w:tcBorders>
            <w:vAlign w:val="center"/>
          </w:tcPr>
          <w:p w14:paraId="1BC33237" w14:textId="77777777" w:rsidR="00235EB0" w:rsidRPr="00AF0A03" w:rsidRDefault="00235EB0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7795" w:rsidRPr="00AF0A03" w14:paraId="453C287C" w14:textId="77777777" w:rsidTr="001123C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846B427" w14:textId="77777777" w:rsidR="00BB7795" w:rsidRPr="00AF0A03" w:rsidRDefault="00BB7795" w:rsidP="00235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14:paraId="5B7A13E8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755AA004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0B9B982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00E7409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58665DF" w14:textId="77777777" w:rsidR="00BB7795" w:rsidRPr="00AF0A03" w:rsidRDefault="00BB7795" w:rsidP="00235EB0">
            <w:pPr>
              <w:pStyle w:val="TableParagraph"/>
              <w:rPr>
                <w:sz w:val="24"/>
                <w:szCs w:val="24"/>
              </w:rPr>
            </w:pPr>
            <w:r w:rsidRPr="00AF0A03">
              <w:rPr>
                <w:color w:val="000000"/>
                <w:sz w:val="24"/>
                <w:szCs w:val="24"/>
              </w:rPr>
              <w:t xml:space="preserve"> </w:t>
            </w:r>
            <w:r w:rsidRPr="00AF0A03">
              <w:rPr>
                <w:sz w:val="24"/>
                <w:szCs w:val="24"/>
              </w:rPr>
              <w:t>Знакомить с понятиями «монотипия»,знакомить с особенностями работы в технике монотипия</w:t>
            </w:r>
          </w:p>
          <w:p w14:paraId="2FFEE55E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B21A51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Мультиурок </w:t>
            </w:r>
            <w:hyperlink r:id="rId42"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multiurok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-1-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umk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shkola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rossii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  <w:tc>
          <w:tcPr>
            <w:tcW w:w="1544" w:type="dxa"/>
            <w:gridSpan w:val="6"/>
            <w:tcBorders>
              <w:left w:val="single" w:sz="4" w:space="0" w:color="auto"/>
            </w:tcBorders>
            <w:vAlign w:val="center"/>
          </w:tcPr>
          <w:p w14:paraId="2BA88718" w14:textId="77777777" w:rsidR="00BB7795" w:rsidRPr="00AF0A03" w:rsidRDefault="00AF0A03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072" w:type="dxa"/>
            <w:gridSpan w:val="4"/>
            <w:tcBorders>
              <w:left w:val="single" w:sz="4" w:space="0" w:color="auto"/>
            </w:tcBorders>
            <w:vAlign w:val="center"/>
          </w:tcPr>
          <w:p w14:paraId="7B536C3F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7" w:type="dxa"/>
            <w:gridSpan w:val="3"/>
            <w:tcBorders>
              <w:left w:val="single" w:sz="4" w:space="0" w:color="auto"/>
            </w:tcBorders>
            <w:vAlign w:val="center"/>
          </w:tcPr>
          <w:p w14:paraId="4A6CA67F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7795" w:rsidRPr="00AF0A03" w14:paraId="6DA5C420" w14:textId="77777777" w:rsidTr="001123C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E9E86D" w14:textId="77777777" w:rsidR="00BB7795" w:rsidRPr="00AF0A03" w:rsidRDefault="00BB7795" w:rsidP="00235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14:paraId="3B866D19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F142735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330EEE7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749D4CE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675C836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0A03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  <w:lang w:val="ru-RU"/>
              </w:rPr>
              <w:t xml:space="preserve">Знакомить с художниками-анималистами; учить детей рисовать животных с передачей пропорций, объемной фигуры, строения и цветовых оттенков </w:t>
            </w:r>
            <w:r w:rsidRPr="00AF0A03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  <w:lang w:val="ru-RU"/>
              </w:rPr>
              <w:lastRenderedPageBreak/>
              <w:t>шерсти;</w:t>
            </w:r>
            <w:r w:rsidRPr="00AF0A03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 </w:t>
            </w:r>
          </w:p>
        </w:tc>
        <w:tc>
          <w:tcPr>
            <w:tcW w:w="201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8EB6AD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Инфоурок </w:t>
            </w:r>
            <w:hyperlink r:id="rId43"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poetapnoe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risovanie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zhivotnih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-1975862.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  <w:tc>
          <w:tcPr>
            <w:tcW w:w="1533" w:type="dxa"/>
            <w:gridSpan w:val="6"/>
            <w:tcBorders>
              <w:left w:val="single" w:sz="4" w:space="0" w:color="auto"/>
            </w:tcBorders>
            <w:vAlign w:val="center"/>
          </w:tcPr>
          <w:p w14:paraId="3102FCBD" w14:textId="77777777" w:rsidR="00BB7795" w:rsidRPr="00AF0A03" w:rsidRDefault="00AF0A03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060" w:type="dxa"/>
            <w:gridSpan w:val="3"/>
            <w:tcBorders>
              <w:left w:val="single" w:sz="4" w:space="0" w:color="auto"/>
            </w:tcBorders>
            <w:vAlign w:val="center"/>
          </w:tcPr>
          <w:p w14:paraId="5AA6BC18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7" w:type="dxa"/>
            <w:gridSpan w:val="3"/>
            <w:tcBorders>
              <w:left w:val="single" w:sz="4" w:space="0" w:color="auto"/>
            </w:tcBorders>
            <w:vAlign w:val="center"/>
          </w:tcPr>
          <w:p w14:paraId="498AD1F7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7795" w:rsidRPr="00AF0A03" w14:paraId="128B1B9F" w14:textId="77777777" w:rsidTr="001123C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61DFD6" w14:textId="77777777" w:rsidR="00BB7795" w:rsidRPr="00AF0A03" w:rsidRDefault="00BB7795" w:rsidP="00235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14:paraId="44D4D0E9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35F4F04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A671428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F7D3C38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27BE338" w14:textId="77777777" w:rsidR="00BB7795" w:rsidRPr="00AF0A03" w:rsidRDefault="00BB7795" w:rsidP="00235EB0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учить использовать пятно как одно из главных средств изображения;  </w:t>
            </w:r>
          </w:p>
          <w:p w14:paraId="75C8C1FE" w14:textId="77777777" w:rsidR="00BB7795" w:rsidRPr="00AF0A03" w:rsidRDefault="00BB7795" w:rsidP="00235EB0">
            <w:pPr>
              <w:pStyle w:val="TableParagraph"/>
              <w:rPr>
                <w:b/>
                <w:sz w:val="24"/>
                <w:szCs w:val="24"/>
              </w:rPr>
            </w:pPr>
          </w:p>
          <w:p w14:paraId="31C727A2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1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483D28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Мудьтиурок </w:t>
            </w:r>
            <w:hyperlink r:id="rId44"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multiurok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index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php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prezentatsiia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izobrazhat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mozhno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piatnom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  <w:tc>
          <w:tcPr>
            <w:tcW w:w="1521" w:type="dxa"/>
            <w:gridSpan w:val="5"/>
            <w:tcBorders>
              <w:left w:val="single" w:sz="4" w:space="0" w:color="auto"/>
            </w:tcBorders>
            <w:vAlign w:val="center"/>
          </w:tcPr>
          <w:p w14:paraId="2E5EF010" w14:textId="77777777" w:rsidR="00BB7795" w:rsidRPr="00AF0A03" w:rsidRDefault="00AF0A03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072" w:type="dxa"/>
            <w:gridSpan w:val="4"/>
            <w:tcBorders>
              <w:left w:val="single" w:sz="4" w:space="0" w:color="auto"/>
            </w:tcBorders>
            <w:vAlign w:val="center"/>
          </w:tcPr>
          <w:p w14:paraId="0B2C6910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7" w:type="dxa"/>
            <w:gridSpan w:val="3"/>
            <w:tcBorders>
              <w:left w:val="single" w:sz="4" w:space="0" w:color="auto"/>
            </w:tcBorders>
            <w:vAlign w:val="center"/>
          </w:tcPr>
          <w:p w14:paraId="41C736B8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7795" w:rsidRPr="00AF0A03" w14:paraId="0ADD50B8" w14:textId="77777777" w:rsidTr="001123C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AF5004" w14:textId="77777777" w:rsidR="00BB7795" w:rsidRPr="00AF0A03" w:rsidRDefault="00BB7795" w:rsidP="00235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14:paraId="499D9E91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ED8F6EB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48571D6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E6CD7C4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09E3673" w14:textId="77777777" w:rsidR="00BB7795" w:rsidRPr="00AF0A03" w:rsidRDefault="00BB7795" w:rsidP="00BB7795">
            <w:pPr>
              <w:pStyle w:val="TableParagraph"/>
              <w:spacing w:before="81" w:line="254" w:lineRule="auto"/>
              <w:ind w:left="70" w:right="213"/>
              <w:rPr>
                <w:sz w:val="24"/>
                <w:szCs w:val="24"/>
              </w:rPr>
            </w:pPr>
            <w:r w:rsidRPr="00AF0A03">
              <w:rPr>
                <w:color w:val="000000"/>
                <w:sz w:val="24"/>
                <w:szCs w:val="24"/>
              </w:rPr>
              <w:t xml:space="preserve"> </w:t>
            </w:r>
            <w:r w:rsidRPr="00AF0A03">
              <w:rPr>
                <w:w w:val="90"/>
                <w:sz w:val="24"/>
                <w:szCs w:val="24"/>
              </w:rPr>
              <w:t>Наблюдать,</w:t>
            </w:r>
            <w:r w:rsidRPr="00AF0A03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AF0A03">
              <w:rPr>
                <w:w w:val="90"/>
                <w:sz w:val="24"/>
                <w:szCs w:val="24"/>
              </w:rPr>
              <w:t>воспринимать</w:t>
            </w:r>
            <w:r w:rsidRPr="00AF0A03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AF0A03">
              <w:rPr>
                <w:w w:val="95"/>
                <w:sz w:val="24"/>
                <w:szCs w:val="24"/>
              </w:rPr>
              <w:t>выразительные</w:t>
            </w:r>
            <w:r w:rsidRPr="00AF0A03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AF0A03">
              <w:rPr>
                <w:w w:val="95"/>
                <w:sz w:val="24"/>
                <w:szCs w:val="24"/>
              </w:rPr>
              <w:t>образные</w:t>
            </w:r>
            <w:r w:rsidRPr="00AF0A03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AF0A03">
              <w:rPr>
                <w:w w:val="95"/>
                <w:sz w:val="24"/>
                <w:szCs w:val="24"/>
              </w:rPr>
              <w:t>объёмы</w:t>
            </w:r>
            <w:r w:rsidRPr="00AF0A03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AF0A03">
              <w:rPr>
                <w:w w:val="95"/>
                <w:sz w:val="24"/>
                <w:szCs w:val="24"/>
              </w:rPr>
              <w:t>в</w:t>
            </w:r>
            <w:r w:rsidRPr="00AF0A03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AF0A03">
              <w:rPr>
                <w:w w:val="95"/>
                <w:sz w:val="24"/>
                <w:szCs w:val="24"/>
              </w:rPr>
              <w:t>природе:</w:t>
            </w:r>
            <w:r w:rsidRPr="00AF0A03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AF0A03">
              <w:rPr>
                <w:w w:val="95"/>
                <w:sz w:val="24"/>
                <w:szCs w:val="24"/>
              </w:rPr>
              <w:t>на</w:t>
            </w:r>
            <w:r w:rsidRPr="00AF0A03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AF0A03">
              <w:rPr>
                <w:w w:val="95"/>
                <w:sz w:val="24"/>
                <w:szCs w:val="24"/>
              </w:rPr>
              <w:t>что</w:t>
            </w:r>
            <w:r w:rsidRPr="00AF0A03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AF0A03">
              <w:rPr>
                <w:w w:val="95"/>
                <w:sz w:val="24"/>
                <w:szCs w:val="24"/>
              </w:rPr>
              <w:t>похожи</w:t>
            </w:r>
            <w:r w:rsidRPr="00AF0A03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AF0A03">
              <w:rPr>
                <w:w w:val="95"/>
                <w:sz w:val="24"/>
                <w:szCs w:val="24"/>
              </w:rPr>
              <w:t>формы</w:t>
            </w:r>
            <w:r w:rsidRPr="00AF0A03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AF0A03">
              <w:rPr>
                <w:w w:val="95"/>
                <w:sz w:val="24"/>
                <w:szCs w:val="24"/>
              </w:rPr>
              <w:t>облаков,</w:t>
            </w:r>
            <w:r w:rsidRPr="00AF0A03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AF0A03">
              <w:rPr>
                <w:w w:val="90"/>
                <w:sz w:val="24"/>
                <w:szCs w:val="24"/>
              </w:rPr>
              <w:t>камней,</w:t>
            </w:r>
            <w:r w:rsidRPr="00AF0A03">
              <w:rPr>
                <w:spacing w:val="33"/>
                <w:w w:val="90"/>
                <w:sz w:val="24"/>
                <w:szCs w:val="24"/>
              </w:rPr>
              <w:t xml:space="preserve"> </w:t>
            </w:r>
            <w:r w:rsidRPr="00AF0A03">
              <w:rPr>
                <w:w w:val="90"/>
                <w:sz w:val="24"/>
                <w:szCs w:val="24"/>
              </w:rPr>
              <w:t>коряг,</w:t>
            </w:r>
            <w:r w:rsidRPr="00AF0A03">
              <w:rPr>
                <w:spacing w:val="33"/>
                <w:w w:val="90"/>
                <w:sz w:val="24"/>
                <w:szCs w:val="24"/>
              </w:rPr>
              <w:t xml:space="preserve"> </w:t>
            </w:r>
            <w:r w:rsidRPr="00AF0A03">
              <w:rPr>
                <w:w w:val="90"/>
                <w:sz w:val="24"/>
                <w:szCs w:val="24"/>
              </w:rPr>
              <w:t>картофелин</w:t>
            </w:r>
            <w:r w:rsidRPr="00AF0A03">
              <w:rPr>
                <w:spacing w:val="8"/>
                <w:w w:val="90"/>
                <w:sz w:val="24"/>
                <w:szCs w:val="24"/>
              </w:rPr>
              <w:t xml:space="preserve"> </w:t>
            </w:r>
            <w:r w:rsidRPr="00AF0A03">
              <w:rPr>
                <w:w w:val="90"/>
                <w:sz w:val="24"/>
                <w:szCs w:val="24"/>
              </w:rPr>
              <w:t>и</w:t>
            </w:r>
            <w:r w:rsidRPr="00AF0A03">
              <w:rPr>
                <w:spacing w:val="-33"/>
                <w:w w:val="90"/>
                <w:sz w:val="24"/>
                <w:szCs w:val="24"/>
              </w:rPr>
              <w:t xml:space="preserve"> </w:t>
            </w:r>
            <w:r w:rsidRPr="00AF0A03">
              <w:rPr>
                <w:sz w:val="24"/>
                <w:szCs w:val="24"/>
              </w:rPr>
              <w:t>др. (в классе на основе</w:t>
            </w:r>
            <w:r w:rsidRPr="00AF0A03">
              <w:rPr>
                <w:spacing w:val="1"/>
                <w:sz w:val="24"/>
                <w:szCs w:val="24"/>
              </w:rPr>
              <w:t xml:space="preserve"> </w:t>
            </w:r>
            <w:r w:rsidRPr="00AF0A03">
              <w:rPr>
                <w:sz w:val="24"/>
                <w:szCs w:val="24"/>
              </w:rPr>
              <w:t>фотографий);</w:t>
            </w:r>
          </w:p>
          <w:p w14:paraId="709B8EC0" w14:textId="77777777" w:rsidR="00BB7795" w:rsidRPr="00AF0A03" w:rsidRDefault="00BB7795" w:rsidP="00BB77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Осваивать</w:t>
            </w:r>
            <w:r w:rsidRPr="00AF0A03">
              <w:rPr>
                <w:rFonts w:ascii="Times New Roman" w:hAnsi="Times New Roman" w:cs="Times New Roman"/>
                <w:spacing w:val="22"/>
                <w:w w:val="90"/>
                <w:sz w:val="24"/>
                <w:szCs w:val="24"/>
                <w:lang w:val="ru-RU"/>
              </w:rPr>
              <w:t xml:space="preserve"> </w:t>
            </w:r>
            <w:r w:rsidRPr="00AF0A03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первичные</w:t>
            </w:r>
            <w:r w:rsidRPr="00AF0A03">
              <w:rPr>
                <w:rFonts w:ascii="Times New Roman" w:hAnsi="Times New Roman" w:cs="Times New Roman"/>
                <w:spacing w:val="15"/>
                <w:w w:val="90"/>
                <w:sz w:val="24"/>
                <w:szCs w:val="24"/>
                <w:lang w:val="ru-RU"/>
              </w:rPr>
              <w:t xml:space="preserve"> </w:t>
            </w:r>
            <w:r w:rsidRPr="00AF0A03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навыки</w:t>
            </w:r>
            <w:r w:rsidRPr="00AF0A03">
              <w:rPr>
                <w:rFonts w:ascii="Times New Roman" w:hAnsi="Times New Roman" w:cs="Times New Roman"/>
                <w:spacing w:val="-33"/>
                <w:w w:val="90"/>
                <w:sz w:val="24"/>
                <w:szCs w:val="24"/>
                <w:lang w:val="ru-RU"/>
              </w:rPr>
              <w:t xml:space="preserve"> </w:t>
            </w: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лепки — изображения в</w:t>
            </w:r>
            <w:r w:rsidRPr="00AF0A03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объёме;</w:t>
            </w:r>
          </w:p>
        </w:tc>
        <w:tc>
          <w:tcPr>
            <w:tcW w:w="201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C045B4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Мультиурок </w:t>
            </w:r>
            <w:hyperlink r:id="rId45"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multiurok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index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php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prezentatsiia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izobrazhat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mozhno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obiome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lepka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pti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  <w:tc>
          <w:tcPr>
            <w:tcW w:w="1521" w:type="dxa"/>
            <w:gridSpan w:val="5"/>
            <w:tcBorders>
              <w:left w:val="single" w:sz="4" w:space="0" w:color="auto"/>
            </w:tcBorders>
            <w:vAlign w:val="center"/>
          </w:tcPr>
          <w:p w14:paraId="5D3EB7DF" w14:textId="77777777" w:rsidR="00BB7795" w:rsidRPr="00AF0A03" w:rsidRDefault="00AF0A03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072" w:type="dxa"/>
            <w:gridSpan w:val="4"/>
            <w:tcBorders>
              <w:left w:val="single" w:sz="4" w:space="0" w:color="auto"/>
            </w:tcBorders>
            <w:vAlign w:val="center"/>
          </w:tcPr>
          <w:p w14:paraId="4A20C9AB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7" w:type="dxa"/>
            <w:gridSpan w:val="3"/>
            <w:tcBorders>
              <w:left w:val="single" w:sz="4" w:space="0" w:color="auto"/>
            </w:tcBorders>
            <w:vAlign w:val="center"/>
          </w:tcPr>
          <w:p w14:paraId="66E56EEC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7795" w:rsidRPr="00AF0A03" w14:paraId="0D0601CE" w14:textId="77777777" w:rsidTr="001123C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76E556B" w14:textId="77777777" w:rsidR="00BB7795" w:rsidRPr="00AF0A03" w:rsidRDefault="00BB7795" w:rsidP="00235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14:paraId="0ECFDB04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Изображать можно линией: рисуем ветви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деревьев, травы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711E691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4C738C4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9D9AD37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ED6F40B" w14:textId="77777777" w:rsidR="00BB7795" w:rsidRPr="00AF0A03" w:rsidRDefault="00BB7795" w:rsidP="00BB779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color w:val="000000"/>
              </w:rPr>
              <w:t xml:space="preserve"> </w:t>
            </w:r>
            <w:r w:rsidRPr="00AF0A03">
              <w:rPr>
                <w:rStyle w:val="c0"/>
                <w:color w:val="000000"/>
              </w:rPr>
              <w:t>Делать линией рисунок</w:t>
            </w:r>
          </w:p>
          <w:p w14:paraId="575D1466" w14:textId="77777777" w:rsidR="00BB7795" w:rsidRPr="00AF0A03" w:rsidRDefault="00BB7795" w:rsidP="00BB779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rStyle w:val="c0"/>
                <w:color w:val="000000"/>
              </w:rPr>
              <w:t>на тему «Расскажи нам о себе»</w:t>
            </w:r>
          </w:p>
          <w:p w14:paraId="28E4750F" w14:textId="77777777" w:rsidR="00BB7795" w:rsidRPr="00AF0A03" w:rsidRDefault="00BB7795" w:rsidP="00BB7795">
            <w:pPr>
              <w:pStyle w:val="TableParagraph"/>
              <w:spacing w:before="81" w:line="254" w:lineRule="auto"/>
              <w:ind w:left="70" w:right="213"/>
              <w:rPr>
                <w:sz w:val="24"/>
                <w:szCs w:val="24"/>
              </w:rPr>
            </w:pPr>
          </w:p>
          <w:p w14:paraId="5F6B786B" w14:textId="77777777" w:rsidR="00BB7795" w:rsidRPr="00AF0A03" w:rsidRDefault="00BB7795" w:rsidP="00BB77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1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F79503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Инфоурок </w:t>
            </w:r>
            <w:hyperlink r:id="rId46"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izobrazitelnogo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iskusstva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izobrazhat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mozhno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liniey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-1489705.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  <w:tc>
          <w:tcPr>
            <w:tcW w:w="1509" w:type="dxa"/>
            <w:gridSpan w:val="4"/>
            <w:tcBorders>
              <w:left w:val="single" w:sz="4" w:space="0" w:color="auto"/>
            </w:tcBorders>
            <w:vAlign w:val="center"/>
          </w:tcPr>
          <w:p w14:paraId="0D1C5C66" w14:textId="77777777" w:rsidR="00BB7795" w:rsidRPr="00AF0A03" w:rsidRDefault="00AF0A03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опрос. Практическая работа</w:t>
            </w:r>
          </w:p>
        </w:tc>
        <w:tc>
          <w:tcPr>
            <w:tcW w:w="1084" w:type="dxa"/>
            <w:gridSpan w:val="5"/>
            <w:tcBorders>
              <w:left w:val="single" w:sz="4" w:space="0" w:color="auto"/>
            </w:tcBorders>
            <w:vAlign w:val="center"/>
          </w:tcPr>
          <w:p w14:paraId="14117366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7" w:type="dxa"/>
            <w:gridSpan w:val="3"/>
            <w:tcBorders>
              <w:left w:val="single" w:sz="4" w:space="0" w:color="auto"/>
            </w:tcBorders>
            <w:vAlign w:val="center"/>
          </w:tcPr>
          <w:p w14:paraId="7C84C853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7795" w:rsidRPr="00AF0A03" w14:paraId="500FEDC1" w14:textId="77777777" w:rsidTr="001123C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7FF3CF" w14:textId="77777777" w:rsidR="00BB7795" w:rsidRPr="00AF0A03" w:rsidRDefault="00BB7795" w:rsidP="00235EB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14:paraId="59B919F9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D265421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2763454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BC25926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9E2F074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Рисовать то, что каждая краска напоминает; радоваться общению с красками</w:t>
            </w:r>
          </w:p>
        </w:tc>
        <w:tc>
          <w:tcPr>
            <w:tcW w:w="201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2F707A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Мультиурок </w:t>
            </w:r>
            <w:hyperlink r:id="rId47"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multiurok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prezentatsiia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raznotsvetnye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kraski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-1.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  <w:tc>
          <w:tcPr>
            <w:tcW w:w="1509" w:type="dxa"/>
            <w:gridSpan w:val="4"/>
            <w:tcBorders>
              <w:left w:val="single" w:sz="4" w:space="0" w:color="auto"/>
            </w:tcBorders>
            <w:vAlign w:val="center"/>
          </w:tcPr>
          <w:p w14:paraId="30FAC619" w14:textId="77777777" w:rsidR="00BB7795" w:rsidRPr="00AF0A03" w:rsidRDefault="00AF0A03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опрос. Практическая работа</w:t>
            </w:r>
          </w:p>
        </w:tc>
        <w:tc>
          <w:tcPr>
            <w:tcW w:w="1084" w:type="dxa"/>
            <w:gridSpan w:val="5"/>
            <w:tcBorders>
              <w:left w:val="single" w:sz="4" w:space="0" w:color="auto"/>
            </w:tcBorders>
            <w:vAlign w:val="center"/>
          </w:tcPr>
          <w:p w14:paraId="1F8E7564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7" w:type="dxa"/>
            <w:gridSpan w:val="3"/>
            <w:tcBorders>
              <w:left w:val="single" w:sz="4" w:space="0" w:color="auto"/>
            </w:tcBorders>
            <w:vAlign w:val="center"/>
          </w:tcPr>
          <w:p w14:paraId="373A3BAB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7795" w:rsidRPr="00AF0A03" w14:paraId="7BBC6244" w14:textId="77777777" w:rsidTr="001123C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20EEC4" w14:textId="77777777" w:rsidR="00BB7795" w:rsidRPr="00AF0A03" w:rsidRDefault="00BB7795" w:rsidP="00235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14:paraId="20748D07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2530562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6025127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1F002C3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FA6B228" w14:textId="77777777" w:rsidR="00BE08E5" w:rsidRPr="00AF0A03" w:rsidRDefault="00BB7795" w:rsidP="00BE08E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color w:val="000000"/>
              </w:rPr>
              <w:t xml:space="preserve"> </w:t>
            </w:r>
            <w:r w:rsidR="00BE08E5" w:rsidRPr="00AF0A03">
              <w:rPr>
                <w:rStyle w:val="c0"/>
                <w:color w:val="000000"/>
              </w:rPr>
              <w:t>Придумывать свой орнамент; образно,</w:t>
            </w:r>
          </w:p>
          <w:p w14:paraId="790D6EA9" w14:textId="77777777" w:rsidR="00BE08E5" w:rsidRPr="00AF0A03" w:rsidRDefault="00BE08E5" w:rsidP="00BE08E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rStyle w:val="c0"/>
                <w:color w:val="000000"/>
              </w:rPr>
              <w:t>свободно писать красками и кистью эскиз на листе бумаги</w:t>
            </w:r>
          </w:p>
          <w:p w14:paraId="135B4A33" w14:textId="77777777" w:rsidR="00BB7795" w:rsidRPr="00AF0A03" w:rsidRDefault="00BB7795" w:rsidP="00BB77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1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3A434C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Мультиурок </w:t>
            </w:r>
            <w:hyperlink r:id="rId48"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multiurok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priezientatsiia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izobrazhat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mozhno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to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chto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nievidimo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nastroieniie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  <w:tc>
          <w:tcPr>
            <w:tcW w:w="1509" w:type="dxa"/>
            <w:gridSpan w:val="4"/>
            <w:tcBorders>
              <w:left w:val="single" w:sz="4" w:space="0" w:color="auto"/>
            </w:tcBorders>
            <w:vAlign w:val="center"/>
          </w:tcPr>
          <w:p w14:paraId="46347A00" w14:textId="77777777" w:rsidR="00BB7795" w:rsidRPr="00AF0A03" w:rsidRDefault="00AF0A03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опрос. Практическая работа</w:t>
            </w:r>
          </w:p>
        </w:tc>
        <w:tc>
          <w:tcPr>
            <w:tcW w:w="1084" w:type="dxa"/>
            <w:gridSpan w:val="5"/>
            <w:tcBorders>
              <w:left w:val="single" w:sz="4" w:space="0" w:color="auto"/>
            </w:tcBorders>
            <w:vAlign w:val="center"/>
          </w:tcPr>
          <w:p w14:paraId="66391F19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7" w:type="dxa"/>
            <w:gridSpan w:val="3"/>
            <w:tcBorders>
              <w:left w:val="single" w:sz="4" w:space="0" w:color="auto"/>
            </w:tcBorders>
            <w:vAlign w:val="center"/>
          </w:tcPr>
          <w:p w14:paraId="386AFEC3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7795" w:rsidRPr="00AF0A03" w14:paraId="388059F4" w14:textId="77777777" w:rsidTr="001123C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12CC55" w14:textId="77777777" w:rsidR="00BB7795" w:rsidRPr="00AF0A03" w:rsidRDefault="00BB7795" w:rsidP="00235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14:paraId="3D3595A5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Художники и зрители: рассматриваем картины художник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ов и говорим о своих впечатлениях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4BBAC0B2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67F39C4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9D7EA85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B4CD3C0" w14:textId="77777777" w:rsidR="00BB7795" w:rsidRPr="00AF0A03" w:rsidRDefault="00BB7795" w:rsidP="00BE0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F0A03"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формировать навыки восприятия художественных произведений, наблюдательность, творческое </w:t>
            </w:r>
            <w:r w:rsidR="00AF0A03"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воображение.</w:t>
            </w:r>
          </w:p>
        </w:tc>
        <w:tc>
          <w:tcPr>
            <w:tcW w:w="201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6421A6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Инфоурок </w:t>
            </w:r>
            <w:hyperlink r:id="rId49"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izobrazitelnomu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iskusstvu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hudozhnik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i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zriteli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-1083693.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  <w:tc>
          <w:tcPr>
            <w:tcW w:w="1509" w:type="dxa"/>
            <w:gridSpan w:val="4"/>
            <w:tcBorders>
              <w:left w:val="single" w:sz="4" w:space="0" w:color="auto"/>
            </w:tcBorders>
            <w:vAlign w:val="center"/>
          </w:tcPr>
          <w:p w14:paraId="356BC049" w14:textId="77777777" w:rsidR="00BB7795" w:rsidRPr="00AF0A03" w:rsidRDefault="00AF0A03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опрос. Практическая работа</w:t>
            </w:r>
          </w:p>
        </w:tc>
        <w:tc>
          <w:tcPr>
            <w:tcW w:w="1084" w:type="dxa"/>
            <w:gridSpan w:val="5"/>
            <w:tcBorders>
              <w:left w:val="single" w:sz="4" w:space="0" w:color="auto"/>
            </w:tcBorders>
            <w:vAlign w:val="center"/>
          </w:tcPr>
          <w:p w14:paraId="01BC886A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7" w:type="dxa"/>
            <w:gridSpan w:val="3"/>
            <w:tcBorders>
              <w:left w:val="single" w:sz="4" w:space="0" w:color="auto"/>
            </w:tcBorders>
            <w:vAlign w:val="center"/>
          </w:tcPr>
          <w:p w14:paraId="38CA0075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7795" w:rsidRPr="00AF0A03" w14:paraId="7E071B4A" w14:textId="77777777" w:rsidTr="001123C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07C121" w14:textId="77777777" w:rsidR="00BB7795" w:rsidRPr="00AF0A03" w:rsidRDefault="00BB7795" w:rsidP="00235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14:paraId="5788E082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919CD0B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DDBF577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A64A13B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18A4DD2" w14:textId="77777777" w:rsidR="00BB7795" w:rsidRPr="00AF0A03" w:rsidRDefault="00BB7795" w:rsidP="00BE0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F0A03" w:rsidRPr="00AF0A0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="00AF0A03" w:rsidRPr="00AF0A0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Познакомить с новым видом художественной деятельности и с Мастером Украшения; - воспитывать культуру поведения при фронтальной и индивидуальной работе; - развивать эстетический вкус, творческое воображение.</w:t>
            </w:r>
          </w:p>
        </w:tc>
        <w:tc>
          <w:tcPr>
            <w:tcW w:w="202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D82EA8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Мультиурок </w:t>
            </w:r>
            <w:hyperlink r:id="rId50"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multiurok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priezientatsiia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polon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ukrashienii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  <w:tc>
          <w:tcPr>
            <w:tcW w:w="1521" w:type="dxa"/>
            <w:gridSpan w:val="5"/>
            <w:tcBorders>
              <w:left w:val="single" w:sz="4" w:space="0" w:color="auto"/>
            </w:tcBorders>
            <w:vAlign w:val="center"/>
          </w:tcPr>
          <w:p w14:paraId="7D82B3CD" w14:textId="77777777" w:rsidR="00BB7795" w:rsidRPr="00AF0A03" w:rsidRDefault="00AF0A03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опрос. Практическая работа</w:t>
            </w:r>
          </w:p>
        </w:tc>
        <w:tc>
          <w:tcPr>
            <w:tcW w:w="1048" w:type="dxa"/>
            <w:gridSpan w:val="2"/>
            <w:tcBorders>
              <w:left w:val="single" w:sz="4" w:space="0" w:color="auto"/>
            </w:tcBorders>
            <w:vAlign w:val="center"/>
          </w:tcPr>
          <w:p w14:paraId="1A38B856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9" w:type="dxa"/>
            <w:gridSpan w:val="4"/>
            <w:tcBorders>
              <w:left w:val="single" w:sz="4" w:space="0" w:color="auto"/>
            </w:tcBorders>
            <w:vAlign w:val="center"/>
          </w:tcPr>
          <w:p w14:paraId="0D046E46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7795" w:rsidRPr="00AF0A03" w14:paraId="4B59E0FA" w14:textId="77777777" w:rsidTr="001123C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AED7FF" w14:textId="77777777" w:rsidR="00BB7795" w:rsidRPr="00AF0A03" w:rsidRDefault="00BB7795" w:rsidP="00235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14:paraId="5BA1440D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4BC8EA6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0B94DAB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FE59162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5072488" w14:textId="77777777" w:rsidR="00BB7795" w:rsidRPr="00AF0A03" w:rsidRDefault="00BE08E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Придумать свой рисунок, подобрать соответствующие краски</w:t>
            </w:r>
          </w:p>
        </w:tc>
        <w:tc>
          <w:tcPr>
            <w:tcW w:w="202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115DA1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1"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nsportal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nachalnaya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shkola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/2020/04/22/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vaza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tsvetami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-1-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</w:hyperlink>
          </w:p>
        </w:tc>
        <w:tc>
          <w:tcPr>
            <w:tcW w:w="1521" w:type="dxa"/>
            <w:gridSpan w:val="5"/>
            <w:tcBorders>
              <w:left w:val="single" w:sz="4" w:space="0" w:color="auto"/>
            </w:tcBorders>
            <w:vAlign w:val="center"/>
          </w:tcPr>
          <w:p w14:paraId="5B41DCBA" w14:textId="77777777" w:rsidR="00BB7795" w:rsidRPr="00AF0A03" w:rsidRDefault="00AF0A03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опрос. Практическая работа</w:t>
            </w:r>
          </w:p>
        </w:tc>
        <w:tc>
          <w:tcPr>
            <w:tcW w:w="1048" w:type="dxa"/>
            <w:gridSpan w:val="2"/>
            <w:tcBorders>
              <w:left w:val="single" w:sz="4" w:space="0" w:color="auto"/>
            </w:tcBorders>
            <w:vAlign w:val="center"/>
          </w:tcPr>
          <w:p w14:paraId="08BDB35A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9" w:type="dxa"/>
            <w:gridSpan w:val="4"/>
            <w:tcBorders>
              <w:left w:val="single" w:sz="4" w:space="0" w:color="auto"/>
            </w:tcBorders>
            <w:vAlign w:val="center"/>
          </w:tcPr>
          <w:p w14:paraId="709626C2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7795" w:rsidRPr="00AF0A03" w14:paraId="3AF6898B" w14:textId="77777777" w:rsidTr="001123C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218C471" w14:textId="77777777" w:rsidR="00BB7795" w:rsidRPr="00AF0A03" w:rsidRDefault="00BB7795" w:rsidP="00235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14:paraId="1B34F2ED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Узоры на крыльях: рисуем бабочек и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создаем коллективную работу – панно «Бабочки»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95839B3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8AA6C6F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0EA116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5469CC4" w14:textId="77777777" w:rsidR="00BB7795" w:rsidRPr="00AF0A03" w:rsidRDefault="00BB7795" w:rsidP="00BB779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color w:val="000000"/>
              </w:rPr>
              <w:t xml:space="preserve"> </w:t>
            </w:r>
            <w:r w:rsidRPr="00AF0A03">
              <w:rPr>
                <w:rStyle w:val="c0"/>
                <w:color w:val="000000"/>
              </w:rPr>
              <w:t>Придумывать свой орнамент; образно,</w:t>
            </w:r>
          </w:p>
          <w:p w14:paraId="20F8C187" w14:textId="77777777" w:rsidR="00BB7795" w:rsidRPr="00AF0A03" w:rsidRDefault="00BB7795" w:rsidP="00BB779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rStyle w:val="c0"/>
                <w:color w:val="000000"/>
              </w:rPr>
              <w:t xml:space="preserve">свободно писать </w:t>
            </w:r>
            <w:r w:rsidRPr="00AF0A03">
              <w:rPr>
                <w:rStyle w:val="c0"/>
                <w:color w:val="000000"/>
              </w:rPr>
              <w:lastRenderedPageBreak/>
              <w:t>красками и кистью эскиз на листе бумаги</w:t>
            </w:r>
          </w:p>
          <w:p w14:paraId="022525F9" w14:textId="77777777" w:rsidR="00BB7795" w:rsidRPr="00AF0A03" w:rsidRDefault="00BB7795" w:rsidP="00BB77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2E7156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Мультиурок </w:t>
            </w:r>
            <w:hyperlink r:id="rId52"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multiurok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prezentatsiia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uzory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kryliakh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  <w:tc>
          <w:tcPr>
            <w:tcW w:w="1521" w:type="dxa"/>
            <w:gridSpan w:val="5"/>
            <w:tcBorders>
              <w:left w:val="single" w:sz="4" w:space="0" w:color="auto"/>
            </w:tcBorders>
            <w:vAlign w:val="center"/>
          </w:tcPr>
          <w:p w14:paraId="1EBECCB5" w14:textId="77777777" w:rsidR="00BB7795" w:rsidRPr="00AF0A03" w:rsidRDefault="00AF0A03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опрос. Практическая работа</w:t>
            </w:r>
          </w:p>
        </w:tc>
        <w:tc>
          <w:tcPr>
            <w:tcW w:w="1048" w:type="dxa"/>
            <w:gridSpan w:val="2"/>
            <w:tcBorders>
              <w:left w:val="single" w:sz="4" w:space="0" w:color="auto"/>
            </w:tcBorders>
            <w:vAlign w:val="center"/>
          </w:tcPr>
          <w:p w14:paraId="18C00BC8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9" w:type="dxa"/>
            <w:gridSpan w:val="4"/>
            <w:tcBorders>
              <w:left w:val="single" w:sz="4" w:space="0" w:color="auto"/>
            </w:tcBorders>
            <w:vAlign w:val="center"/>
          </w:tcPr>
          <w:p w14:paraId="1A90AAD6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7795" w:rsidRPr="00AF0A03" w14:paraId="0AC773A2" w14:textId="77777777" w:rsidTr="001123C8">
        <w:trPr>
          <w:gridAfter w:val="1"/>
          <w:wAfter w:w="51" w:type="dxa"/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075D02" w14:textId="77777777" w:rsidR="00BB7795" w:rsidRPr="00AF0A03" w:rsidRDefault="00BB7795" w:rsidP="00235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14:paraId="7887E273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00755FC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47A4FEF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3593DD1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1A56B64" w14:textId="77777777" w:rsidR="004D0880" w:rsidRPr="00AF0A03" w:rsidRDefault="00BB7795" w:rsidP="004D0880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color w:val="000000"/>
              </w:rPr>
              <w:t xml:space="preserve"> </w:t>
            </w:r>
            <w:r w:rsidR="004D0880" w:rsidRPr="00AF0A03">
              <w:rPr>
                <w:rStyle w:val="c0"/>
                <w:color w:val="000000"/>
              </w:rPr>
              <w:t>Видеть красоту разнообразных поверхностей; украшать рыбок узорами чешуи в</w:t>
            </w:r>
          </w:p>
          <w:p w14:paraId="7215CDD1" w14:textId="77777777" w:rsidR="004D0880" w:rsidRPr="00AF0A03" w:rsidRDefault="004D0880" w:rsidP="004D0880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rStyle w:val="c0"/>
                <w:color w:val="000000"/>
              </w:rPr>
              <w:t> технике монотипии</w:t>
            </w:r>
          </w:p>
          <w:p w14:paraId="4985B9BF" w14:textId="77777777" w:rsidR="00BB7795" w:rsidRPr="00AF0A03" w:rsidRDefault="00BB7795" w:rsidP="004D0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33A0BE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https://nsportal.ru/nachalnaya-shkola/izo/2019/12/03/tema-krasivye-ryby-monotipiya-1-klass-izobrazitelnoe-iskusstvo-urok</w:t>
              </w:r>
            </w:hyperlink>
          </w:p>
        </w:tc>
        <w:tc>
          <w:tcPr>
            <w:tcW w:w="1509" w:type="dxa"/>
            <w:gridSpan w:val="4"/>
            <w:tcBorders>
              <w:left w:val="single" w:sz="4" w:space="0" w:color="auto"/>
            </w:tcBorders>
            <w:vAlign w:val="center"/>
          </w:tcPr>
          <w:p w14:paraId="19AA5006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left w:val="single" w:sz="4" w:space="0" w:color="auto"/>
            </w:tcBorders>
            <w:vAlign w:val="center"/>
          </w:tcPr>
          <w:p w14:paraId="35CCB618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gridSpan w:val="3"/>
            <w:tcBorders>
              <w:left w:val="single" w:sz="4" w:space="0" w:color="auto"/>
            </w:tcBorders>
            <w:vAlign w:val="center"/>
          </w:tcPr>
          <w:p w14:paraId="09728E3D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795" w:rsidRPr="00AF0A03" w14:paraId="3C0FEC93" w14:textId="77777777" w:rsidTr="001123C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0ABCD8B" w14:textId="77777777" w:rsidR="00BB7795" w:rsidRPr="00AF0A03" w:rsidRDefault="00BB7795" w:rsidP="00235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14:paraId="79F9101B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62EBC801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A64B34C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3F116C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28C3986" w14:textId="77777777" w:rsidR="004D0880" w:rsidRPr="00AF0A03" w:rsidRDefault="004D0880" w:rsidP="004D0880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rStyle w:val="c0"/>
                <w:color w:val="000000"/>
              </w:rPr>
              <w:t>Рассматривать птиц, обращая внимание не только на цвет, но и на форму; изображать нарядную птицу в технике объемной</w:t>
            </w:r>
          </w:p>
          <w:p w14:paraId="288782A0" w14:textId="77777777" w:rsidR="004D0880" w:rsidRPr="00AF0A03" w:rsidRDefault="004D0880" w:rsidP="004D0880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rStyle w:val="c0"/>
                <w:color w:val="000000"/>
              </w:rPr>
              <w:t> аппликации, коллажа</w:t>
            </w:r>
          </w:p>
          <w:p w14:paraId="71AB0FC2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888B4C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https://nsportal.ru/nachalnaya-shkola/izo/2012/11/21/prezentatsiya-konstruirovanie-ptits-iz-bumagi</w:t>
              </w:r>
            </w:hyperlink>
          </w:p>
        </w:tc>
        <w:tc>
          <w:tcPr>
            <w:tcW w:w="1509" w:type="dxa"/>
            <w:gridSpan w:val="4"/>
            <w:tcBorders>
              <w:left w:val="single" w:sz="4" w:space="0" w:color="auto"/>
            </w:tcBorders>
            <w:vAlign w:val="center"/>
          </w:tcPr>
          <w:p w14:paraId="7354CC55" w14:textId="77777777" w:rsidR="00BB7795" w:rsidRPr="00AF0A03" w:rsidRDefault="00AF0A03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опрос. Практическая работа</w:t>
            </w:r>
          </w:p>
        </w:tc>
        <w:tc>
          <w:tcPr>
            <w:tcW w:w="1060" w:type="dxa"/>
            <w:gridSpan w:val="3"/>
            <w:tcBorders>
              <w:left w:val="single" w:sz="4" w:space="0" w:color="auto"/>
            </w:tcBorders>
            <w:vAlign w:val="center"/>
          </w:tcPr>
          <w:p w14:paraId="172FBE09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4"/>
            <w:tcBorders>
              <w:left w:val="single" w:sz="4" w:space="0" w:color="auto"/>
            </w:tcBorders>
            <w:vAlign w:val="center"/>
          </w:tcPr>
          <w:p w14:paraId="1D9A1B24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795" w:rsidRPr="00AF0A03" w14:paraId="5EF3F592" w14:textId="77777777" w:rsidTr="001123C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F39B98" w14:textId="77777777" w:rsidR="00BB7795" w:rsidRPr="00AF0A03" w:rsidRDefault="00BB7795" w:rsidP="00235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14:paraId="21A4E80B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Узоры, которые создали люди: рисуем цветок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или птицу для орнамента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4E66AEF5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452D959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9691E33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0B84F77" w14:textId="77777777" w:rsidR="004D0880" w:rsidRPr="00AF0A03" w:rsidRDefault="00BB7795" w:rsidP="004D0880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color w:val="000000"/>
              </w:rPr>
              <w:t xml:space="preserve"> </w:t>
            </w:r>
            <w:r w:rsidR="004D0880" w:rsidRPr="00AF0A03">
              <w:rPr>
                <w:rStyle w:val="c0"/>
                <w:color w:val="000000"/>
              </w:rPr>
              <w:t>Придумывать свой орнамент; образно,</w:t>
            </w:r>
          </w:p>
          <w:p w14:paraId="59CD3FE7" w14:textId="77777777" w:rsidR="004D0880" w:rsidRPr="00AF0A03" w:rsidRDefault="004D0880" w:rsidP="004D0880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rStyle w:val="c0"/>
                <w:color w:val="000000"/>
              </w:rPr>
              <w:t>свободно писать красками и кистью эскиз на листе бумаги</w:t>
            </w:r>
          </w:p>
          <w:p w14:paraId="3219592F" w14:textId="77777777" w:rsidR="00BB7795" w:rsidRPr="00AF0A03" w:rsidRDefault="00BB7795" w:rsidP="004D0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7F38DE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Мультиурок </w:t>
            </w:r>
            <w:hyperlink r:id="rId55"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multiurok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prezentatsiia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uzory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kotorye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sozdali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liudi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  <w:tc>
          <w:tcPr>
            <w:tcW w:w="1509" w:type="dxa"/>
            <w:gridSpan w:val="4"/>
            <w:tcBorders>
              <w:left w:val="single" w:sz="4" w:space="0" w:color="auto"/>
            </w:tcBorders>
            <w:vAlign w:val="center"/>
          </w:tcPr>
          <w:p w14:paraId="58B5597D" w14:textId="77777777" w:rsidR="00BB7795" w:rsidRPr="00AF0A03" w:rsidRDefault="00AF0A03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опрос. Практическая работа</w:t>
            </w:r>
          </w:p>
        </w:tc>
        <w:tc>
          <w:tcPr>
            <w:tcW w:w="1060" w:type="dxa"/>
            <w:gridSpan w:val="3"/>
            <w:tcBorders>
              <w:left w:val="single" w:sz="4" w:space="0" w:color="auto"/>
            </w:tcBorders>
            <w:vAlign w:val="center"/>
          </w:tcPr>
          <w:p w14:paraId="4036FD22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9" w:type="dxa"/>
            <w:gridSpan w:val="4"/>
            <w:tcBorders>
              <w:left w:val="single" w:sz="4" w:space="0" w:color="auto"/>
            </w:tcBorders>
            <w:vAlign w:val="center"/>
          </w:tcPr>
          <w:p w14:paraId="1899CA56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7795" w:rsidRPr="00AF0A03" w14:paraId="06848083" w14:textId="77777777" w:rsidTr="001123C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20C1F2" w14:textId="77777777" w:rsidR="00BB7795" w:rsidRPr="00AF0A03" w:rsidRDefault="00BB7795" w:rsidP="00235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14:paraId="13BD4DF0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6063AEAD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B310F6B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295D47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1EC4BBA" w14:textId="77777777" w:rsidR="00BB7795" w:rsidRPr="00AF0A03" w:rsidRDefault="004D0880" w:rsidP="004D0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Узнавать и изображать сказочных персонажей по свойственным им украшениям</w:t>
            </w:r>
          </w:p>
        </w:tc>
        <w:tc>
          <w:tcPr>
            <w:tcW w:w="202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21FDBA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Мультиурок </w:t>
            </w:r>
            <w:hyperlink r:id="rId56"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multiurok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prezentatsiia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izobrazitelnomu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iskusstvu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dymkovs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РЭШ </w:t>
            </w:r>
            <w:hyperlink r:id="rId57"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/4053/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start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/326219/</w:t>
              </w:r>
            </w:hyperlink>
          </w:p>
        </w:tc>
        <w:tc>
          <w:tcPr>
            <w:tcW w:w="1509" w:type="dxa"/>
            <w:gridSpan w:val="4"/>
            <w:tcBorders>
              <w:left w:val="single" w:sz="4" w:space="0" w:color="auto"/>
            </w:tcBorders>
            <w:vAlign w:val="center"/>
          </w:tcPr>
          <w:p w14:paraId="400FBCA2" w14:textId="77777777" w:rsidR="00BB7795" w:rsidRPr="00AF0A03" w:rsidRDefault="00AF0A03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опрос. Практическая работа</w:t>
            </w:r>
          </w:p>
        </w:tc>
        <w:tc>
          <w:tcPr>
            <w:tcW w:w="1060" w:type="dxa"/>
            <w:gridSpan w:val="3"/>
            <w:tcBorders>
              <w:left w:val="single" w:sz="4" w:space="0" w:color="auto"/>
            </w:tcBorders>
            <w:vAlign w:val="center"/>
          </w:tcPr>
          <w:p w14:paraId="36C47AA1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9" w:type="dxa"/>
            <w:gridSpan w:val="4"/>
            <w:tcBorders>
              <w:left w:val="single" w:sz="4" w:space="0" w:color="auto"/>
            </w:tcBorders>
            <w:vAlign w:val="center"/>
          </w:tcPr>
          <w:p w14:paraId="2AA13BEB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7795" w:rsidRPr="00AF0A03" w14:paraId="19E99620" w14:textId="77777777" w:rsidTr="001123C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42E8C6" w14:textId="77777777" w:rsidR="00BB7795" w:rsidRPr="00AF0A03" w:rsidRDefault="00BB7795" w:rsidP="00235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14:paraId="35E8BCD6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CA12D77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E5A1243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07B5AA0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7506E24" w14:textId="77777777" w:rsidR="004D0880" w:rsidRPr="00AF0A03" w:rsidRDefault="00BB7795" w:rsidP="004D0880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color w:val="000000"/>
              </w:rPr>
              <w:t xml:space="preserve"> </w:t>
            </w:r>
            <w:r w:rsidR="004D0880" w:rsidRPr="00AF0A03">
              <w:rPr>
                <w:rStyle w:val="c0"/>
                <w:color w:val="000000"/>
              </w:rPr>
              <w:t>Создавать изображение на заданную тему; самостоятельно</w:t>
            </w:r>
          </w:p>
          <w:p w14:paraId="339E0F87" w14:textId="77777777" w:rsidR="004D0880" w:rsidRPr="00AF0A03" w:rsidRDefault="004D0880" w:rsidP="004D0880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rStyle w:val="c0"/>
                <w:color w:val="000000"/>
              </w:rPr>
              <w:t>подбирать материал для работы</w:t>
            </w:r>
          </w:p>
          <w:p w14:paraId="51C68D93" w14:textId="77777777" w:rsidR="00BB7795" w:rsidRPr="00AF0A03" w:rsidRDefault="00BB7795" w:rsidP="004D0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3230F2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Мультиурок </w:t>
            </w:r>
            <w:hyperlink r:id="rId58"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multiurok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priezientatsiia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kak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ukrashaiet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siebia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chieloviek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  <w:tc>
          <w:tcPr>
            <w:tcW w:w="1509" w:type="dxa"/>
            <w:gridSpan w:val="4"/>
            <w:tcBorders>
              <w:left w:val="single" w:sz="4" w:space="0" w:color="auto"/>
            </w:tcBorders>
            <w:vAlign w:val="center"/>
          </w:tcPr>
          <w:p w14:paraId="258C8703" w14:textId="77777777" w:rsidR="00BB7795" w:rsidRPr="00AF0A03" w:rsidRDefault="00AF0A03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опрос. Практическая работа</w:t>
            </w:r>
          </w:p>
        </w:tc>
        <w:tc>
          <w:tcPr>
            <w:tcW w:w="1060" w:type="dxa"/>
            <w:gridSpan w:val="3"/>
            <w:tcBorders>
              <w:left w:val="single" w:sz="4" w:space="0" w:color="auto"/>
            </w:tcBorders>
            <w:vAlign w:val="center"/>
          </w:tcPr>
          <w:p w14:paraId="1B24426D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9" w:type="dxa"/>
            <w:gridSpan w:val="4"/>
            <w:tcBorders>
              <w:left w:val="single" w:sz="4" w:space="0" w:color="auto"/>
            </w:tcBorders>
            <w:vAlign w:val="center"/>
          </w:tcPr>
          <w:p w14:paraId="59151C40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7795" w:rsidRPr="00AF0A03" w14:paraId="2296022C" w14:textId="77777777" w:rsidTr="001123C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130F90E" w14:textId="77777777" w:rsidR="00BB7795" w:rsidRPr="00AF0A03" w:rsidRDefault="00BB7795" w:rsidP="00235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14:paraId="3ECF671A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Мастер Украшения помогает сделать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праздник: создаем веселые игрушки из цветной бумаги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5B32231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4339229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97AF900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DAF4121" w14:textId="77777777" w:rsidR="00BB7795" w:rsidRPr="00AF0A03" w:rsidRDefault="004D0880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Узнавать и изображать сказочных персонажей по свойственным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им украшениям</w:t>
            </w:r>
          </w:p>
        </w:tc>
        <w:tc>
          <w:tcPr>
            <w:tcW w:w="203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625773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Мультиурок </w:t>
            </w:r>
            <w:hyperlink r:id="rId59"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multiurok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prezentatsiia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master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ukrasheniia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pomogaet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sdelat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  <w:vAlign w:val="center"/>
          </w:tcPr>
          <w:p w14:paraId="62C17CB0" w14:textId="77777777" w:rsidR="00BB7795" w:rsidRPr="00AF0A03" w:rsidRDefault="00AF0A03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опрос. Практическая работа</w:t>
            </w:r>
          </w:p>
        </w:tc>
        <w:tc>
          <w:tcPr>
            <w:tcW w:w="1072" w:type="dxa"/>
            <w:gridSpan w:val="4"/>
            <w:tcBorders>
              <w:left w:val="single" w:sz="4" w:space="0" w:color="auto"/>
            </w:tcBorders>
            <w:vAlign w:val="center"/>
          </w:tcPr>
          <w:p w14:paraId="33D968B2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9" w:type="dxa"/>
            <w:gridSpan w:val="4"/>
            <w:tcBorders>
              <w:left w:val="single" w:sz="4" w:space="0" w:color="auto"/>
            </w:tcBorders>
            <w:vAlign w:val="center"/>
          </w:tcPr>
          <w:p w14:paraId="369238B3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7795" w:rsidRPr="00AF0A03" w14:paraId="0A971A56" w14:textId="77777777" w:rsidTr="001123C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DE0EF9" w14:textId="77777777" w:rsidR="00BB7795" w:rsidRPr="00AF0A03" w:rsidRDefault="00BB7795" w:rsidP="00235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14:paraId="34F1611E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B277CB7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4E83087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A9A7FC9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4252C92" w14:textId="77777777" w:rsidR="00BB7795" w:rsidRPr="00AF0A03" w:rsidRDefault="004D0880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Придумывать и изображать сказочный дом для себя и своих друзей или сказочные дома героев детских книг</w:t>
            </w:r>
          </w:p>
        </w:tc>
        <w:tc>
          <w:tcPr>
            <w:tcW w:w="203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2B9BE7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Инфоурок </w:t>
            </w:r>
            <w:hyperlink r:id="rId60"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umk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shkola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rossii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postroyki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nashey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zhizni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-1113411.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  <w:vAlign w:val="center"/>
          </w:tcPr>
          <w:p w14:paraId="3108D5F8" w14:textId="77777777" w:rsidR="00BB7795" w:rsidRPr="00AF0A03" w:rsidRDefault="00AF0A03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опрос. Практическая работа</w:t>
            </w:r>
          </w:p>
        </w:tc>
        <w:tc>
          <w:tcPr>
            <w:tcW w:w="1072" w:type="dxa"/>
            <w:gridSpan w:val="4"/>
            <w:tcBorders>
              <w:left w:val="single" w:sz="4" w:space="0" w:color="auto"/>
            </w:tcBorders>
            <w:vAlign w:val="center"/>
          </w:tcPr>
          <w:p w14:paraId="3B05580C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9" w:type="dxa"/>
            <w:gridSpan w:val="4"/>
            <w:tcBorders>
              <w:left w:val="single" w:sz="4" w:space="0" w:color="auto"/>
            </w:tcBorders>
            <w:vAlign w:val="center"/>
          </w:tcPr>
          <w:p w14:paraId="570F8CBD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7795" w:rsidRPr="00AF0A03" w14:paraId="051429A5" w14:textId="77777777" w:rsidTr="001123C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DA0964" w14:textId="77777777" w:rsidR="00BB7795" w:rsidRPr="00AF0A03" w:rsidRDefault="00BB7795" w:rsidP="00235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14:paraId="04A72B5B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C36F65C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395F906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B7F073D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3458182" w14:textId="77777777" w:rsidR="004D0880" w:rsidRPr="00AF0A03" w:rsidRDefault="00BB7795" w:rsidP="004D0880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color w:val="000000"/>
              </w:rPr>
              <w:t xml:space="preserve"> </w:t>
            </w:r>
            <w:r w:rsidR="004D0880" w:rsidRPr="00AF0A03">
              <w:rPr>
                <w:rStyle w:val="c0"/>
                <w:color w:val="000000"/>
              </w:rPr>
              <w:t>Видеть домики в любом предмете;</w:t>
            </w:r>
          </w:p>
          <w:p w14:paraId="5C86239A" w14:textId="77777777" w:rsidR="004D0880" w:rsidRPr="00AF0A03" w:rsidRDefault="004D0880" w:rsidP="004D0880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rStyle w:val="c0"/>
                <w:color w:val="000000"/>
              </w:rPr>
              <w:t>изображать сказочные домики в форме</w:t>
            </w:r>
          </w:p>
          <w:p w14:paraId="2110C0CF" w14:textId="77777777" w:rsidR="004D0880" w:rsidRPr="00AF0A03" w:rsidRDefault="004D0880" w:rsidP="004D0880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rStyle w:val="c0"/>
                <w:color w:val="000000"/>
              </w:rPr>
              <w:t>различных предметов</w:t>
            </w:r>
          </w:p>
          <w:p w14:paraId="1AC19453" w14:textId="77777777" w:rsidR="00BB7795" w:rsidRPr="00AF0A03" w:rsidRDefault="00BB7795" w:rsidP="004D0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6406CD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Мультиурок </w:t>
            </w:r>
            <w:hyperlink r:id="rId61"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multiurok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prezentatsiia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doma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byvaiut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raznymi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  <w:vAlign w:val="center"/>
          </w:tcPr>
          <w:p w14:paraId="0B65A75D" w14:textId="77777777" w:rsidR="00BB7795" w:rsidRPr="00AF0A03" w:rsidRDefault="00AF0A03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опрос. Практическая работа</w:t>
            </w:r>
          </w:p>
        </w:tc>
        <w:tc>
          <w:tcPr>
            <w:tcW w:w="1072" w:type="dxa"/>
            <w:gridSpan w:val="4"/>
            <w:tcBorders>
              <w:left w:val="single" w:sz="4" w:space="0" w:color="auto"/>
            </w:tcBorders>
            <w:vAlign w:val="center"/>
          </w:tcPr>
          <w:p w14:paraId="55D259CD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9" w:type="dxa"/>
            <w:gridSpan w:val="4"/>
            <w:tcBorders>
              <w:left w:val="single" w:sz="4" w:space="0" w:color="auto"/>
            </w:tcBorders>
            <w:vAlign w:val="center"/>
          </w:tcPr>
          <w:p w14:paraId="01CBDE1A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7795" w:rsidRPr="00AF0A03" w14:paraId="3600FB15" w14:textId="77777777" w:rsidTr="001123C8">
        <w:trPr>
          <w:gridAfter w:val="1"/>
          <w:wAfter w:w="51" w:type="dxa"/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8E5A22" w14:textId="77777777" w:rsidR="00BB7795" w:rsidRPr="00AF0A03" w:rsidRDefault="00BB7795" w:rsidP="00235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14:paraId="7D24CE36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0807F910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4EA8FA3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953C3B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9345901" w14:textId="77777777" w:rsidR="004D0880" w:rsidRPr="00AF0A03" w:rsidRDefault="00BB7795" w:rsidP="004D0880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color w:val="000000"/>
              </w:rPr>
              <w:t xml:space="preserve"> </w:t>
            </w:r>
            <w:r w:rsidR="004D0880" w:rsidRPr="00AF0A03">
              <w:rPr>
                <w:rStyle w:val="c0"/>
                <w:color w:val="000000"/>
              </w:rPr>
              <w:t>изображать фантазийные дома</w:t>
            </w:r>
          </w:p>
          <w:p w14:paraId="184776B3" w14:textId="77777777" w:rsidR="004D0880" w:rsidRPr="00AF0A03" w:rsidRDefault="004D0880" w:rsidP="004D0880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rStyle w:val="c0"/>
                <w:color w:val="000000"/>
              </w:rPr>
              <w:t>(в виде букв алфавита, бытовых</w:t>
            </w:r>
          </w:p>
          <w:p w14:paraId="08A163C2" w14:textId="77777777" w:rsidR="004D0880" w:rsidRPr="00AF0A03" w:rsidRDefault="004D0880" w:rsidP="004D0880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rStyle w:val="c0"/>
                <w:color w:val="000000"/>
              </w:rPr>
              <w:t>предметов и др.), их вид снаружи</w:t>
            </w:r>
            <w:r w:rsidRPr="00AF0A03">
              <w:rPr>
                <w:color w:val="000000"/>
              </w:rPr>
              <w:br/>
            </w:r>
            <w:r w:rsidRPr="00AF0A03">
              <w:rPr>
                <w:rStyle w:val="c0"/>
                <w:color w:val="000000"/>
              </w:rPr>
              <w:t>и внутри</w:t>
            </w:r>
          </w:p>
          <w:p w14:paraId="327CBBD4" w14:textId="77777777" w:rsidR="00BB7795" w:rsidRPr="00AF0A03" w:rsidRDefault="00BB7795" w:rsidP="004D0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3E9040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Мультиурок </w:t>
            </w:r>
            <w:hyperlink r:id="rId62"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multiurok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prezentatsiia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domiki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kotorye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postroila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priroda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  <w:vAlign w:val="center"/>
          </w:tcPr>
          <w:p w14:paraId="5930D817" w14:textId="77777777" w:rsidR="00BB7795" w:rsidRPr="00AF0A03" w:rsidRDefault="00AF0A03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опрос. Практическая работа</w:t>
            </w:r>
          </w:p>
        </w:tc>
        <w:tc>
          <w:tcPr>
            <w:tcW w:w="1060" w:type="dxa"/>
            <w:gridSpan w:val="3"/>
            <w:tcBorders>
              <w:left w:val="single" w:sz="4" w:space="0" w:color="auto"/>
            </w:tcBorders>
            <w:vAlign w:val="center"/>
          </w:tcPr>
          <w:p w14:paraId="41DED979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90" w:type="dxa"/>
            <w:gridSpan w:val="4"/>
            <w:tcBorders>
              <w:left w:val="single" w:sz="4" w:space="0" w:color="auto"/>
            </w:tcBorders>
            <w:vAlign w:val="center"/>
          </w:tcPr>
          <w:p w14:paraId="1D49DF1C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7795" w:rsidRPr="00AF0A03" w14:paraId="0EF2C0DE" w14:textId="77777777" w:rsidTr="001123C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AD1A29" w14:textId="77777777" w:rsidR="00BB7795" w:rsidRPr="00AF0A03" w:rsidRDefault="00BB7795" w:rsidP="00235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14:paraId="31D18650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4E1A88B9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AFBFCFE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02589AB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B1F4675" w14:textId="77777777" w:rsidR="004D0880" w:rsidRPr="00AF0A03" w:rsidRDefault="00BB7795" w:rsidP="004D0880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color w:val="000000"/>
              </w:rPr>
              <w:t xml:space="preserve"> </w:t>
            </w:r>
            <w:r w:rsidR="004D0880" w:rsidRPr="00AF0A03">
              <w:rPr>
                <w:rStyle w:val="c0"/>
                <w:color w:val="000000"/>
              </w:rPr>
              <w:t>изображать фантазийные дома</w:t>
            </w:r>
          </w:p>
          <w:p w14:paraId="19DEA81C" w14:textId="77777777" w:rsidR="004D0880" w:rsidRPr="00AF0A03" w:rsidRDefault="004D0880" w:rsidP="004D0880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rStyle w:val="c0"/>
                <w:color w:val="000000"/>
              </w:rPr>
              <w:t>(в виде букв алфавита, бытовых</w:t>
            </w:r>
          </w:p>
          <w:p w14:paraId="0DE3F718" w14:textId="77777777" w:rsidR="004D0880" w:rsidRPr="00AF0A03" w:rsidRDefault="004D0880" w:rsidP="004D0880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rStyle w:val="c0"/>
                <w:color w:val="000000"/>
              </w:rPr>
              <w:t>предметов и др.), их вид снаружи</w:t>
            </w:r>
            <w:r w:rsidRPr="00AF0A03">
              <w:rPr>
                <w:color w:val="000000"/>
              </w:rPr>
              <w:br/>
            </w:r>
            <w:r w:rsidRPr="00AF0A03">
              <w:rPr>
                <w:rStyle w:val="c0"/>
                <w:color w:val="000000"/>
              </w:rPr>
              <w:t>и внутри</w:t>
            </w:r>
          </w:p>
          <w:p w14:paraId="7D8AFAAE" w14:textId="77777777" w:rsidR="00BB7795" w:rsidRPr="00AF0A03" w:rsidRDefault="00BB7795" w:rsidP="004D0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BFD06F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Мультиурок </w:t>
            </w:r>
            <w:hyperlink r:id="rId63"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multiurok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prezentatsiia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dom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snaruzhi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vnutri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  <w:tc>
          <w:tcPr>
            <w:tcW w:w="1498" w:type="dxa"/>
            <w:gridSpan w:val="3"/>
            <w:tcBorders>
              <w:left w:val="single" w:sz="4" w:space="0" w:color="auto"/>
            </w:tcBorders>
            <w:vAlign w:val="center"/>
          </w:tcPr>
          <w:p w14:paraId="74AC0977" w14:textId="77777777" w:rsidR="00BB7795" w:rsidRPr="00AF0A03" w:rsidRDefault="00AF0A03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опрос. Практическая работа</w:t>
            </w:r>
          </w:p>
        </w:tc>
        <w:tc>
          <w:tcPr>
            <w:tcW w:w="1048" w:type="dxa"/>
            <w:gridSpan w:val="2"/>
            <w:tcBorders>
              <w:left w:val="single" w:sz="4" w:space="0" w:color="auto"/>
            </w:tcBorders>
            <w:vAlign w:val="center"/>
          </w:tcPr>
          <w:p w14:paraId="06F3FD97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1" w:type="dxa"/>
            <w:gridSpan w:val="5"/>
            <w:tcBorders>
              <w:left w:val="single" w:sz="4" w:space="0" w:color="auto"/>
            </w:tcBorders>
            <w:vAlign w:val="center"/>
          </w:tcPr>
          <w:p w14:paraId="595437EF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7795" w:rsidRPr="00AF0A03" w14:paraId="24FD26A5" w14:textId="77777777" w:rsidTr="001123C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DDAD7D" w14:textId="77777777" w:rsidR="00BB7795" w:rsidRPr="00AF0A03" w:rsidRDefault="00BB7795" w:rsidP="00235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14:paraId="005547AA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62AB0186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566576F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23518D0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A05B515" w14:textId="77777777" w:rsidR="004D0880" w:rsidRPr="00AF0A03" w:rsidRDefault="00BB7795" w:rsidP="004D0880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color w:val="000000"/>
              </w:rPr>
              <w:t xml:space="preserve"> </w:t>
            </w:r>
            <w:r w:rsidR="004D0880" w:rsidRPr="00AF0A03">
              <w:rPr>
                <w:rStyle w:val="c0"/>
                <w:color w:val="000000"/>
              </w:rPr>
              <w:t>Строить домик путем складывания</w:t>
            </w:r>
          </w:p>
          <w:p w14:paraId="2800D872" w14:textId="77777777" w:rsidR="004D0880" w:rsidRPr="00AF0A03" w:rsidRDefault="004D0880" w:rsidP="004D0880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rStyle w:val="c0"/>
                <w:color w:val="000000"/>
              </w:rPr>
              <w:t>бумажного цилиндра, его сгибания и</w:t>
            </w:r>
          </w:p>
          <w:p w14:paraId="437C63E2" w14:textId="77777777" w:rsidR="004D0880" w:rsidRPr="00AF0A03" w:rsidRDefault="004D0880" w:rsidP="004D0880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rStyle w:val="c0"/>
                <w:color w:val="000000"/>
              </w:rPr>
              <w:t> добавления необходимых частей</w:t>
            </w:r>
          </w:p>
          <w:p w14:paraId="1610A01C" w14:textId="77777777" w:rsidR="00BB7795" w:rsidRPr="00AF0A03" w:rsidRDefault="00BB7795" w:rsidP="004D0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DAFED5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Инфоурок </w:t>
            </w:r>
            <w:hyperlink r:id="rId64"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izobrazitelnomu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iskusstvu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stroim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gorod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-1083731.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  <w:tc>
          <w:tcPr>
            <w:tcW w:w="1498" w:type="dxa"/>
            <w:gridSpan w:val="3"/>
            <w:tcBorders>
              <w:left w:val="single" w:sz="4" w:space="0" w:color="auto"/>
            </w:tcBorders>
            <w:vAlign w:val="center"/>
          </w:tcPr>
          <w:p w14:paraId="6A6EEEBE" w14:textId="77777777" w:rsidR="00BB7795" w:rsidRPr="00AF0A03" w:rsidRDefault="00AF0A03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опрос. Практическая работа</w:t>
            </w:r>
          </w:p>
        </w:tc>
        <w:tc>
          <w:tcPr>
            <w:tcW w:w="1048" w:type="dxa"/>
            <w:gridSpan w:val="2"/>
            <w:tcBorders>
              <w:left w:val="single" w:sz="4" w:space="0" w:color="auto"/>
            </w:tcBorders>
            <w:vAlign w:val="center"/>
          </w:tcPr>
          <w:p w14:paraId="3CC9E629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1" w:type="dxa"/>
            <w:gridSpan w:val="5"/>
            <w:tcBorders>
              <w:left w:val="single" w:sz="4" w:space="0" w:color="auto"/>
            </w:tcBorders>
            <w:vAlign w:val="center"/>
          </w:tcPr>
          <w:p w14:paraId="288F8564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7795" w:rsidRPr="00AF0A03" w14:paraId="0E2291A0" w14:textId="77777777" w:rsidTr="001123C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EC04F33" w14:textId="77777777" w:rsidR="00BB7795" w:rsidRPr="00AF0A03" w:rsidRDefault="00BB7795" w:rsidP="00235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14:paraId="52AB2766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0B136606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23DB239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3EAF779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8248A5E" w14:textId="77777777" w:rsidR="004D0880" w:rsidRPr="00AF0A03" w:rsidRDefault="00BB7795" w:rsidP="004D0880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color w:val="000000"/>
              </w:rPr>
              <w:t xml:space="preserve"> </w:t>
            </w:r>
            <w:r w:rsidR="004D0880" w:rsidRPr="00AF0A03">
              <w:rPr>
                <w:rStyle w:val="c0"/>
                <w:color w:val="000000"/>
              </w:rPr>
              <w:t>Создавать из простых геометрических форм изображения животных в технике</w:t>
            </w:r>
          </w:p>
          <w:p w14:paraId="6CDD0579" w14:textId="77777777" w:rsidR="004D0880" w:rsidRPr="00AF0A03" w:rsidRDefault="004D0880" w:rsidP="004D0880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rStyle w:val="c0"/>
                <w:color w:val="000000"/>
              </w:rPr>
              <w:t>аппликации</w:t>
            </w:r>
          </w:p>
          <w:p w14:paraId="7627DE2D" w14:textId="77777777" w:rsidR="00BB7795" w:rsidRPr="00AF0A03" w:rsidRDefault="00BB7795" w:rsidP="004D0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8361DA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Инфоурок </w:t>
            </w:r>
            <w:hyperlink r:id="rId65"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izobrazitelnomu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iskusstvu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klasse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vse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imeet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svoe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stroenie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-1718148.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  <w:tc>
          <w:tcPr>
            <w:tcW w:w="1498" w:type="dxa"/>
            <w:gridSpan w:val="3"/>
            <w:tcBorders>
              <w:left w:val="single" w:sz="4" w:space="0" w:color="auto"/>
            </w:tcBorders>
            <w:vAlign w:val="center"/>
          </w:tcPr>
          <w:p w14:paraId="354DCBA0" w14:textId="77777777" w:rsidR="00BB7795" w:rsidRPr="00AF0A03" w:rsidRDefault="00AF0A03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опрос. Практическая работа</w:t>
            </w:r>
          </w:p>
        </w:tc>
        <w:tc>
          <w:tcPr>
            <w:tcW w:w="1048" w:type="dxa"/>
            <w:gridSpan w:val="2"/>
            <w:tcBorders>
              <w:left w:val="single" w:sz="4" w:space="0" w:color="auto"/>
            </w:tcBorders>
            <w:vAlign w:val="center"/>
          </w:tcPr>
          <w:p w14:paraId="04899477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1" w:type="dxa"/>
            <w:gridSpan w:val="5"/>
            <w:tcBorders>
              <w:left w:val="single" w:sz="4" w:space="0" w:color="auto"/>
            </w:tcBorders>
            <w:vAlign w:val="center"/>
          </w:tcPr>
          <w:p w14:paraId="2D115CD1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7795" w:rsidRPr="00AF0A03" w14:paraId="388A0527" w14:textId="77777777" w:rsidTr="001123C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39567A" w14:textId="77777777" w:rsidR="00BB7795" w:rsidRPr="00AF0A03" w:rsidRDefault="00BB7795" w:rsidP="00235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14:paraId="35B77EBB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Строим вещи: создаем из цветной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бумаги веселую сумку-пакет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B85A1CD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09D1575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54CF722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4B18DB9" w14:textId="77777777" w:rsidR="004D0880" w:rsidRPr="00AF0A03" w:rsidRDefault="00BB7795" w:rsidP="004D0880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color w:val="000000"/>
              </w:rPr>
              <w:t xml:space="preserve"> </w:t>
            </w:r>
            <w:r w:rsidR="004D0880" w:rsidRPr="00AF0A03">
              <w:rPr>
                <w:rStyle w:val="c0"/>
                <w:color w:val="000000"/>
              </w:rPr>
              <w:t>Конструировать из бумаги упаковки и</w:t>
            </w:r>
          </w:p>
          <w:p w14:paraId="6A96B8CA" w14:textId="77777777" w:rsidR="004D0880" w:rsidRPr="00AF0A03" w:rsidRDefault="004D0880" w:rsidP="004D0880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rStyle w:val="c0"/>
                <w:color w:val="000000"/>
              </w:rPr>
              <w:t xml:space="preserve"> украшать их, производя </w:t>
            </w:r>
            <w:r w:rsidRPr="00AF0A03">
              <w:rPr>
                <w:rStyle w:val="c0"/>
                <w:color w:val="000000"/>
              </w:rPr>
              <w:lastRenderedPageBreak/>
              <w:t>правильный</w:t>
            </w:r>
          </w:p>
          <w:p w14:paraId="333BFB45" w14:textId="77777777" w:rsidR="004D0880" w:rsidRPr="00AF0A03" w:rsidRDefault="004D0880" w:rsidP="004D0880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rStyle w:val="c0"/>
                <w:color w:val="000000"/>
              </w:rPr>
              <w:t>порядок учебных действий</w:t>
            </w:r>
          </w:p>
          <w:p w14:paraId="1F235066" w14:textId="77777777" w:rsidR="00BB7795" w:rsidRPr="001F2BDB" w:rsidRDefault="00BB7795" w:rsidP="004D0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D013BA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Мультиурок </w:t>
            </w:r>
            <w:hyperlink r:id="rId66"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multiurok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prezentatsiia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stroim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veshchi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  <w:tc>
          <w:tcPr>
            <w:tcW w:w="1498" w:type="dxa"/>
            <w:gridSpan w:val="3"/>
            <w:tcBorders>
              <w:left w:val="single" w:sz="4" w:space="0" w:color="auto"/>
            </w:tcBorders>
            <w:vAlign w:val="center"/>
          </w:tcPr>
          <w:p w14:paraId="519182A9" w14:textId="77777777" w:rsidR="00BB7795" w:rsidRPr="00AF0A03" w:rsidRDefault="00AF0A03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опрос. Практическая работа</w:t>
            </w:r>
          </w:p>
        </w:tc>
        <w:tc>
          <w:tcPr>
            <w:tcW w:w="1048" w:type="dxa"/>
            <w:gridSpan w:val="2"/>
            <w:tcBorders>
              <w:left w:val="single" w:sz="4" w:space="0" w:color="auto"/>
            </w:tcBorders>
            <w:vAlign w:val="center"/>
          </w:tcPr>
          <w:p w14:paraId="564E8128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1" w:type="dxa"/>
            <w:gridSpan w:val="5"/>
            <w:tcBorders>
              <w:left w:val="single" w:sz="4" w:space="0" w:color="auto"/>
            </w:tcBorders>
            <w:vAlign w:val="center"/>
          </w:tcPr>
          <w:p w14:paraId="1CBDCDB9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7795" w:rsidRPr="00AF0A03" w14:paraId="1C8E178B" w14:textId="77777777" w:rsidTr="001123C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1F485EE" w14:textId="77777777" w:rsidR="00BB7795" w:rsidRPr="00AF0A03" w:rsidRDefault="00BB7795" w:rsidP="00235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14:paraId="3CC2D05B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8C0052F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993928D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69E0B9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1DEE734" w14:textId="77777777" w:rsidR="004D0880" w:rsidRPr="00AF0A03" w:rsidRDefault="004D0880" w:rsidP="004D0880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rStyle w:val="c0"/>
                <w:color w:val="000000"/>
              </w:rPr>
              <w:t>Создавать работу по впечатлению после экскурсии, описывать архитектурные</w:t>
            </w:r>
          </w:p>
          <w:p w14:paraId="0F58B978" w14:textId="77777777" w:rsidR="004D0880" w:rsidRPr="00AF0A03" w:rsidRDefault="004D0880" w:rsidP="004D0880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rStyle w:val="c0"/>
                <w:color w:val="000000"/>
              </w:rPr>
              <w:t>впечатления</w:t>
            </w:r>
          </w:p>
          <w:p w14:paraId="59CFE292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33DACD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Инфоурок </w:t>
            </w:r>
            <w:hyperlink r:id="rId67"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gorod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kotorom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zhivyom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panno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progulka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gorodu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predmetu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izobrazitelnoe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iskusstvo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-1-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-4341014.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  <w:vAlign w:val="center"/>
          </w:tcPr>
          <w:p w14:paraId="3B5DA332" w14:textId="77777777" w:rsidR="00BB7795" w:rsidRPr="00AF0A03" w:rsidRDefault="00AF0A03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опрос. Практическая работа</w:t>
            </w:r>
          </w:p>
        </w:tc>
        <w:tc>
          <w:tcPr>
            <w:tcW w:w="1060" w:type="dxa"/>
            <w:gridSpan w:val="3"/>
            <w:tcBorders>
              <w:left w:val="single" w:sz="4" w:space="0" w:color="auto"/>
            </w:tcBorders>
            <w:vAlign w:val="center"/>
          </w:tcPr>
          <w:p w14:paraId="124A7BE6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1" w:type="dxa"/>
            <w:gridSpan w:val="5"/>
            <w:tcBorders>
              <w:left w:val="single" w:sz="4" w:space="0" w:color="auto"/>
            </w:tcBorders>
            <w:vAlign w:val="center"/>
          </w:tcPr>
          <w:p w14:paraId="4E7FEC03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7795" w:rsidRPr="00AF0A03" w14:paraId="5B6E458A" w14:textId="77777777" w:rsidTr="001123C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29EAEB" w14:textId="77777777" w:rsidR="00BB7795" w:rsidRPr="00AF0A03" w:rsidRDefault="00BB7795" w:rsidP="00235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14:paraId="6D25EE6B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63386FC9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7256809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114D7F8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7AE0F7F" w14:textId="77777777" w:rsidR="00BB7795" w:rsidRPr="00AF0A03" w:rsidRDefault="00BB7795" w:rsidP="00D043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F0A03"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Изображение, украшение и постройка составляют разные стороны работы художника и присутствуют во всем, что он создает, поэтому предполагают наличие всех трех видов изобразительно-художественной </w:t>
            </w:r>
            <w:r w:rsidR="00AF0A03"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деятельности.</w:t>
            </w:r>
          </w:p>
        </w:tc>
        <w:tc>
          <w:tcPr>
            <w:tcW w:w="203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956323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Мультиурок </w:t>
            </w:r>
            <w:hyperlink r:id="rId68"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multiurok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prezentatsiia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bratia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mastera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izobrazheniia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ukrashe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  <w:vAlign w:val="center"/>
          </w:tcPr>
          <w:p w14:paraId="3D09140D" w14:textId="77777777" w:rsidR="00BB7795" w:rsidRPr="00AF0A03" w:rsidRDefault="00AF0A03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опрос. Практическая работа</w:t>
            </w:r>
          </w:p>
        </w:tc>
        <w:tc>
          <w:tcPr>
            <w:tcW w:w="1060" w:type="dxa"/>
            <w:gridSpan w:val="3"/>
            <w:tcBorders>
              <w:left w:val="single" w:sz="4" w:space="0" w:color="auto"/>
            </w:tcBorders>
            <w:vAlign w:val="center"/>
          </w:tcPr>
          <w:p w14:paraId="20530480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1" w:type="dxa"/>
            <w:gridSpan w:val="5"/>
            <w:tcBorders>
              <w:left w:val="single" w:sz="4" w:space="0" w:color="auto"/>
            </w:tcBorders>
            <w:vAlign w:val="center"/>
          </w:tcPr>
          <w:p w14:paraId="2BE06ACF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7795" w:rsidRPr="00AF0A03" w14:paraId="412FD60E" w14:textId="77777777" w:rsidTr="001123C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6E9DC5" w14:textId="77777777" w:rsidR="00BB7795" w:rsidRPr="00AF0A03" w:rsidRDefault="00BB7795" w:rsidP="00235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14:paraId="1EA751DB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3FBF662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427CD71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6013899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7E5298A" w14:textId="77777777" w:rsidR="00D04324" w:rsidRPr="00AF0A03" w:rsidRDefault="00BB7795" w:rsidP="00D04324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color w:val="000000"/>
              </w:rPr>
              <w:t xml:space="preserve"> </w:t>
            </w:r>
            <w:r w:rsidR="00D04324" w:rsidRPr="00AF0A03">
              <w:rPr>
                <w:rStyle w:val="c2"/>
                <w:color w:val="000000"/>
              </w:rPr>
              <w:t>Любование красотой бабочек и рассматривание узоров на их крыльях.</w:t>
            </w:r>
          </w:p>
          <w:p w14:paraId="6D775272" w14:textId="77777777" w:rsidR="00D04324" w:rsidRPr="00AF0A03" w:rsidRDefault="00D04324" w:rsidP="00D04324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rStyle w:val="c23"/>
                <w:color w:val="000000"/>
                <w:u w:val="single"/>
              </w:rPr>
              <w:t>Задание:</w:t>
            </w:r>
            <w:r w:rsidRPr="00AF0A03">
              <w:rPr>
                <w:rStyle w:val="c2"/>
                <w:color w:val="000000"/>
              </w:rPr>
              <w:t> украшение крыльев бабочки (бабочка украшается по вырезанной учителем заготовке или рисуется (крупно на весь лист) детьми).</w:t>
            </w:r>
          </w:p>
          <w:p w14:paraId="15A2CBEA" w14:textId="77777777" w:rsidR="00D04324" w:rsidRPr="00AF0A03" w:rsidRDefault="00D04324" w:rsidP="00D04324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A03">
              <w:rPr>
                <w:rStyle w:val="c2"/>
                <w:color w:val="000000"/>
              </w:rPr>
              <w:t>Знать: средства художественной выразительности для создания живописного образа в соответствии с поставленными задачами.</w:t>
            </w:r>
          </w:p>
          <w:p w14:paraId="21758416" w14:textId="77777777" w:rsidR="00BB7795" w:rsidRPr="00AF0A03" w:rsidRDefault="00BB7795" w:rsidP="00D043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58FCAF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Инфоурок </w:t>
            </w:r>
            <w:hyperlink r:id="rId69"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prazdnik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ptic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-1-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-6343558.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  <w:vAlign w:val="center"/>
          </w:tcPr>
          <w:p w14:paraId="54E2A45C" w14:textId="77777777" w:rsidR="00BB7795" w:rsidRPr="00AF0A03" w:rsidRDefault="00AF0A03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опрос. Практическая работа</w:t>
            </w:r>
          </w:p>
        </w:tc>
        <w:tc>
          <w:tcPr>
            <w:tcW w:w="1060" w:type="dxa"/>
            <w:gridSpan w:val="3"/>
            <w:tcBorders>
              <w:left w:val="single" w:sz="4" w:space="0" w:color="auto"/>
            </w:tcBorders>
            <w:vAlign w:val="center"/>
          </w:tcPr>
          <w:p w14:paraId="15C82EA6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1" w:type="dxa"/>
            <w:gridSpan w:val="5"/>
            <w:tcBorders>
              <w:left w:val="single" w:sz="4" w:space="0" w:color="auto"/>
            </w:tcBorders>
            <w:vAlign w:val="center"/>
          </w:tcPr>
          <w:p w14:paraId="3BB245E2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7795" w:rsidRPr="00AF0A03" w14:paraId="371817A6" w14:textId="77777777" w:rsidTr="001123C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33A097" w14:textId="77777777" w:rsidR="00BB7795" w:rsidRPr="00AF0A03" w:rsidRDefault="00BB7795" w:rsidP="00235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14:paraId="4EA4A1F6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Разноцветные жуки и бабочки: создаем аппликацию из цветной бумаги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жука, бабочки или стрекозы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CE643CB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8C38C07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DFB4C0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125D2CF" w14:textId="77777777" w:rsidR="00BB7795" w:rsidRPr="00AF0A03" w:rsidRDefault="00BE08E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Умение обсуждать и анализировать собственную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художественную деятельность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и работу одноклассников с позиций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творческих задач данной темы, с точки зрения содержания и средств его выражения.</w:t>
            </w:r>
          </w:p>
        </w:tc>
        <w:tc>
          <w:tcPr>
            <w:tcW w:w="203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153DB8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Мультиурок </w:t>
            </w:r>
            <w:hyperlink r:id="rId70"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multiurok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index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php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priezientatsiia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raznotsvietnyie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zhuki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  <w:vAlign w:val="center"/>
          </w:tcPr>
          <w:p w14:paraId="70ED92AF" w14:textId="77777777" w:rsidR="00BB7795" w:rsidRPr="00AF0A03" w:rsidRDefault="00AF0A03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опрос. Практическая работа</w:t>
            </w:r>
          </w:p>
        </w:tc>
        <w:tc>
          <w:tcPr>
            <w:tcW w:w="1060" w:type="dxa"/>
            <w:gridSpan w:val="3"/>
            <w:tcBorders>
              <w:left w:val="single" w:sz="4" w:space="0" w:color="auto"/>
            </w:tcBorders>
            <w:vAlign w:val="center"/>
          </w:tcPr>
          <w:p w14:paraId="6521316B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1" w:type="dxa"/>
            <w:gridSpan w:val="5"/>
            <w:tcBorders>
              <w:left w:val="single" w:sz="4" w:space="0" w:color="auto"/>
            </w:tcBorders>
            <w:vAlign w:val="center"/>
          </w:tcPr>
          <w:p w14:paraId="4571BACD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7795" w:rsidRPr="00AF0A03" w14:paraId="0FC0144C" w14:textId="77777777" w:rsidTr="001123C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2501897" w14:textId="77777777" w:rsidR="00BB7795" w:rsidRPr="00AF0A03" w:rsidRDefault="00BB7795" w:rsidP="00235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14:paraId="45CC382A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Азбука компьютерной графики: знакомство с программами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Paint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Paint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net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обсуждение фотографий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46937EE5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377F6A7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3E27E1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78CB9F5" w14:textId="77777777" w:rsidR="00BB7795" w:rsidRPr="00AF0A03" w:rsidRDefault="00BB7795" w:rsidP="00BE0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F0A03"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Ознакомить учащихся с программой графический редактор, рассмотреть панели инструментов графического редактора </w:t>
            </w:r>
            <w:r w:rsidR="00AF0A03"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Paint</w:t>
            </w:r>
            <w:r w:rsidR="00AF0A03"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, ввести понятие ПИКСЕЛЬ;</w:t>
            </w:r>
          </w:p>
        </w:tc>
        <w:tc>
          <w:tcPr>
            <w:tcW w:w="206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C6AFF7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Мультиурок </w:t>
            </w:r>
            <w:hyperlink r:id="rId71"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multiurok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prezentatsiia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dlia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znakomstvo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interfeisom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  <w:tc>
          <w:tcPr>
            <w:tcW w:w="1463" w:type="dxa"/>
            <w:tcBorders>
              <w:left w:val="single" w:sz="4" w:space="0" w:color="auto"/>
            </w:tcBorders>
            <w:vAlign w:val="center"/>
          </w:tcPr>
          <w:p w14:paraId="2D5966E8" w14:textId="77777777" w:rsidR="00BB7795" w:rsidRPr="00AF0A03" w:rsidRDefault="00AF0A03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опрос. Практическая работа</w:t>
            </w:r>
          </w:p>
        </w:tc>
        <w:tc>
          <w:tcPr>
            <w:tcW w:w="1060" w:type="dxa"/>
            <w:gridSpan w:val="3"/>
            <w:tcBorders>
              <w:left w:val="single" w:sz="4" w:space="0" w:color="auto"/>
            </w:tcBorders>
            <w:vAlign w:val="center"/>
          </w:tcPr>
          <w:p w14:paraId="59CD9365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1" w:type="dxa"/>
            <w:gridSpan w:val="5"/>
            <w:tcBorders>
              <w:left w:val="single" w:sz="4" w:space="0" w:color="auto"/>
            </w:tcBorders>
            <w:vAlign w:val="center"/>
          </w:tcPr>
          <w:p w14:paraId="3E9C5D9D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7795" w:rsidRPr="00AF0A03" w14:paraId="71DBDCB8" w14:textId="77777777" w:rsidTr="001123C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D76D4B" w14:textId="77777777" w:rsidR="00BB7795" w:rsidRPr="00AF0A03" w:rsidRDefault="00BB7795" w:rsidP="00235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14:paraId="2188AD3D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36AD295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41D544E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437F452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1A4F2A4" w14:textId="77777777" w:rsidR="00BB7795" w:rsidRPr="00AF0A03" w:rsidRDefault="00BB7795" w:rsidP="00BE0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E08E5"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Формирование потребностей в общении с искусством, природой, потребностей в творческом </w:t>
            </w:r>
            <w:r w:rsidR="00BE08E5"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BE08E5"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отношении к окружающему миру, </w:t>
            </w:r>
            <w:r w:rsidR="00BE08E5"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потребностей в самостоятельной практической творческой деятельности.</w:t>
            </w:r>
          </w:p>
        </w:tc>
        <w:tc>
          <w:tcPr>
            <w:tcW w:w="206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FD3300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Мультиурок </w:t>
            </w:r>
            <w:hyperlink r:id="rId72"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multiurok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prezentatsiia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uroku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vremena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goda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-1.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?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login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=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</w:t>
              </w:r>
            </w:hyperlink>
          </w:p>
        </w:tc>
        <w:tc>
          <w:tcPr>
            <w:tcW w:w="1463" w:type="dxa"/>
            <w:tcBorders>
              <w:left w:val="single" w:sz="4" w:space="0" w:color="auto"/>
            </w:tcBorders>
            <w:vAlign w:val="center"/>
          </w:tcPr>
          <w:p w14:paraId="3F9A7465" w14:textId="77777777" w:rsidR="00BB7795" w:rsidRPr="00AF0A03" w:rsidRDefault="00AF0A03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опрос. Практическая работа</w:t>
            </w:r>
          </w:p>
        </w:tc>
        <w:tc>
          <w:tcPr>
            <w:tcW w:w="1060" w:type="dxa"/>
            <w:gridSpan w:val="3"/>
            <w:tcBorders>
              <w:left w:val="single" w:sz="4" w:space="0" w:color="auto"/>
            </w:tcBorders>
            <w:vAlign w:val="center"/>
          </w:tcPr>
          <w:p w14:paraId="23702806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1" w:type="dxa"/>
            <w:gridSpan w:val="5"/>
            <w:tcBorders>
              <w:left w:val="single" w:sz="4" w:space="0" w:color="auto"/>
            </w:tcBorders>
            <w:vAlign w:val="center"/>
          </w:tcPr>
          <w:p w14:paraId="20BC4626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7795" w:rsidRPr="00AF0A03" w14:paraId="3E333506" w14:textId="77777777" w:rsidTr="001123C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AF7289" w14:textId="77777777" w:rsidR="00BB7795" w:rsidRPr="00AF0A03" w:rsidRDefault="00BB7795" w:rsidP="00235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14:paraId="57C9B6A1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7070158D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6F7C4FA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A4C5CF3" w14:textId="77777777" w:rsidR="00BB7795" w:rsidRPr="00AF0A03" w:rsidRDefault="00BB7795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E969D9D" w14:textId="77777777" w:rsidR="00BE08E5" w:rsidRPr="00AF0A03" w:rsidRDefault="00BB7795" w:rsidP="00BE08E5">
            <w:pPr>
              <w:pStyle w:val="c20"/>
              <w:shd w:val="clear" w:color="auto" w:fill="FFFFFF"/>
              <w:spacing w:before="0" w:beforeAutospacing="0" w:after="0" w:afterAutospacing="0"/>
              <w:ind w:right="4"/>
              <w:jc w:val="both"/>
              <w:rPr>
                <w:color w:val="000000"/>
              </w:rPr>
            </w:pPr>
            <w:r w:rsidRPr="00AF0A03">
              <w:rPr>
                <w:color w:val="000000"/>
              </w:rPr>
              <w:t xml:space="preserve"> </w:t>
            </w:r>
            <w:r w:rsidR="00BE08E5" w:rsidRPr="00AF0A03">
              <w:rPr>
                <w:rStyle w:val="c2"/>
                <w:color w:val="000000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  <w:p w14:paraId="13294084" w14:textId="77777777" w:rsidR="00BB7795" w:rsidRPr="00AF0A03" w:rsidRDefault="00BB7795" w:rsidP="00D043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6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9CCF70" w14:textId="77777777" w:rsidR="00BB7795" w:rsidRPr="001F2BDB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3"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yandex</w:t>
              </w:r>
              <w:r w:rsidRPr="001F2B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video</w:t>
              </w:r>
              <w:r w:rsidRPr="001F2B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0A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preview</w:t>
              </w:r>
              <w:r w:rsidRPr="001F2B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/6024312584453229437</w:t>
              </w:r>
            </w:hyperlink>
          </w:p>
        </w:tc>
        <w:tc>
          <w:tcPr>
            <w:tcW w:w="1463" w:type="dxa"/>
            <w:tcBorders>
              <w:left w:val="single" w:sz="4" w:space="0" w:color="auto"/>
            </w:tcBorders>
            <w:vAlign w:val="center"/>
          </w:tcPr>
          <w:p w14:paraId="0ACEBA1B" w14:textId="77777777" w:rsidR="00BB7795" w:rsidRPr="00AF0A03" w:rsidRDefault="00AF0A03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опрос. Практическая работа</w:t>
            </w:r>
          </w:p>
        </w:tc>
        <w:tc>
          <w:tcPr>
            <w:tcW w:w="1060" w:type="dxa"/>
            <w:gridSpan w:val="3"/>
            <w:tcBorders>
              <w:left w:val="single" w:sz="4" w:space="0" w:color="auto"/>
            </w:tcBorders>
            <w:vAlign w:val="center"/>
          </w:tcPr>
          <w:p w14:paraId="37C65D0D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5"/>
            <w:tcBorders>
              <w:left w:val="single" w:sz="4" w:space="0" w:color="auto"/>
            </w:tcBorders>
            <w:vAlign w:val="center"/>
          </w:tcPr>
          <w:p w14:paraId="4FEC7AE3" w14:textId="77777777" w:rsidR="00BB7795" w:rsidRPr="00AF0A03" w:rsidRDefault="00BB7795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EB0" w:rsidRPr="00AF0A03" w14:paraId="60B36998" w14:textId="77777777" w:rsidTr="001123C8">
        <w:trPr>
          <w:trHeight w:val="144"/>
          <w:tblCellSpacing w:w="20" w:type="nil"/>
        </w:trPr>
        <w:tc>
          <w:tcPr>
            <w:tcW w:w="2386" w:type="dxa"/>
            <w:gridSpan w:val="2"/>
            <w:tcMar>
              <w:top w:w="50" w:type="dxa"/>
              <w:left w:w="100" w:type="dxa"/>
            </w:tcMar>
            <w:vAlign w:val="center"/>
          </w:tcPr>
          <w:p w14:paraId="4D8609DC" w14:textId="77777777" w:rsidR="00235EB0" w:rsidRPr="00AF0A03" w:rsidRDefault="00235EB0" w:rsidP="00235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A351F3B" w14:textId="77777777" w:rsidR="00235EB0" w:rsidRPr="00AF0A03" w:rsidRDefault="00235EB0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2FBD9E6" w14:textId="77777777" w:rsidR="00235EB0" w:rsidRPr="00AF0A03" w:rsidRDefault="00235EB0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E320A0" w14:textId="77777777" w:rsidR="00235EB0" w:rsidRPr="00AF0A03" w:rsidRDefault="00235EB0" w:rsidP="00235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7852" w:type="dxa"/>
            <w:gridSpan w:val="15"/>
            <w:tcMar>
              <w:top w:w="50" w:type="dxa"/>
              <w:left w:w="100" w:type="dxa"/>
            </w:tcMar>
            <w:vAlign w:val="center"/>
          </w:tcPr>
          <w:p w14:paraId="7E676C51" w14:textId="77777777" w:rsidR="00235EB0" w:rsidRPr="00AF0A03" w:rsidRDefault="00235EB0" w:rsidP="00235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E6C3F5" w14:textId="77777777" w:rsidR="000F5C38" w:rsidRDefault="000A25C1" w:rsidP="000A25C1">
      <w:pPr>
        <w:pStyle w:val="a5"/>
        <w:spacing w:line="235" w:lineRule="auto"/>
        <w:ind w:right="2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14:paraId="78F882BD" w14:textId="77777777" w:rsidR="000A25C1" w:rsidRPr="000F5C38" w:rsidRDefault="000A25C1" w:rsidP="000F5C38">
      <w:pPr>
        <w:pStyle w:val="a5"/>
        <w:spacing w:line="235" w:lineRule="auto"/>
        <w:ind w:right="238"/>
        <w:jc w:val="right"/>
        <w:rPr>
          <w:b/>
          <w:sz w:val="24"/>
          <w:szCs w:val="24"/>
        </w:rPr>
      </w:pPr>
      <w:r w:rsidRPr="000F5C38">
        <w:rPr>
          <w:b/>
          <w:sz w:val="24"/>
          <w:szCs w:val="24"/>
        </w:rPr>
        <w:t xml:space="preserve">  Приложение</w:t>
      </w:r>
    </w:p>
    <w:p w14:paraId="70BC8CB6" w14:textId="77777777" w:rsidR="000A25C1" w:rsidRPr="000F5C38" w:rsidRDefault="000A25C1" w:rsidP="000F5C38">
      <w:pPr>
        <w:pStyle w:val="a5"/>
        <w:spacing w:line="235" w:lineRule="auto"/>
        <w:ind w:right="48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0F5C38">
        <w:rPr>
          <w:sz w:val="24"/>
          <w:szCs w:val="24"/>
        </w:rPr>
        <w:t xml:space="preserve">                            </w:t>
      </w:r>
    </w:p>
    <w:p w14:paraId="0C6F0C4B" w14:textId="77777777" w:rsidR="000A25C1" w:rsidRPr="000F5C38" w:rsidRDefault="000A25C1" w:rsidP="000A25C1">
      <w:pPr>
        <w:pStyle w:val="a5"/>
        <w:ind w:right="4842"/>
        <w:contextualSpacing/>
        <w:jc w:val="both"/>
        <w:rPr>
          <w:b/>
        </w:rPr>
      </w:pPr>
      <w:r w:rsidRPr="000F5C38">
        <w:rPr>
          <w:b/>
        </w:rPr>
        <w:t xml:space="preserve">              Календарно-тематическое  планирование   2 класс                                                                                                                                                   </w:t>
      </w:r>
    </w:p>
    <w:p w14:paraId="1B375B8F" w14:textId="77777777" w:rsidR="000A25C1" w:rsidRPr="000F5C38" w:rsidRDefault="000A25C1" w:rsidP="000F5C38">
      <w:pPr>
        <w:pStyle w:val="a5"/>
        <w:ind w:right="4842"/>
        <w:contextualSpacing/>
        <w:jc w:val="both"/>
        <w:rPr>
          <w:b/>
        </w:rPr>
      </w:pPr>
      <w:r w:rsidRPr="000F5C38">
        <w:rPr>
          <w:b/>
        </w:rPr>
        <w:t xml:space="preserve">          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850"/>
        <w:gridCol w:w="990"/>
        <w:gridCol w:w="3122"/>
        <w:gridCol w:w="711"/>
        <w:gridCol w:w="2411"/>
        <w:gridCol w:w="2551"/>
        <w:gridCol w:w="2423"/>
      </w:tblGrid>
      <w:tr w:rsidR="000A25C1" w:rsidRPr="000A25C1" w14:paraId="765F79E8" w14:textId="77777777" w:rsidTr="000F5C38">
        <w:trPr>
          <w:trHeight w:val="2073"/>
        </w:trPr>
        <w:tc>
          <w:tcPr>
            <w:tcW w:w="711" w:type="dxa"/>
          </w:tcPr>
          <w:p w14:paraId="35C04D46" w14:textId="77777777" w:rsidR="000A25C1" w:rsidRPr="000A25C1" w:rsidRDefault="000A25C1" w:rsidP="000A25C1">
            <w:pPr>
              <w:pStyle w:val="TableParagraph"/>
              <w:ind w:left="105" w:right="153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№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pacing w:val="-1"/>
                <w:sz w:val="24"/>
                <w:szCs w:val="24"/>
              </w:rPr>
              <w:t>урок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14:paraId="2D61457B" w14:textId="77777777" w:rsidR="000A25C1" w:rsidRPr="000A25C1" w:rsidRDefault="000A25C1" w:rsidP="000A25C1">
            <w:pPr>
              <w:pStyle w:val="TableParagraph"/>
              <w:ind w:left="110" w:right="85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Плани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руема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я</w:t>
            </w:r>
            <w:r w:rsidRPr="000A25C1">
              <w:rPr>
                <w:b/>
                <w:spacing w:val="2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дата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провед</w:t>
            </w:r>
            <w:r w:rsidRPr="000A25C1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ения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990" w:type="dxa"/>
          </w:tcPr>
          <w:p w14:paraId="07B34B5D" w14:textId="77777777" w:rsidR="000A25C1" w:rsidRPr="000A25C1" w:rsidRDefault="000A25C1" w:rsidP="000A25C1">
            <w:pPr>
              <w:pStyle w:val="TableParagraph"/>
              <w:ind w:left="104" w:right="142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Фактич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еская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дата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проведе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ния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3122" w:type="dxa"/>
          </w:tcPr>
          <w:p w14:paraId="045EF3CC" w14:textId="77777777" w:rsidR="000A25C1" w:rsidRPr="000A25C1" w:rsidRDefault="000A25C1" w:rsidP="000A25C1">
            <w:pPr>
              <w:pStyle w:val="TableParagraph"/>
              <w:ind w:left="108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711" w:type="dxa"/>
          </w:tcPr>
          <w:p w14:paraId="49BB97C0" w14:textId="77777777" w:rsidR="000A25C1" w:rsidRPr="000A25C1" w:rsidRDefault="000A25C1" w:rsidP="000A25C1">
            <w:pPr>
              <w:pStyle w:val="TableParagraph"/>
              <w:ind w:left="108" w:right="104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pacing w:val="-1"/>
                <w:sz w:val="24"/>
                <w:szCs w:val="24"/>
              </w:rPr>
              <w:t>Коли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чест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во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часо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411" w:type="dxa"/>
          </w:tcPr>
          <w:p w14:paraId="3CB974E5" w14:textId="77777777" w:rsidR="000A25C1" w:rsidRPr="000A25C1" w:rsidRDefault="000A25C1" w:rsidP="000A25C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5C1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Функциональной грамотности</w:t>
            </w:r>
          </w:p>
          <w:p w14:paraId="31C64E5B" w14:textId="77777777" w:rsidR="000A25C1" w:rsidRPr="000A25C1" w:rsidRDefault="000A25C1" w:rsidP="000A25C1">
            <w:pPr>
              <w:pStyle w:val="TableParagraph"/>
              <w:ind w:left="107" w:right="98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1FB8D8BF" w14:textId="77777777" w:rsidR="000A25C1" w:rsidRPr="000A25C1" w:rsidRDefault="000A25C1" w:rsidP="000A25C1">
            <w:pPr>
              <w:pStyle w:val="TableParagraph"/>
              <w:ind w:left="101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ЦОР</w:t>
            </w:r>
          </w:p>
        </w:tc>
        <w:tc>
          <w:tcPr>
            <w:tcW w:w="2423" w:type="dxa"/>
          </w:tcPr>
          <w:p w14:paraId="115FC924" w14:textId="77777777" w:rsidR="000A25C1" w:rsidRPr="000A25C1" w:rsidRDefault="000A25C1" w:rsidP="000A25C1">
            <w:pPr>
              <w:pStyle w:val="TableParagraph"/>
              <w:ind w:left="105" w:right="713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Контроль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</w:p>
          <w:p w14:paraId="22B434EF" w14:textId="77777777" w:rsidR="000A25C1" w:rsidRPr="000A25C1" w:rsidRDefault="000A25C1" w:rsidP="000A25C1">
            <w:pPr>
              <w:pStyle w:val="TableParagraph"/>
              <w:ind w:left="105" w:right="89"/>
              <w:contextualSpacing/>
              <w:rPr>
                <w:b/>
                <w:sz w:val="24"/>
                <w:szCs w:val="24"/>
              </w:rPr>
            </w:pPr>
          </w:p>
        </w:tc>
      </w:tr>
      <w:tr w:rsidR="000A25C1" w:rsidRPr="000A25C1" w14:paraId="1ECBC4D0" w14:textId="77777777" w:rsidTr="000F5C38">
        <w:trPr>
          <w:trHeight w:val="278"/>
        </w:trPr>
        <w:tc>
          <w:tcPr>
            <w:tcW w:w="711" w:type="dxa"/>
          </w:tcPr>
          <w:p w14:paraId="47D4A541" w14:textId="77777777" w:rsidR="000A25C1" w:rsidRPr="000A25C1" w:rsidRDefault="000A25C1" w:rsidP="000A25C1">
            <w:pPr>
              <w:pStyle w:val="TableParagraph"/>
              <w:ind w:left="4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43D47EB6" w14:textId="77777777" w:rsidR="000A25C1" w:rsidRPr="000A25C1" w:rsidRDefault="000A25C1" w:rsidP="000A25C1">
            <w:pPr>
              <w:pStyle w:val="TableParagraph"/>
              <w:ind w:left="8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14:paraId="4A0DECA0" w14:textId="77777777" w:rsidR="000A25C1" w:rsidRPr="000A25C1" w:rsidRDefault="000A25C1" w:rsidP="000A25C1">
            <w:pPr>
              <w:pStyle w:val="TableParagraph"/>
              <w:ind w:left="2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122" w:type="dxa"/>
          </w:tcPr>
          <w:p w14:paraId="133B8E2B" w14:textId="77777777" w:rsidR="000A25C1" w:rsidRPr="000A25C1" w:rsidRDefault="000A25C1" w:rsidP="000A25C1">
            <w:pPr>
              <w:pStyle w:val="TableParagraph"/>
              <w:ind w:left="10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</w:tcPr>
          <w:p w14:paraId="6EC9CB81" w14:textId="77777777" w:rsidR="000A25C1" w:rsidRPr="000A25C1" w:rsidRDefault="000A25C1" w:rsidP="000A25C1">
            <w:pPr>
              <w:pStyle w:val="TableParagraph"/>
              <w:ind w:right="293"/>
              <w:contextualSpacing/>
              <w:jc w:val="right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411" w:type="dxa"/>
          </w:tcPr>
          <w:p w14:paraId="4E91036E" w14:textId="77777777" w:rsidR="000A25C1" w:rsidRPr="000A25C1" w:rsidRDefault="000A25C1" w:rsidP="000A25C1">
            <w:pPr>
              <w:pStyle w:val="TableParagraph"/>
              <w:ind w:left="8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14:paraId="2C3D7EA2" w14:textId="77777777" w:rsidR="000A25C1" w:rsidRPr="000A25C1" w:rsidRDefault="000A25C1" w:rsidP="000A25C1">
            <w:pPr>
              <w:pStyle w:val="TableParagraph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423" w:type="dxa"/>
          </w:tcPr>
          <w:p w14:paraId="4E2FE75D" w14:textId="77777777" w:rsidR="000A25C1" w:rsidRPr="000A25C1" w:rsidRDefault="000A25C1" w:rsidP="000A25C1">
            <w:pPr>
              <w:pStyle w:val="TableParagraph"/>
              <w:ind w:right="1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8</w:t>
            </w:r>
          </w:p>
        </w:tc>
      </w:tr>
      <w:tr w:rsidR="000F5C38" w:rsidRPr="000A25C1" w14:paraId="596A72FA" w14:textId="77777777" w:rsidTr="00AC071A">
        <w:trPr>
          <w:trHeight w:val="940"/>
        </w:trPr>
        <w:tc>
          <w:tcPr>
            <w:tcW w:w="711" w:type="dxa"/>
          </w:tcPr>
          <w:p w14:paraId="0A4A13DE" w14:textId="77777777" w:rsidR="000F5C38" w:rsidRPr="000A25C1" w:rsidRDefault="000F5C38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56E8D6E2" w14:textId="77777777" w:rsidR="000F5C38" w:rsidRPr="000A25C1" w:rsidRDefault="000F5C38" w:rsidP="000A25C1">
            <w:pPr>
              <w:pStyle w:val="TableParagraph"/>
              <w:ind w:left="4"/>
              <w:contextualSpacing/>
              <w:jc w:val="center"/>
              <w:rPr>
                <w:b/>
                <w:sz w:val="24"/>
                <w:szCs w:val="24"/>
              </w:rPr>
            </w:pPr>
          </w:p>
          <w:p w14:paraId="3D886E86" w14:textId="77777777" w:rsidR="000F5C38" w:rsidRPr="000A25C1" w:rsidRDefault="000F5C38" w:rsidP="000A25C1">
            <w:pPr>
              <w:pStyle w:val="TableParagraph"/>
              <w:ind w:left="4"/>
              <w:contextualSpacing/>
              <w:jc w:val="center"/>
              <w:rPr>
                <w:b/>
                <w:sz w:val="24"/>
                <w:szCs w:val="24"/>
              </w:rPr>
            </w:pPr>
          </w:p>
          <w:p w14:paraId="3604DD07" w14:textId="77777777" w:rsidR="000F5C38" w:rsidRPr="000A25C1" w:rsidRDefault="000F5C38" w:rsidP="000A25C1">
            <w:pPr>
              <w:pStyle w:val="TableParagraph"/>
              <w:ind w:left="4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73A020EB" w14:textId="77777777" w:rsidR="000F5C38" w:rsidRPr="000A25C1" w:rsidRDefault="000F5C38" w:rsidP="000A25C1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14:paraId="611BCD3B" w14:textId="77777777" w:rsidR="000F5C38" w:rsidRPr="000A25C1" w:rsidRDefault="000F5C38" w:rsidP="000A25C1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3122" w:type="dxa"/>
          </w:tcPr>
          <w:p w14:paraId="029D4600" w14:textId="77777777" w:rsidR="000F5C38" w:rsidRPr="000A25C1" w:rsidRDefault="000F5C38" w:rsidP="000A25C1">
            <w:pPr>
              <w:pStyle w:val="TableParagraph"/>
              <w:ind w:left="108" w:right="636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Модуль «Восприятие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произведений</w:t>
            </w:r>
            <w:r w:rsidRPr="000A25C1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искусства».</w:t>
            </w:r>
          </w:p>
          <w:p w14:paraId="66932140" w14:textId="77777777" w:rsidR="000F5C38" w:rsidRPr="000A25C1" w:rsidRDefault="000F5C38" w:rsidP="000A25C1">
            <w:pPr>
              <w:pStyle w:val="TableParagraph"/>
              <w:spacing w:before="8"/>
              <w:contextualSpacing/>
              <w:rPr>
                <w:b/>
                <w:sz w:val="24"/>
                <w:szCs w:val="24"/>
              </w:rPr>
            </w:pPr>
          </w:p>
          <w:p w14:paraId="356F7762" w14:textId="77777777" w:rsidR="000F5C38" w:rsidRPr="000A25C1" w:rsidRDefault="000F5C38" w:rsidP="000A25C1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Восприятие</w:t>
            </w:r>
            <w:r w:rsidRPr="000A25C1">
              <w:rPr>
                <w:spacing w:val="-5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произведений</w:t>
            </w:r>
          </w:p>
        </w:tc>
        <w:tc>
          <w:tcPr>
            <w:tcW w:w="711" w:type="dxa"/>
          </w:tcPr>
          <w:p w14:paraId="1043C0FF" w14:textId="77777777" w:rsidR="000F5C38" w:rsidRPr="000A25C1" w:rsidRDefault="000F5C38" w:rsidP="000A25C1">
            <w:pPr>
              <w:pStyle w:val="TableParagraph"/>
              <w:ind w:right="293"/>
              <w:contextualSpacing/>
              <w:jc w:val="right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1" w:type="dxa"/>
          </w:tcPr>
          <w:p w14:paraId="124FBAAD" w14:textId="77777777" w:rsidR="000F5C38" w:rsidRPr="000A25C1" w:rsidRDefault="000F5C38" w:rsidP="000A25C1">
            <w:pPr>
              <w:pStyle w:val="TableParagraph"/>
              <w:ind w:left="107" w:right="175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Способность выявлять и</w:t>
            </w:r>
            <w:r w:rsidRPr="000A25C1">
              <w:rPr>
                <w:spacing w:val="-48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анализировать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различные точки зрения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</w:t>
            </w:r>
            <w:r w:rsidRPr="000A25C1">
              <w:rPr>
                <w:spacing w:val="-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мировоззрения,</w:t>
            </w:r>
          </w:p>
        </w:tc>
        <w:tc>
          <w:tcPr>
            <w:tcW w:w="2551" w:type="dxa"/>
          </w:tcPr>
          <w:p w14:paraId="17B92FA1" w14:textId="77777777" w:rsidR="000F5C38" w:rsidRPr="000A25C1" w:rsidRDefault="000F5C38" w:rsidP="000A25C1">
            <w:pPr>
              <w:pStyle w:val="TableParagraph"/>
              <w:ind w:left="101" w:right="99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Урок «Изображения всюду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вокруг нас»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hyperlink r:id="rId74">
              <w:r w:rsidRPr="000A25C1">
                <w:rPr>
                  <w:b/>
                  <w:color w:val="0000FF"/>
                  <w:sz w:val="24"/>
                  <w:szCs w:val="24"/>
                  <w:u w:val="single" w:color="0000FF"/>
                </w:rPr>
                <w:t>https://youtu.be/NmtvYuV</w:t>
              </w:r>
            </w:hyperlink>
            <w:r w:rsidRPr="000A25C1">
              <w:rPr>
                <w:b/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75">
              <w:r w:rsidRPr="000A25C1">
                <w:rPr>
                  <w:b/>
                  <w:color w:val="0000FF"/>
                  <w:sz w:val="24"/>
                  <w:szCs w:val="24"/>
                  <w:u w:val="single" w:color="0000FF"/>
                </w:rPr>
                <w:t>MXbI</w:t>
              </w:r>
            </w:hyperlink>
          </w:p>
        </w:tc>
        <w:tc>
          <w:tcPr>
            <w:tcW w:w="2423" w:type="dxa"/>
            <w:vAlign w:val="center"/>
          </w:tcPr>
          <w:p w14:paraId="3664F07B" w14:textId="77777777" w:rsidR="000F5C38" w:rsidRPr="00AF0A03" w:rsidRDefault="000F5C38" w:rsidP="00AC071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опрос. Практическая работа</w:t>
            </w:r>
          </w:p>
        </w:tc>
      </w:tr>
    </w:tbl>
    <w:p w14:paraId="63C9C7EB" w14:textId="77777777" w:rsidR="000A25C1" w:rsidRPr="000A25C1" w:rsidRDefault="000A25C1" w:rsidP="000A25C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0A25C1" w:rsidRPr="000A25C1" w:rsidSect="00AC071A">
          <w:footerReference w:type="default" r:id="rId76"/>
          <w:pgSz w:w="16840" w:h="11910" w:orient="landscape"/>
          <w:pgMar w:top="567" w:right="140" w:bottom="567" w:left="160" w:header="0" w:footer="913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850"/>
        <w:gridCol w:w="990"/>
        <w:gridCol w:w="3122"/>
        <w:gridCol w:w="711"/>
        <w:gridCol w:w="2411"/>
        <w:gridCol w:w="2551"/>
        <w:gridCol w:w="2128"/>
      </w:tblGrid>
      <w:tr w:rsidR="000A25C1" w:rsidRPr="00683BFA" w14:paraId="66F6FF49" w14:textId="77777777" w:rsidTr="00AC071A">
        <w:trPr>
          <w:trHeight w:val="2073"/>
        </w:trPr>
        <w:tc>
          <w:tcPr>
            <w:tcW w:w="711" w:type="dxa"/>
          </w:tcPr>
          <w:p w14:paraId="4F07802D" w14:textId="77777777" w:rsidR="000A25C1" w:rsidRPr="000A25C1" w:rsidRDefault="000A25C1" w:rsidP="000A25C1">
            <w:pPr>
              <w:pStyle w:val="TableParagraph"/>
              <w:ind w:left="105" w:right="153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lastRenderedPageBreak/>
              <w:t>№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pacing w:val="-1"/>
                <w:sz w:val="24"/>
                <w:szCs w:val="24"/>
              </w:rPr>
              <w:t>урок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14:paraId="6DCD1736" w14:textId="77777777" w:rsidR="000A25C1" w:rsidRPr="000A25C1" w:rsidRDefault="000A25C1" w:rsidP="000A25C1">
            <w:pPr>
              <w:pStyle w:val="TableParagraph"/>
              <w:ind w:left="110" w:right="85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Плани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руема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я</w:t>
            </w:r>
            <w:r w:rsidRPr="000A25C1">
              <w:rPr>
                <w:b/>
                <w:spacing w:val="2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дата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провед</w:t>
            </w:r>
            <w:r w:rsidRPr="000A25C1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ения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990" w:type="dxa"/>
          </w:tcPr>
          <w:p w14:paraId="70005CCA" w14:textId="77777777" w:rsidR="000A25C1" w:rsidRPr="000A25C1" w:rsidRDefault="000A25C1" w:rsidP="000A25C1">
            <w:pPr>
              <w:pStyle w:val="TableParagraph"/>
              <w:ind w:left="104" w:right="142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Фактич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еская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дата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проведе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ния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3122" w:type="dxa"/>
          </w:tcPr>
          <w:p w14:paraId="58F49A0E" w14:textId="77777777" w:rsidR="000A25C1" w:rsidRPr="000A25C1" w:rsidRDefault="000A25C1" w:rsidP="000A25C1">
            <w:pPr>
              <w:pStyle w:val="TableParagraph"/>
              <w:ind w:left="108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711" w:type="dxa"/>
          </w:tcPr>
          <w:p w14:paraId="3AC701D9" w14:textId="77777777" w:rsidR="000A25C1" w:rsidRPr="000A25C1" w:rsidRDefault="000A25C1" w:rsidP="000A25C1">
            <w:pPr>
              <w:pStyle w:val="TableParagraph"/>
              <w:ind w:left="108" w:right="104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pacing w:val="-1"/>
                <w:sz w:val="24"/>
                <w:szCs w:val="24"/>
              </w:rPr>
              <w:t>Коли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чест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во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часо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411" w:type="dxa"/>
          </w:tcPr>
          <w:p w14:paraId="7F9EB7D9" w14:textId="77777777" w:rsidR="000A25C1" w:rsidRPr="000A25C1" w:rsidRDefault="000A25C1" w:rsidP="000A25C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5C1">
              <w:rPr>
                <w:rFonts w:ascii="Times New Roman" w:hAnsi="Times New Roman" w:cs="Times New Roman"/>
                <w:b/>
                <w:sz w:val="24"/>
                <w:szCs w:val="24"/>
              </w:rPr>
              <w:t>Идентификатор Функциональной грамотности</w:t>
            </w:r>
          </w:p>
          <w:p w14:paraId="06FFEDC1" w14:textId="77777777" w:rsidR="000A25C1" w:rsidRPr="000A25C1" w:rsidRDefault="000A25C1" w:rsidP="000A25C1">
            <w:pPr>
              <w:pStyle w:val="TableParagraph"/>
              <w:ind w:left="107" w:right="98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2350CA93" w14:textId="77777777" w:rsidR="000A25C1" w:rsidRPr="000A25C1" w:rsidRDefault="000A25C1" w:rsidP="000A25C1">
            <w:pPr>
              <w:pStyle w:val="TableParagraph"/>
              <w:ind w:left="101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ЦОР</w:t>
            </w:r>
          </w:p>
        </w:tc>
        <w:tc>
          <w:tcPr>
            <w:tcW w:w="2128" w:type="dxa"/>
          </w:tcPr>
          <w:p w14:paraId="6D782B7D" w14:textId="77777777" w:rsidR="000A25C1" w:rsidRPr="000A25C1" w:rsidRDefault="000A25C1" w:rsidP="000A25C1">
            <w:pPr>
              <w:pStyle w:val="TableParagraph"/>
              <w:ind w:left="105" w:right="713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Контроль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(проверяемые</w:t>
            </w:r>
            <w:r w:rsidRPr="000A25C1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элементы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содержания)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(ПУ. ПЭС</w:t>
            </w:r>
          </w:p>
          <w:p w14:paraId="36293C31" w14:textId="77777777" w:rsidR="000A25C1" w:rsidRPr="000A25C1" w:rsidRDefault="000A25C1" w:rsidP="000A25C1">
            <w:pPr>
              <w:pStyle w:val="TableParagraph"/>
              <w:ind w:left="105" w:right="89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Предметные умения.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Проверяемые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элементы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содержания)</w:t>
            </w:r>
          </w:p>
        </w:tc>
      </w:tr>
      <w:tr w:rsidR="000F5C38" w:rsidRPr="000A25C1" w14:paraId="2FC2EDA5" w14:textId="77777777" w:rsidTr="00AC071A">
        <w:trPr>
          <w:trHeight w:val="2159"/>
        </w:trPr>
        <w:tc>
          <w:tcPr>
            <w:tcW w:w="711" w:type="dxa"/>
            <w:tcBorders>
              <w:bottom w:val="single" w:sz="4" w:space="0" w:color="auto"/>
            </w:tcBorders>
          </w:tcPr>
          <w:p w14:paraId="2CAC8B68" w14:textId="77777777" w:rsidR="000F5C38" w:rsidRPr="000A25C1" w:rsidRDefault="000F5C38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726CE03B" w14:textId="77777777" w:rsidR="000F5C38" w:rsidRPr="000A25C1" w:rsidRDefault="000F5C38" w:rsidP="000A25C1">
            <w:pPr>
              <w:pStyle w:val="TableParagraph"/>
              <w:spacing w:before="8"/>
              <w:contextualSpacing/>
              <w:rPr>
                <w:b/>
                <w:sz w:val="24"/>
                <w:szCs w:val="24"/>
              </w:rPr>
            </w:pPr>
          </w:p>
          <w:p w14:paraId="55E33443" w14:textId="77777777" w:rsidR="000F5C38" w:rsidRPr="000A25C1" w:rsidRDefault="000F5C38" w:rsidP="000A25C1">
            <w:pPr>
              <w:pStyle w:val="TableParagraph"/>
              <w:ind w:left="4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858DFDC" w14:textId="77777777" w:rsidR="000F5C38" w:rsidRPr="000A25C1" w:rsidRDefault="000F5C38" w:rsidP="000A25C1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490B584" w14:textId="77777777" w:rsidR="000F5C38" w:rsidRPr="000A25C1" w:rsidRDefault="000F5C38" w:rsidP="000A25C1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3122" w:type="dxa"/>
            <w:tcBorders>
              <w:bottom w:val="single" w:sz="4" w:space="0" w:color="auto"/>
            </w:tcBorders>
          </w:tcPr>
          <w:p w14:paraId="4E906471" w14:textId="77777777" w:rsidR="000F5C38" w:rsidRPr="000A25C1" w:rsidRDefault="000F5C38" w:rsidP="000A25C1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творчества.</w:t>
            </w:r>
          </w:p>
          <w:p w14:paraId="146A1493" w14:textId="77777777" w:rsidR="000F5C38" w:rsidRPr="000A25C1" w:rsidRDefault="000F5C38" w:rsidP="000A25C1">
            <w:pPr>
              <w:pStyle w:val="TableParagraph"/>
              <w:spacing w:before="3"/>
              <w:contextualSpacing/>
              <w:rPr>
                <w:b/>
                <w:sz w:val="24"/>
                <w:szCs w:val="24"/>
              </w:rPr>
            </w:pPr>
          </w:p>
          <w:p w14:paraId="44A416DB" w14:textId="77777777" w:rsidR="000F5C38" w:rsidRPr="000A25C1" w:rsidRDefault="000F5C38" w:rsidP="000A25C1">
            <w:pPr>
              <w:pStyle w:val="TableParagraph"/>
              <w:ind w:left="108" w:right="394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Художественное наблюдение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окружающего мира (мира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природы)</w:t>
            </w:r>
            <w:r w:rsidRPr="000A25C1">
              <w:rPr>
                <w:spacing w:val="-3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</w:t>
            </w:r>
            <w:r w:rsidRPr="000A25C1">
              <w:rPr>
                <w:spacing w:val="-4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предметной</w:t>
            </w:r>
            <w:r w:rsidRPr="000A25C1">
              <w:rPr>
                <w:spacing w:val="-5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среды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жизни</w:t>
            </w:r>
            <w:r w:rsidRPr="000A25C1">
              <w:rPr>
                <w:spacing w:val="-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человека.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14:paraId="660DA606" w14:textId="77777777" w:rsidR="000F5C38" w:rsidRPr="000A25C1" w:rsidRDefault="000F5C38" w:rsidP="000A25C1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14:paraId="34A7258C" w14:textId="77777777" w:rsidR="000F5C38" w:rsidRPr="000A25C1" w:rsidRDefault="000F5C38" w:rsidP="000A25C1">
            <w:pPr>
              <w:pStyle w:val="TableParagraph"/>
              <w:ind w:left="107" w:right="90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позиционируя и связывая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свои собственные и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чужие</w:t>
            </w:r>
            <w:r w:rsidRPr="000A25C1">
              <w:rPr>
                <w:spacing w:val="-2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взгляды на</w:t>
            </w:r>
            <w:r w:rsidRPr="000A25C1">
              <w:rPr>
                <w:spacing w:val="-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мир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B583EE2" w14:textId="77777777" w:rsidR="000F5C38" w:rsidRPr="000A25C1" w:rsidRDefault="000F5C38" w:rsidP="000A25C1">
            <w:pPr>
              <w:pStyle w:val="TableParagraph"/>
              <w:ind w:left="101" w:right="87"/>
              <w:contextualSpacing/>
              <w:rPr>
                <w:sz w:val="24"/>
                <w:szCs w:val="24"/>
                <w:lang w:val="en-US"/>
              </w:rPr>
            </w:pPr>
            <w:r w:rsidRPr="000A25C1">
              <w:rPr>
                <w:sz w:val="24"/>
                <w:szCs w:val="24"/>
              </w:rPr>
              <w:t>Видео</w:t>
            </w:r>
            <w:r w:rsidRPr="000A25C1">
              <w:rPr>
                <w:sz w:val="24"/>
                <w:szCs w:val="24"/>
                <w:lang w:val="en-US"/>
              </w:rPr>
              <w:t xml:space="preserve"> «</w:t>
            </w:r>
            <w:r w:rsidRPr="000A25C1">
              <w:rPr>
                <w:sz w:val="24"/>
                <w:szCs w:val="24"/>
              </w:rPr>
              <w:t>Инструменты</w:t>
            </w:r>
            <w:r w:rsidRPr="000A25C1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sz w:val="24"/>
                <w:szCs w:val="24"/>
              </w:rPr>
              <w:t>художника</w:t>
            </w:r>
            <w:r w:rsidRPr="000A25C1">
              <w:rPr>
                <w:sz w:val="24"/>
                <w:szCs w:val="24"/>
                <w:lang w:val="en-US"/>
              </w:rPr>
              <w:t>»</w:t>
            </w:r>
            <w:r w:rsidRPr="000A25C1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sz w:val="24"/>
                <w:szCs w:val="24"/>
                <w:lang w:val="en-US"/>
              </w:rPr>
              <w:t>(</w:t>
            </w:r>
            <w:r w:rsidRPr="000A25C1">
              <w:rPr>
                <w:sz w:val="24"/>
                <w:szCs w:val="24"/>
              </w:rPr>
              <w:t>МЭШ</w:t>
            </w:r>
            <w:r w:rsidRPr="000A25C1">
              <w:rPr>
                <w:sz w:val="24"/>
                <w:szCs w:val="24"/>
                <w:lang w:val="en-US"/>
              </w:rPr>
              <w:t>)</w:t>
            </w:r>
            <w:r w:rsidRPr="000A25C1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https://uchebnik.mos.ru/mate</w:t>
            </w:r>
            <w:r w:rsidRPr="000A25C1">
              <w:rPr>
                <w:color w:val="0000FF"/>
                <w:spacing w:val="-47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rial_view/atomic_objects/76</w:t>
            </w:r>
            <w:r w:rsidRPr="000A25C1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91977?menuReferrer=/catal</w:t>
            </w:r>
            <w:r w:rsidRPr="000A25C1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ogue</w:t>
            </w:r>
          </w:p>
          <w:p w14:paraId="53712178" w14:textId="77777777" w:rsidR="000F5C38" w:rsidRPr="000A25C1" w:rsidRDefault="000F5C38" w:rsidP="000A25C1">
            <w:pPr>
              <w:pStyle w:val="TableParagraph"/>
              <w:ind w:left="101" w:right="219" w:firstLine="53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Художественные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материалы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(интерактивное задание)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14:paraId="361DC95E" w14:textId="77777777" w:rsidR="000F5C38" w:rsidRPr="00AF0A03" w:rsidRDefault="000F5C38" w:rsidP="00AC071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опрос. Практическая работа</w:t>
            </w:r>
          </w:p>
        </w:tc>
      </w:tr>
      <w:tr w:rsidR="000F5C38" w:rsidRPr="000A25C1" w14:paraId="2140FCA0" w14:textId="77777777" w:rsidTr="00AC071A">
        <w:trPr>
          <w:trHeight w:val="409"/>
        </w:trPr>
        <w:tc>
          <w:tcPr>
            <w:tcW w:w="711" w:type="dxa"/>
            <w:tcBorders>
              <w:top w:val="single" w:sz="4" w:space="0" w:color="auto"/>
            </w:tcBorders>
          </w:tcPr>
          <w:p w14:paraId="6423AC41" w14:textId="77777777" w:rsidR="000F5C38" w:rsidRPr="000A25C1" w:rsidRDefault="000F5C38" w:rsidP="000A25C1">
            <w:pPr>
              <w:pStyle w:val="TableParagraph"/>
              <w:ind w:left="4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4794273C" w14:textId="77777777" w:rsidR="000F5C38" w:rsidRPr="000A25C1" w:rsidRDefault="000F5C38" w:rsidP="000A25C1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19B1F8AC" w14:textId="77777777" w:rsidR="000F5C38" w:rsidRPr="000A25C1" w:rsidRDefault="000F5C38" w:rsidP="000A25C1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single" w:sz="4" w:space="0" w:color="auto"/>
            </w:tcBorders>
          </w:tcPr>
          <w:p w14:paraId="5B9DAA16" w14:textId="77777777" w:rsidR="000F5C38" w:rsidRPr="000A25C1" w:rsidRDefault="000F5C38" w:rsidP="000A25C1">
            <w:pPr>
              <w:pStyle w:val="TableParagraph"/>
              <w:ind w:left="108" w:right="394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Как и чем работает художник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14:paraId="4A92F265" w14:textId="77777777" w:rsidR="000F5C38" w:rsidRPr="000A25C1" w:rsidRDefault="000F5C38" w:rsidP="000A25C1">
            <w:pPr>
              <w:pStyle w:val="TableParagraph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(14)</w:t>
            </w:r>
          </w:p>
        </w:tc>
        <w:tc>
          <w:tcPr>
            <w:tcW w:w="2411" w:type="dxa"/>
            <w:tcBorders>
              <w:top w:val="single" w:sz="4" w:space="0" w:color="auto"/>
            </w:tcBorders>
          </w:tcPr>
          <w:p w14:paraId="0269F5D2" w14:textId="77777777" w:rsidR="000F5C38" w:rsidRPr="000A25C1" w:rsidRDefault="000F5C38" w:rsidP="000A25C1">
            <w:pPr>
              <w:pStyle w:val="TableParagraph"/>
              <w:ind w:left="107" w:right="90"/>
              <w:contextualSpacing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360826B2" w14:textId="77777777" w:rsidR="000F5C38" w:rsidRPr="000A25C1" w:rsidRDefault="000F5C38" w:rsidP="000A25C1">
            <w:pPr>
              <w:pStyle w:val="TableParagraph"/>
              <w:spacing w:before="14"/>
              <w:ind w:left="125"/>
              <w:contextualSpacing/>
              <w:rPr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</w:tcBorders>
            <w:vAlign w:val="center"/>
          </w:tcPr>
          <w:p w14:paraId="71C1575A" w14:textId="77777777" w:rsidR="000F5C38" w:rsidRPr="00AF0A03" w:rsidRDefault="000F5C38" w:rsidP="00AC071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опрос. Практическая работа</w:t>
            </w:r>
          </w:p>
        </w:tc>
      </w:tr>
      <w:tr w:rsidR="000F5C38" w:rsidRPr="000A25C1" w14:paraId="317F8346" w14:textId="77777777" w:rsidTr="00AC071A">
        <w:trPr>
          <w:trHeight w:val="58"/>
        </w:trPr>
        <w:tc>
          <w:tcPr>
            <w:tcW w:w="711" w:type="dxa"/>
          </w:tcPr>
          <w:p w14:paraId="55285360" w14:textId="77777777" w:rsidR="000F5C38" w:rsidRPr="000A25C1" w:rsidRDefault="000F5C38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07136E22" w14:textId="77777777" w:rsidR="000F5C38" w:rsidRPr="000A25C1" w:rsidRDefault="000F5C38" w:rsidP="000A25C1">
            <w:pPr>
              <w:pStyle w:val="TableParagraph"/>
              <w:spacing w:before="1"/>
              <w:contextualSpacing/>
              <w:rPr>
                <w:b/>
                <w:sz w:val="24"/>
                <w:szCs w:val="24"/>
              </w:rPr>
            </w:pPr>
          </w:p>
          <w:p w14:paraId="0F74C32E" w14:textId="77777777" w:rsidR="000F5C38" w:rsidRPr="000A25C1" w:rsidRDefault="000F5C38" w:rsidP="000A25C1">
            <w:pPr>
              <w:pStyle w:val="TableParagraph"/>
              <w:ind w:left="4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3</w:t>
            </w:r>
          </w:p>
          <w:p w14:paraId="0D70715D" w14:textId="77777777" w:rsidR="000F5C38" w:rsidRPr="000A25C1" w:rsidRDefault="000F5C38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2DB9B25C" w14:textId="77777777" w:rsidR="000F5C38" w:rsidRPr="000A25C1" w:rsidRDefault="000F5C38" w:rsidP="000A25C1">
            <w:pPr>
              <w:pStyle w:val="TableParagraph"/>
              <w:spacing w:before="1"/>
              <w:contextualSpacing/>
              <w:rPr>
                <w:b/>
                <w:sz w:val="24"/>
                <w:szCs w:val="24"/>
              </w:rPr>
            </w:pPr>
          </w:p>
          <w:p w14:paraId="47FC4864" w14:textId="77777777" w:rsidR="000F5C38" w:rsidRPr="000A25C1" w:rsidRDefault="000F5C38" w:rsidP="000A25C1">
            <w:pPr>
              <w:pStyle w:val="TableParagraph"/>
              <w:ind w:left="4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4</w:t>
            </w:r>
          </w:p>
          <w:p w14:paraId="3471FD6B" w14:textId="77777777" w:rsidR="000F5C38" w:rsidRPr="000A25C1" w:rsidRDefault="000F5C38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1413CA97" w14:textId="77777777" w:rsidR="000F5C38" w:rsidRPr="000A25C1" w:rsidRDefault="000F5C38" w:rsidP="000A25C1">
            <w:pPr>
              <w:pStyle w:val="TableParagraph"/>
              <w:spacing w:before="8"/>
              <w:contextualSpacing/>
              <w:rPr>
                <w:b/>
                <w:sz w:val="24"/>
                <w:szCs w:val="24"/>
              </w:rPr>
            </w:pPr>
          </w:p>
          <w:p w14:paraId="564FB8BA" w14:textId="77777777" w:rsidR="000F5C38" w:rsidRPr="000A25C1" w:rsidRDefault="000F5C38" w:rsidP="000A25C1">
            <w:pPr>
              <w:pStyle w:val="TableParagraph"/>
              <w:ind w:left="4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5</w:t>
            </w:r>
          </w:p>
          <w:p w14:paraId="4B6EA869" w14:textId="77777777" w:rsidR="000F5C38" w:rsidRPr="000A25C1" w:rsidRDefault="000F5C38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6F3FB31C" w14:textId="77777777" w:rsidR="000F5C38" w:rsidRPr="000A25C1" w:rsidRDefault="000F5C38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79C739BF" w14:textId="77777777" w:rsidR="000F5C38" w:rsidRPr="000A25C1" w:rsidRDefault="000F5C38" w:rsidP="000A25C1">
            <w:pPr>
              <w:pStyle w:val="TableParagraph"/>
              <w:spacing w:before="142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 xml:space="preserve">      6</w:t>
            </w:r>
          </w:p>
          <w:p w14:paraId="6AFF48E6" w14:textId="77777777" w:rsidR="000F5C38" w:rsidRPr="000A25C1" w:rsidRDefault="000F5C38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5E9C8AC7" w14:textId="77777777" w:rsidR="000F5C38" w:rsidRPr="000A25C1" w:rsidRDefault="000F5C38" w:rsidP="000A25C1">
            <w:pPr>
              <w:pStyle w:val="TableParagraph"/>
              <w:spacing w:before="1"/>
              <w:contextualSpacing/>
              <w:rPr>
                <w:b/>
                <w:sz w:val="24"/>
                <w:szCs w:val="24"/>
              </w:rPr>
            </w:pPr>
          </w:p>
          <w:p w14:paraId="3684CB6F" w14:textId="77777777" w:rsidR="000F5C38" w:rsidRPr="000A25C1" w:rsidRDefault="000F5C38" w:rsidP="000A25C1">
            <w:pPr>
              <w:pStyle w:val="TableParagraph"/>
              <w:ind w:left="4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1F7D44AE" w14:textId="77777777" w:rsidR="000F5C38" w:rsidRPr="000A25C1" w:rsidRDefault="000F5C38" w:rsidP="000A25C1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14:paraId="23C09B82" w14:textId="77777777" w:rsidR="000F5C38" w:rsidRPr="000A25C1" w:rsidRDefault="000F5C38" w:rsidP="000A25C1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3122" w:type="dxa"/>
          </w:tcPr>
          <w:p w14:paraId="2F1A8AF7" w14:textId="77777777" w:rsidR="000F5C38" w:rsidRPr="000A25C1" w:rsidRDefault="000F5C38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2851FD2C" w14:textId="77777777" w:rsidR="000F5C38" w:rsidRPr="000A25C1" w:rsidRDefault="000F5C38" w:rsidP="000A25C1">
            <w:pPr>
              <w:pStyle w:val="TableParagraph"/>
              <w:ind w:left="108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Модуль</w:t>
            </w:r>
            <w:r w:rsidRPr="000A25C1">
              <w:rPr>
                <w:b/>
                <w:spacing w:val="44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«Живопись»</w:t>
            </w:r>
          </w:p>
          <w:p w14:paraId="6C6A59D9" w14:textId="77777777" w:rsidR="000F5C38" w:rsidRPr="000A25C1" w:rsidRDefault="000F5C38" w:rsidP="000A25C1">
            <w:pPr>
              <w:pStyle w:val="TableParagraph"/>
              <w:spacing w:before="8"/>
              <w:contextualSpacing/>
              <w:rPr>
                <w:b/>
                <w:sz w:val="24"/>
                <w:szCs w:val="24"/>
              </w:rPr>
            </w:pPr>
          </w:p>
          <w:p w14:paraId="4705C401" w14:textId="77777777" w:rsidR="000F5C38" w:rsidRPr="000A25C1" w:rsidRDefault="000F5C38" w:rsidP="000A25C1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Цвета</w:t>
            </w:r>
            <w:r w:rsidRPr="000A25C1">
              <w:rPr>
                <w:spacing w:val="-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основные</w:t>
            </w:r>
            <w:r w:rsidRPr="000A25C1">
              <w:rPr>
                <w:spacing w:val="-5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</w:t>
            </w:r>
            <w:r w:rsidRPr="000A25C1">
              <w:rPr>
                <w:spacing w:val="-4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составные.</w:t>
            </w:r>
          </w:p>
          <w:p w14:paraId="433D430A" w14:textId="77777777" w:rsidR="000F5C38" w:rsidRPr="000A25C1" w:rsidRDefault="000F5C38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2041A6F5" w14:textId="77777777" w:rsidR="000F5C38" w:rsidRPr="000A25C1" w:rsidRDefault="000F5C38" w:rsidP="000A25C1">
            <w:pPr>
              <w:pStyle w:val="TableParagraph"/>
              <w:ind w:left="108" w:right="587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Цвет тёплый и холодный —</w:t>
            </w:r>
            <w:r w:rsidRPr="000A25C1">
              <w:rPr>
                <w:spacing w:val="-48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цветовой</w:t>
            </w:r>
            <w:r w:rsidRPr="000A25C1">
              <w:rPr>
                <w:spacing w:val="-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контраст.</w:t>
            </w:r>
          </w:p>
          <w:p w14:paraId="11AED40E" w14:textId="77777777" w:rsidR="000F5C38" w:rsidRPr="000A25C1" w:rsidRDefault="000F5C38" w:rsidP="000A25C1">
            <w:pPr>
              <w:pStyle w:val="TableParagraph"/>
              <w:spacing w:before="9"/>
              <w:contextualSpacing/>
              <w:rPr>
                <w:b/>
                <w:sz w:val="24"/>
                <w:szCs w:val="24"/>
              </w:rPr>
            </w:pPr>
          </w:p>
          <w:p w14:paraId="7B09E8C3" w14:textId="77777777" w:rsidR="000F5C38" w:rsidRPr="000A25C1" w:rsidRDefault="000F5C38" w:rsidP="000A25C1">
            <w:pPr>
              <w:pStyle w:val="TableParagraph"/>
              <w:ind w:left="108" w:right="539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lastRenderedPageBreak/>
              <w:t>Цвет</w:t>
            </w:r>
            <w:r w:rsidRPr="000A25C1">
              <w:rPr>
                <w:spacing w:val="-5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открытый</w:t>
            </w:r>
            <w:r w:rsidRPr="000A25C1">
              <w:rPr>
                <w:spacing w:val="-4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—</w:t>
            </w:r>
            <w:r w:rsidRPr="000A25C1">
              <w:rPr>
                <w:spacing w:val="-3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звонкий</w:t>
            </w:r>
            <w:r w:rsidRPr="000A25C1">
              <w:rPr>
                <w:spacing w:val="-5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приглушённый,</w:t>
            </w:r>
            <w:r w:rsidRPr="000A25C1">
              <w:rPr>
                <w:spacing w:val="2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тихий.</w:t>
            </w:r>
          </w:p>
          <w:p w14:paraId="46336C36" w14:textId="77777777" w:rsidR="000F5C38" w:rsidRPr="000A25C1" w:rsidRDefault="000F5C38" w:rsidP="000A25C1">
            <w:pPr>
              <w:pStyle w:val="TableParagraph"/>
              <w:spacing w:before="1"/>
              <w:contextualSpacing/>
              <w:rPr>
                <w:b/>
                <w:sz w:val="24"/>
                <w:szCs w:val="24"/>
              </w:rPr>
            </w:pPr>
          </w:p>
          <w:p w14:paraId="3DCB38B2" w14:textId="77777777" w:rsidR="000F5C38" w:rsidRPr="000A25C1" w:rsidRDefault="000F5C38" w:rsidP="000A25C1">
            <w:pPr>
              <w:pStyle w:val="TableParagraph"/>
              <w:spacing w:before="1"/>
              <w:ind w:left="108" w:right="228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Изображение природы (моря) в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разных</w:t>
            </w:r>
            <w:r w:rsidRPr="000A25C1">
              <w:rPr>
                <w:spacing w:val="-10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контрастных</w:t>
            </w:r>
            <w:r w:rsidRPr="000A25C1">
              <w:rPr>
                <w:spacing w:val="-5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состояниях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погоды и соответствующих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цветовых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состояниях.</w:t>
            </w:r>
          </w:p>
          <w:p w14:paraId="384ADFC7" w14:textId="77777777" w:rsidR="000F5C38" w:rsidRPr="000A25C1" w:rsidRDefault="000F5C38" w:rsidP="000A25C1">
            <w:pPr>
              <w:pStyle w:val="TableParagraph"/>
              <w:spacing w:before="8"/>
              <w:contextualSpacing/>
              <w:rPr>
                <w:b/>
                <w:sz w:val="24"/>
                <w:szCs w:val="24"/>
              </w:rPr>
            </w:pPr>
          </w:p>
          <w:p w14:paraId="2B77AA57" w14:textId="77777777" w:rsidR="000F5C38" w:rsidRPr="000A25C1" w:rsidRDefault="000F5C38" w:rsidP="000A25C1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Изображение сказочного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персонажа с ярко выраженным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характером (образ</w:t>
            </w:r>
            <w:r w:rsidRPr="000A25C1">
              <w:rPr>
                <w:spacing w:val="-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мужской</w:t>
            </w:r>
            <w:r w:rsidRPr="000A25C1">
              <w:rPr>
                <w:spacing w:val="-3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или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женский).</w:t>
            </w:r>
          </w:p>
        </w:tc>
        <w:tc>
          <w:tcPr>
            <w:tcW w:w="711" w:type="dxa"/>
          </w:tcPr>
          <w:p w14:paraId="28CE854D" w14:textId="77777777" w:rsidR="000F5C38" w:rsidRPr="000A25C1" w:rsidRDefault="000F5C38" w:rsidP="000A25C1">
            <w:pPr>
              <w:pStyle w:val="TableParagraph"/>
              <w:ind w:left="9"/>
              <w:contextualSpacing/>
              <w:jc w:val="center"/>
              <w:rPr>
                <w:b/>
                <w:sz w:val="24"/>
                <w:szCs w:val="24"/>
              </w:rPr>
            </w:pPr>
          </w:p>
          <w:p w14:paraId="15DCAF92" w14:textId="77777777" w:rsidR="000F5C38" w:rsidRPr="000A25C1" w:rsidRDefault="000F5C38" w:rsidP="000A25C1">
            <w:pPr>
              <w:pStyle w:val="TableParagraph"/>
              <w:ind w:left="9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411" w:type="dxa"/>
          </w:tcPr>
          <w:p w14:paraId="4E482A49" w14:textId="77777777" w:rsidR="000F5C38" w:rsidRPr="000A25C1" w:rsidRDefault="000F5C38" w:rsidP="000A25C1">
            <w:pPr>
              <w:pStyle w:val="TableParagraph"/>
              <w:ind w:right="102"/>
              <w:contextualSpacing/>
              <w:rPr>
                <w:sz w:val="24"/>
                <w:szCs w:val="24"/>
              </w:rPr>
            </w:pPr>
          </w:p>
          <w:p w14:paraId="418B1FD7" w14:textId="77777777" w:rsidR="000F5C38" w:rsidRPr="000A25C1" w:rsidRDefault="000F5C38" w:rsidP="000A25C1">
            <w:pPr>
              <w:pStyle w:val="TableParagraph"/>
              <w:ind w:left="107" w:right="102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Способность выявлять и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анализировать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различные</w:t>
            </w:r>
            <w:r w:rsidRPr="000A25C1">
              <w:rPr>
                <w:spacing w:val="6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точки</w:t>
            </w:r>
            <w:r w:rsidRPr="000A25C1">
              <w:rPr>
                <w:spacing w:val="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зрения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 мировоззрения,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позиционируя и связывая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 xml:space="preserve">свои </w:t>
            </w:r>
            <w:r w:rsidRPr="000A25C1">
              <w:rPr>
                <w:sz w:val="24"/>
                <w:szCs w:val="24"/>
              </w:rPr>
              <w:lastRenderedPageBreak/>
              <w:t>собственные и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чужие</w:t>
            </w:r>
            <w:r w:rsidRPr="000A25C1">
              <w:rPr>
                <w:spacing w:val="-2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взгляды на</w:t>
            </w:r>
            <w:r w:rsidRPr="000A25C1">
              <w:rPr>
                <w:spacing w:val="-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мир</w:t>
            </w:r>
          </w:p>
          <w:p w14:paraId="11515579" w14:textId="77777777" w:rsidR="000F5C38" w:rsidRPr="000A25C1" w:rsidRDefault="000F5C38" w:rsidP="000A25C1">
            <w:pPr>
              <w:pStyle w:val="TableParagraph"/>
              <w:spacing w:before="5"/>
              <w:contextualSpacing/>
              <w:rPr>
                <w:b/>
                <w:sz w:val="24"/>
                <w:szCs w:val="24"/>
              </w:rPr>
            </w:pPr>
          </w:p>
          <w:p w14:paraId="7848B8AD" w14:textId="77777777" w:rsidR="000F5C38" w:rsidRPr="000A25C1" w:rsidRDefault="000F5C38" w:rsidP="000A25C1">
            <w:pPr>
              <w:pStyle w:val="TableParagraph"/>
              <w:spacing w:before="1"/>
              <w:ind w:left="107" w:right="338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Использовать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информацию</w:t>
            </w:r>
            <w:r w:rsidRPr="000A25C1">
              <w:rPr>
                <w:spacing w:val="-8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из</w:t>
            </w:r>
            <w:r w:rsidRPr="000A25C1">
              <w:rPr>
                <w:spacing w:val="-3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текста</w:t>
            </w:r>
          </w:p>
          <w:p w14:paraId="18E1CE1E" w14:textId="77777777" w:rsidR="000F5C38" w:rsidRPr="000A25C1" w:rsidRDefault="000F5C38" w:rsidP="000A25C1">
            <w:pPr>
              <w:pStyle w:val="TableParagraph"/>
              <w:spacing w:before="1"/>
              <w:contextualSpacing/>
              <w:rPr>
                <w:b/>
                <w:sz w:val="24"/>
                <w:szCs w:val="24"/>
              </w:rPr>
            </w:pPr>
          </w:p>
          <w:p w14:paraId="29AD25BF" w14:textId="77777777" w:rsidR="000F5C38" w:rsidRPr="000A25C1" w:rsidRDefault="000F5C38" w:rsidP="000A25C1">
            <w:pPr>
              <w:pStyle w:val="TableParagraph"/>
              <w:ind w:left="107" w:right="163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Понимать и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использовать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формальные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конструкции,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основанные на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определениях, правилах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 формальных системах,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а</w:t>
            </w:r>
            <w:r w:rsidRPr="000A25C1">
              <w:rPr>
                <w:spacing w:val="4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также</w:t>
            </w:r>
            <w:r w:rsidRPr="000A25C1">
              <w:rPr>
                <w:spacing w:val="-6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алгоритмы</w:t>
            </w:r>
          </w:p>
        </w:tc>
        <w:tc>
          <w:tcPr>
            <w:tcW w:w="2551" w:type="dxa"/>
          </w:tcPr>
          <w:p w14:paraId="728DE9D9" w14:textId="77777777" w:rsidR="000F5C38" w:rsidRPr="000A25C1" w:rsidRDefault="000F5C38" w:rsidP="000A25C1">
            <w:pPr>
              <w:pStyle w:val="TableParagraph"/>
              <w:ind w:right="206"/>
              <w:contextualSpacing/>
              <w:rPr>
                <w:sz w:val="24"/>
                <w:szCs w:val="24"/>
              </w:rPr>
            </w:pPr>
          </w:p>
          <w:p w14:paraId="49512563" w14:textId="77777777" w:rsidR="000F5C38" w:rsidRPr="000A25C1" w:rsidRDefault="000F5C38" w:rsidP="000A25C1">
            <w:pPr>
              <w:pStyle w:val="TableParagraph"/>
              <w:ind w:left="101" w:right="206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Урок «Изображать можно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линией»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hyperlink r:id="rId77">
              <w:r w:rsidRPr="000A25C1">
                <w:rPr>
                  <w:b/>
                  <w:color w:val="0000FF"/>
                  <w:sz w:val="24"/>
                  <w:szCs w:val="24"/>
                  <w:u w:val="single" w:color="0000FF"/>
                </w:rPr>
                <w:t>https://youtu.be/1qe5lbl-</w:t>
              </w:r>
            </w:hyperlink>
            <w:r w:rsidRPr="000A25C1">
              <w:rPr>
                <w:b/>
                <w:color w:val="0000FF"/>
                <w:spacing w:val="1"/>
                <w:sz w:val="24"/>
                <w:szCs w:val="24"/>
              </w:rPr>
              <w:t xml:space="preserve"> </w:t>
            </w:r>
            <w:hyperlink r:id="rId78">
              <w:r w:rsidRPr="000A25C1">
                <w:rPr>
                  <w:b/>
                  <w:color w:val="0000FF"/>
                  <w:sz w:val="24"/>
                  <w:szCs w:val="24"/>
                  <w:u w:val="single" w:color="0000FF"/>
                </w:rPr>
                <w:t>YVc</w:t>
              </w:r>
            </w:hyperlink>
          </w:p>
          <w:p w14:paraId="49143509" w14:textId="77777777" w:rsidR="000F5C38" w:rsidRPr="000A25C1" w:rsidRDefault="000F5C38" w:rsidP="000A25C1">
            <w:pPr>
              <w:pStyle w:val="TableParagraph"/>
              <w:ind w:left="101" w:right="115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Урок</w:t>
            </w:r>
            <w:r w:rsidRPr="000A25C1">
              <w:rPr>
                <w:spacing w:val="-2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Пастель,</w:t>
            </w:r>
            <w:r w:rsidRPr="000A25C1">
              <w:rPr>
                <w:spacing w:val="2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восковые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мелки, акварель и их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 xml:space="preserve">средства </w:t>
            </w:r>
            <w:r w:rsidRPr="000A25C1">
              <w:rPr>
                <w:sz w:val="24"/>
                <w:szCs w:val="24"/>
              </w:rPr>
              <w:lastRenderedPageBreak/>
              <w:t>выразительности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hyperlink r:id="rId79">
              <w:r w:rsidRPr="000A25C1">
                <w:rPr>
                  <w:color w:val="0000FF"/>
                  <w:sz w:val="24"/>
                  <w:szCs w:val="24"/>
                  <w:u w:val="single" w:color="0000FF"/>
                </w:rPr>
                <w:t>https://www.youtube.com/w</w:t>
              </w:r>
            </w:hyperlink>
            <w:r w:rsidRPr="000A25C1">
              <w:rPr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80">
              <w:r w:rsidRPr="000A25C1">
                <w:rPr>
                  <w:color w:val="0000FF"/>
                  <w:sz w:val="24"/>
                  <w:szCs w:val="24"/>
                  <w:u w:val="single" w:color="0000FF"/>
                </w:rPr>
                <w:t>atch?v=sm68Qokw8mY</w:t>
              </w:r>
            </w:hyperlink>
            <w:r w:rsidRPr="000A25C1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Тест «Пятно как средство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выразительности» (МЭШ)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color w:val="0000FF"/>
                <w:sz w:val="24"/>
                <w:szCs w:val="24"/>
                <w:u w:val="single" w:color="0000FF"/>
              </w:rPr>
              <w:t>https://uchebnik.mos.ru/m</w:t>
            </w:r>
            <w:r w:rsidRPr="000A25C1">
              <w:rPr>
                <w:b/>
                <w:color w:val="0000FF"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color w:val="0000FF"/>
                <w:sz w:val="24"/>
                <w:szCs w:val="24"/>
                <w:u w:val="single" w:color="0000FF"/>
              </w:rPr>
              <w:t>aterial_view/atomic_object</w:t>
            </w:r>
            <w:r w:rsidRPr="000A25C1">
              <w:rPr>
                <w:b/>
                <w:color w:val="0000FF"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color w:val="0000FF"/>
                <w:sz w:val="24"/>
                <w:szCs w:val="24"/>
                <w:u w:val="single" w:color="0000FF"/>
              </w:rPr>
              <w:t>s/10057973?menuReferrer</w:t>
            </w:r>
          </w:p>
          <w:p w14:paraId="27436D97" w14:textId="77777777" w:rsidR="000F5C38" w:rsidRPr="000A25C1" w:rsidRDefault="000F5C38" w:rsidP="000A25C1">
            <w:pPr>
              <w:pStyle w:val="TableParagraph"/>
              <w:ind w:left="120" w:right="991"/>
              <w:contextualSpacing/>
              <w:rPr>
                <w:b/>
                <w:sz w:val="24"/>
                <w:szCs w:val="24"/>
                <w:lang w:val="en-US"/>
              </w:rPr>
            </w:pPr>
            <w:r w:rsidRPr="000A25C1">
              <w:rPr>
                <w:b/>
                <w:color w:val="0000FF"/>
                <w:sz w:val="24"/>
                <w:szCs w:val="24"/>
                <w:u w:val="single" w:color="0000FF"/>
                <w:lang w:val="en-US"/>
              </w:rPr>
              <w:t>=/catalogue</w:t>
            </w:r>
            <w:r w:rsidRPr="000A25C1">
              <w:rPr>
                <w:b/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Рисуем</w:t>
            </w:r>
            <w:r w:rsidRPr="000A25C1">
              <w:rPr>
                <w:b/>
                <w:spacing w:val="-10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снегиря</w:t>
            </w:r>
          </w:p>
          <w:p w14:paraId="60D01318" w14:textId="77777777" w:rsidR="000F5C38" w:rsidRPr="000A25C1" w:rsidRDefault="000F5C38" w:rsidP="000A25C1">
            <w:pPr>
              <w:pStyle w:val="TableParagraph"/>
              <w:ind w:left="120"/>
              <w:contextualSpacing/>
              <w:rPr>
                <w:b/>
                <w:sz w:val="24"/>
                <w:szCs w:val="24"/>
                <w:lang w:val="en-US"/>
              </w:rPr>
            </w:pPr>
            <w:hyperlink r:id="rId81">
              <w:r w:rsidRPr="000A25C1">
                <w:rPr>
                  <w:b/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https://uchebnik.mos.ru/m</w:t>
              </w:r>
            </w:hyperlink>
            <w:r w:rsidRPr="000A25C1">
              <w:rPr>
                <w:b/>
                <w:color w:val="0000FF"/>
                <w:spacing w:val="-47"/>
                <w:sz w:val="24"/>
                <w:szCs w:val="24"/>
                <w:lang w:val="en-US"/>
              </w:rPr>
              <w:t xml:space="preserve"> </w:t>
            </w:r>
            <w:hyperlink r:id="rId82">
              <w:r w:rsidRPr="000A25C1">
                <w:rPr>
                  <w:b/>
                  <w:color w:val="0000FF"/>
                  <w:sz w:val="24"/>
                  <w:szCs w:val="24"/>
                  <w:u w:val="single" w:color="0000FF"/>
                  <w:lang w:val="en-US"/>
                </w:rPr>
                <w:t>aterial/app/328284</w:t>
              </w:r>
            </w:hyperlink>
          </w:p>
          <w:p w14:paraId="2979665F" w14:textId="77777777" w:rsidR="000F5C38" w:rsidRPr="000A25C1" w:rsidRDefault="000F5C38" w:rsidP="000A25C1">
            <w:pPr>
              <w:pStyle w:val="TableParagraph"/>
              <w:ind w:left="120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Урок</w:t>
            </w:r>
            <w:r w:rsidRPr="000A25C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«Ритм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и</w:t>
            </w:r>
            <w:r w:rsidRPr="000A25C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характер</w:t>
            </w:r>
          </w:p>
          <w:p w14:paraId="31591E82" w14:textId="77777777" w:rsidR="000F5C38" w:rsidRPr="000A25C1" w:rsidRDefault="000F5C38" w:rsidP="000A25C1">
            <w:pPr>
              <w:pStyle w:val="TableParagraph"/>
              <w:ind w:left="120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линий»</w:t>
            </w:r>
          </w:p>
        </w:tc>
        <w:tc>
          <w:tcPr>
            <w:tcW w:w="2128" w:type="dxa"/>
            <w:vAlign w:val="center"/>
          </w:tcPr>
          <w:p w14:paraId="42F42C74" w14:textId="77777777" w:rsidR="000F5C38" w:rsidRDefault="000F5C38" w:rsidP="00AC071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опрос. Практическая работа</w:t>
            </w:r>
          </w:p>
          <w:p w14:paraId="2C5A4611" w14:textId="77777777" w:rsidR="000F5C38" w:rsidRDefault="000F5C38" w:rsidP="00AC071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E3ED18B" w14:textId="77777777" w:rsidR="000F5C38" w:rsidRDefault="000F5C38" w:rsidP="00AC071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AF99364" w14:textId="77777777" w:rsidR="000F5C38" w:rsidRDefault="000F5C38" w:rsidP="00AC071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39851A0" w14:textId="77777777" w:rsidR="000F5C38" w:rsidRDefault="000F5C38" w:rsidP="00AC071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58028FE" w14:textId="77777777" w:rsidR="000F5C38" w:rsidRDefault="000F5C38" w:rsidP="00AC071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0B13ECA" w14:textId="77777777" w:rsidR="000F5C38" w:rsidRDefault="000F5C38" w:rsidP="00AC071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AC28CCB" w14:textId="77777777" w:rsidR="000F5C38" w:rsidRDefault="000F5C38" w:rsidP="00AC071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4A0378B" w14:textId="77777777" w:rsidR="000F5C38" w:rsidRPr="00AF0A03" w:rsidRDefault="000F5C38" w:rsidP="00AC071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опрос. Практическая работа</w:t>
            </w:r>
          </w:p>
        </w:tc>
      </w:tr>
    </w:tbl>
    <w:p w14:paraId="03DBDB9E" w14:textId="77777777" w:rsidR="000A25C1" w:rsidRPr="000A25C1" w:rsidRDefault="000A25C1" w:rsidP="000A25C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0A25C1" w:rsidRPr="000A25C1">
          <w:pgSz w:w="16840" w:h="11910" w:orient="landscape"/>
          <w:pgMar w:top="840" w:right="140" w:bottom="1100" w:left="160" w:header="0" w:footer="913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850"/>
        <w:gridCol w:w="990"/>
        <w:gridCol w:w="3122"/>
        <w:gridCol w:w="711"/>
        <w:gridCol w:w="2411"/>
        <w:gridCol w:w="2551"/>
        <w:gridCol w:w="2128"/>
      </w:tblGrid>
      <w:tr w:rsidR="000A25C1" w:rsidRPr="000A25C1" w14:paraId="6009F1AE" w14:textId="77777777" w:rsidTr="00AC071A">
        <w:trPr>
          <w:trHeight w:val="1147"/>
        </w:trPr>
        <w:tc>
          <w:tcPr>
            <w:tcW w:w="711" w:type="dxa"/>
          </w:tcPr>
          <w:p w14:paraId="2484DEF1" w14:textId="77777777" w:rsidR="000A25C1" w:rsidRPr="000A25C1" w:rsidRDefault="000A25C1" w:rsidP="000A25C1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8699347" w14:textId="77777777" w:rsidR="000A25C1" w:rsidRPr="000A25C1" w:rsidRDefault="000A25C1" w:rsidP="000A25C1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14:paraId="2543C876" w14:textId="77777777" w:rsidR="000A25C1" w:rsidRPr="000A25C1" w:rsidRDefault="000A25C1" w:rsidP="000A25C1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3122" w:type="dxa"/>
          </w:tcPr>
          <w:p w14:paraId="346E1D27" w14:textId="77777777" w:rsidR="000A25C1" w:rsidRPr="000A25C1" w:rsidRDefault="000A25C1" w:rsidP="000A25C1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7F61232D" w14:textId="77777777" w:rsidR="000A25C1" w:rsidRPr="000A25C1" w:rsidRDefault="000A25C1" w:rsidP="000A25C1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14:paraId="4C8F7686" w14:textId="77777777" w:rsidR="000A25C1" w:rsidRPr="000A25C1" w:rsidRDefault="000A25C1" w:rsidP="000A25C1">
            <w:pPr>
              <w:pStyle w:val="TableParagraph"/>
              <w:ind w:left="107" w:right="593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Традиции и обычаи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(аспект: понимание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необходимости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межкультурного</w:t>
            </w:r>
          </w:p>
          <w:p w14:paraId="36C2D237" w14:textId="77777777" w:rsidR="000A25C1" w:rsidRPr="000A25C1" w:rsidRDefault="000A25C1" w:rsidP="000A25C1">
            <w:pPr>
              <w:pStyle w:val="TableParagraph"/>
              <w:spacing w:before="2"/>
              <w:ind w:left="107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диалога)</w:t>
            </w:r>
          </w:p>
        </w:tc>
        <w:tc>
          <w:tcPr>
            <w:tcW w:w="2551" w:type="dxa"/>
          </w:tcPr>
          <w:p w14:paraId="6B075228" w14:textId="77777777" w:rsidR="000A25C1" w:rsidRPr="000A25C1" w:rsidRDefault="000A25C1" w:rsidP="000A25C1">
            <w:pPr>
              <w:pStyle w:val="TableParagraph"/>
              <w:ind w:left="120"/>
              <w:contextualSpacing/>
              <w:rPr>
                <w:b/>
                <w:sz w:val="24"/>
                <w:szCs w:val="24"/>
                <w:lang w:val="en-US"/>
              </w:rPr>
            </w:pPr>
            <w:hyperlink r:id="rId83">
              <w:r w:rsidRPr="000A25C1">
                <w:rPr>
                  <w:b/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https://www.youtube.com/</w:t>
              </w:r>
            </w:hyperlink>
            <w:r w:rsidRPr="000A25C1">
              <w:rPr>
                <w:b/>
                <w:color w:val="0000FF"/>
                <w:spacing w:val="-47"/>
                <w:sz w:val="24"/>
                <w:szCs w:val="24"/>
                <w:lang w:val="en-US"/>
              </w:rPr>
              <w:t xml:space="preserve"> </w:t>
            </w:r>
            <w:hyperlink r:id="rId84">
              <w:r w:rsidRPr="000A25C1">
                <w:rPr>
                  <w:b/>
                  <w:color w:val="0000FF"/>
                  <w:sz w:val="24"/>
                  <w:szCs w:val="24"/>
                  <w:u w:val="single" w:color="0000FF"/>
                  <w:lang w:val="en-US"/>
                </w:rPr>
                <w:t>watch?v=N5S4OL3jY6k</w:t>
              </w:r>
            </w:hyperlink>
          </w:p>
        </w:tc>
        <w:tc>
          <w:tcPr>
            <w:tcW w:w="2128" w:type="dxa"/>
          </w:tcPr>
          <w:p w14:paraId="12E7C1FE" w14:textId="77777777" w:rsidR="000A25C1" w:rsidRPr="000A25C1" w:rsidRDefault="000F5C38" w:rsidP="000A25C1">
            <w:pPr>
              <w:pStyle w:val="TableParagraph"/>
              <w:contextualSpacing/>
              <w:rPr>
                <w:sz w:val="24"/>
                <w:szCs w:val="24"/>
                <w:lang w:val="en-US"/>
              </w:rPr>
            </w:pPr>
            <w:r w:rsidRPr="00AF0A03">
              <w:rPr>
                <w:sz w:val="24"/>
                <w:szCs w:val="24"/>
              </w:rPr>
              <w:t>Устный опрос. Практическая работа</w:t>
            </w:r>
          </w:p>
        </w:tc>
      </w:tr>
      <w:tr w:rsidR="000A25C1" w:rsidRPr="000A25C1" w14:paraId="6BF7952A" w14:textId="77777777" w:rsidTr="00AC071A">
        <w:trPr>
          <w:trHeight w:val="6208"/>
        </w:trPr>
        <w:tc>
          <w:tcPr>
            <w:tcW w:w="711" w:type="dxa"/>
          </w:tcPr>
          <w:p w14:paraId="78899A31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  <w:lang w:val="en-US"/>
              </w:rPr>
            </w:pPr>
          </w:p>
          <w:p w14:paraId="51ED3EEA" w14:textId="77777777" w:rsidR="000A25C1" w:rsidRPr="000A25C1" w:rsidRDefault="000A25C1" w:rsidP="000A25C1">
            <w:pPr>
              <w:pStyle w:val="TableParagraph"/>
              <w:spacing w:before="1"/>
              <w:contextualSpacing/>
              <w:rPr>
                <w:b/>
                <w:sz w:val="24"/>
                <w:szCs w:val="24"/>
                <w:lang w:val="en-US"/>
              </w:rPr>
            </w:pPr>
          </w:p>
          <w:p w14:paraId="15936D41" w14:textId="77777777" w:rsidR="000A25C1" w:rsidRPr="000A25C1" w:rsidRDefault="000A25C1" w:rsidP="000A25C1">
            <w:pPr>
              <w:pStyle w:val="TableParagraph"/>
              <w:ind w:left="4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8</w:t>
            </w:r>
          </w:p>
          <w:p w14:paraId="53D30CB6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629B8180" w14:textId="77777777" w:rsidR="000A25C1" w:rsidRPr="000A25C1" w:rsidRDefault="000A25C1" w:rsidP="000A25C1">
            <w:pPr>
              <w:pStyle w:val="TableParagraph"/>
              <w:spacing w:before="1"/>
              <w:contextualSpacing/>
              <w:rPr>
                <w:b/>
                <w:sz w:val="24"/>
                <w:szCs w:val="24"/>
              </w:rPr>
            </w:pPr>
          </w:p>
          <w:p w14:paraId="02C3EE1C" w14:textId="77777777" w:rsidR="000A25C1" w:rsidRPr="000A25C1" w:rsidRDefault="000A25C1" w:rsidP="000A25C1">
            <w:pPr>
              <w:pStyle w:val="TableParagraph"/>
              <w:spacing w:before="1"/>
              <w:ind w:left="4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9</w:t>
            </w:r>
          </w:p>
          <w:p w14:paraId="31925D26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570C3E64" w14:textId="77777777" w:rsidR="000A25C1" w:rsidRPr="000A25C1" w:rsidRDefault="000A25C1" w:rsidP="000A25C1">
            <w:pPr>
              <w:pStyle w:val="TableParagraph"/>
              <w:spacing w:before="1"/>
              <w:contextualSpacing/>
              <w:rPr>
                <w:b/>
                <w:sz w:val="24"/>
                <w:szCs w:val="24"/>
              </w:rPr>
            </w:pPr>
          </w:p>
          <w:p w14:paraId="0BC26D08" w14:textId="77777777" w:rsidR="000A25C1" w:rsidRPr="000A25C1" w:rsidRDefault="000A25C1" w:rsidP="000A25C1">
            <w:pPr>
              <w:pStyle w:val="TableParagraph"/>
              <w:ind w:left="230" w:right="230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10</w:t>
            </w:r>
          </w:p>
          <w:p w14:paraId="3CDD7232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1672BB0A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4A7E1E10" w14:textId="77777777" w:rsidR="000A25C1" w:rsidRPr="000A25C1" w:rsidRDefault="000A25C1" w:rsidP="000A25C1">
            <w:pPr>
              <w:pStyle w:val="TableParagraph"/>
              <w:spacing w:before="182"/>
              <w:ind w:left="230" w:right="230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11</w:t>
            </w:r>
          </w:p>
          <w:p w14:paraId="635424D3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2E15AAC4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1044DB33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3C99FDA2" w14:textId="77777777" w:rsidR="000A25C1" w:rsidRPr="000A25C1" w:rsidRDefault="000A25C1" w:rsidP="000A25C1">
            <w:pPr>
              <w:pStyle w:val="TableParagraph"/>
              <w:spacing w:before="163"/>
              <w:ind w:left="230" w:right="230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14:paraId="7AA3FBFA" w14:textId="77777777" w:rsidR="000A25C1" w:rsidRPr="000A25C1" w:rsidRDefault="000A25C1" w:rsidP="000A25C1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14:paraId="000694A5" w14:textId="77777777" w:rsidR="000A25C1" w:rsidRPr="000A25C1" w:rsidRDefault="000A25C1" w:rsidP="000A25C1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3122" w:type="dxa"/>
          </w:tcPr>
          <w:p w14:paraId="178123EF" w14:textId="77777777" w:rsidR="000A25C1" w:rsidRPr="000A25C1" w:rsidRDefault="000A25C1" w:rsidP="000A25C1">
            <w:pPr>
              <w:pStyle w:val="TableParagraph"/>
              <w:ind w:left="108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Модуль</w:t>
            </w:r>
            <w:r w:rsidRPr="000A25C1">
              <w:rPr>
                <w:b/>
                <w:spacing w:val="48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«Графика»</w:t>
            </w:r>
          </w:p>
          <w:p w14:paraId="504C3ED3" w14:textId="77777777" w:rsidR="000A25C1" w:rsidRPr="000A25C1" w:rsidRDefault="000A25C1" w:rsidP="000A25C1">
            <w:pPr>
              <w:pStyle w:val="TableParagraph"/>
              <w:spacing w:before="7"/>
              <w:contextualSpacing/>
              <w:rPr>
                <w:b/>
                <w:sz w:val="24"/>
                <w:szCs w:val="24"/>
              </w:rPr>
            </w:pPr>
          </w:p>
          <w:p w14:paraId="1812F23A" w14:textId="77777777" w:rsidR="000A25C1" w:rsidRPr="000A25C1" w:rsidRDefault="000A25C1" w:rsidP="000A25C1">
            <w:pPr>
              <w:pStyle w:val="TableParagraph"/>
              <w:spacing w:before="1"/>
              <w:ind w:left="108" w:right="403"/>
              <w:contextualSpacing/>
              <w:rPr>
                <w:sz w:val="24"/>
                <w:szCs w:val="24"/>
              </w:rPr>
            </w:pPr>
            <w:r w:rsidRPr="000A25C1">
              <w:rPr>
                <w:color w:val="221F1F"/>
                <w:sz w:val="24"/>
                <w:szCs w:val="24"/>
              </w:rPr>
              <w:t>Ритм</w:t>
            </w:r>
            <w:r w:rsidRPr="000A25C1">
              <w:rPr>
                <w:color w:val="221F1F"/>
                <w:spacing w:val="-7"/>
                <w:sz w:val="24"/>
                <w:szCs w:val="24"/>
              </w:rPr>
              <w:t xml:space="preserve"> </w:t>
            </w:r>
            <w:r w:rsidRPr="000A25C1">
              <w:rPr>
                <w:color w:val="221F1F"/>
                <w:sz w:val="24"/>
                <w:szCs w:val="24"/>
              </w:rPr>
              <w:t>линий.</w:t>
            </w:r>
            <w:r w:rsidRPr="000A25C1">
              <w:rPr>
                <w:color w:val="221F1F"/>
                <w:spacing w:val="-7"/>
                <w:sz w:val="24"/>
                <w:szCs w:val="24"/>
              </w:rPr>
              <w:t xml:space="preserve"> </w:t>
            </w:r>
            <w:r w:rsidRPr="000A25C1">
              <w:rPr>
                <w:color w:val="221F1F"/>
                <w:sz w:val="24"/>
                <w:szCs w:val="24"/>
              </w:rPr>
              <w:t>Выразительность</w:t>
            </w:r>
            <w:r w:rsidRPr="000A25C1">
              <w:rPr>
                <w:color w:val="221F1F"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color w:val="221F1F"/>
                <w:sz w:val="24"/>
                <w:szCs w:val="24"/>
              </w:rPr>
              <w:t>линии.</w:t>
            </w:r>
          </w:p>
          <w:p w14:paraId="29E3469B" w14:textId="77777777" w:rsidR="000A25C1" w:rsidRPr="000A25C1" w:rsidRDefault="000A25C1" w:rsidP="000A25C1">
            <w:pPr>
              <w:pStyle w:val="TableParagraph"/>
              <w:spacing w:before="1"/>
              <w:contextualSpacing/>
              <w:rPr>
                <w:b/>
                <w:sz w:val="24"/>
                <w:szCs w:val="24"/>
              </w:rPr>
            </w:pPr>
          </w:p>
          <w:p w14:paraId="0F18703E" w14:textId="77777777" w:rsidR="000A25C1" w:rsidRPr="000A25C1" w:rsidRDefault="000A25C1" w:rsidP="000A25C1">
            <w:pPr>
              <w:pStyle w:val="TableParagraph"/>
              <w:ind w:left="108" w:right="460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Пастель</w:t>
            </w:r>
            <w:r w:rsidRPr="000A25C1">
              <w:rPr>
                <w:spacing w:val="-3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</w:t>
            </w:r>
            <w:r w:rsidRPr="000A25C1">
              <w:rPr>
                <w:spacing w:val="-4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мелки. Ритм</w:t>
            </w:r>
            <w:r w:rsidRPr="000A25C1">
              <w:rPr>
                <w:spacing w:val="-5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пятен: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освоение</w:t>
            </w:r>
            <w:r w:rsidRPr="000A25C1">
              <w:rPr>
                <w:spacing w:val="-2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основ</w:t>
            </w:r>
            <w:r w:rsidRPr="000A25C1">
              <w:rPr>
                <w:spacing w:val="-2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композиции.</w:t>
            </w:r>
          </w:p>
          <w:p w14:paraId="3796BC63" w14:textId="77777777" w:rsidR="000A25C1" w:rsidRPr="000A25C1" w:rsidRDefault="000A25C1" w:rsidP="000A25C1">
            <w:pPr>
              <w:pStyle w:val="TableParagraph"/>
              <w:spacing w:before="8"/>
              <w:contextualSpacing/>
              <w:rPr>
                <w:b/>
                <w:sz w:val="24"/>
                <w:szCs w:val="24"/>
              </w:rPr>
            </w:pPr>
          </w:p>
          <w:p w14:paraId="2CC5EED8" w14:textId="77777777" w:rsidR="000A25C1" w:rsidRPr="000A25C1" w:rsidRDefault="000A25C1" w:rsidP="000A25C1">
            <w:pPr>
              <w:pStyle w:val="TableParagraph"/>
              <w:ind w:left="108" w:right="591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Пропорции</w:t>
            </w:r>
            <w:r w:rsidRPr="000A25C1">
              <w:rPr>
                <w:spacing w:val="-6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—</w:t>
            </w:r>
            <w:r w:rsidRPr="000A25C1">
              <w:rPr>
                <w:spacing w:val="-3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соотношение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частей</w:t>
            </w:r>
            <w:r w:rsidRPr="000A25C1">
              <w:rPr>
                <w:spacing w:val="-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 целого.</w:t>
            </w:r>
          </w:p>
          <w:p w14:paraId="406895E2" w14:textId="77777777" w:rsidR="000A25C1" w:rsidRPr="000A25C1" w:rsidRDefault="000A25C1" w:rsidP="000A25C1">
            <w:pPr>
              <w:pStyle w:val="TableParagraph"/>
              <w:spacing w:before="2"/>
              <w:contextualSpacing/>
              <w:rPr>
                <w:b/>
                <w:sz w:val="24"/>
                <w:szCs w:val="24"/>
              </w:rPr>
            </w:pPr>
          </w:p>
          <w:p w14:paraId="074AC889" w14:textId="77777777" w:rsidR="000A25C1" w:rsidRPr="000A25C1" w:rsidRDefault="000A25C1" w:rsidP="000A25C1">
            <w:pPr>
              <w:pStyle w:val="TableParagraph"/>
              <w:ind w:left="108" w:right="258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Рисунок с натуры простого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предмета. Определение формы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предмета.</w:t>
            </w:r>
            <w:r w:rsidRPr="000A25C1">
              <w:rPr>
                <w:spacing w:val="-4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Соотношение</w:t>
            </w:r>
            <w:r w:rsidRPr="000A25C1">
              <w:rPr>
                <w:spacing w:val="-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частей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предмета</w:t>
            </w:r>
          </w:p>
        </w:tc>
        <w:tc>
          <w:tcPr>
            <w:tcW w:w="711" w:type="dxa"/>
          </w:tcPr>
          <w:p w14:paraId="5AFBE38B" w14:textId="77777777" w:rsidR="000A25C1" w:rsidRPr="000A25C1" w:rsidRDefault="000A25C1" w:rsidP="000A25C1">
            <w:pPr>
              <w:pStyle w:val="TableParagraph"/>
              <w:ind w:left="9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411" w:type="dxa"/>
          </w:tcPr>
          <w:p w14:paraId="0C55390B" w14:textId="77777777" w:rsidR="000A25C1" w:rsidRPr="000A25C1" w:rsidRDefault="000A25C1" w:rsidP="000A25C1">
            <w:pPr>
              <w:pStyle w:val="TableParagraph"/>
              <w:ind w:left="107" w:right="338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Использовать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информацию</w:t>
            </w:r>
            <w:r w:rsidRPr="000A25C1">
              <w:rPr>
                <w:spacing w:val="-8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из</w:t>
            </w:r>
            <w:r w:rsidRPr="000A25C1">
              <w:rPr>
                <w:spacing w:val="-3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текста</w:t>
            </w:r>
          </w:p>
          <w:p w14:paraId="3C7A23E7" w14:textId="77777777" w:rsidR="000A25C1" w:rsidRPr="000A25C1" w:rsidRDefault="000A25C1" w:rsidP="000A25C1">
            <w:pPr>
              <w:pStyle w:val="TableParagraph"/>
              <w:spacing w:before="8"/>
              <w:contextualSpacing/>
              <w:rPr>
                <w:b/>
                <w:sz w:val="24"/>
                <w:szCs w:val="24"/>
              </w:rPr>
            </w:pPr>
          </w:p>
          <w:p w14:paraId="34C024A5" w14:textId="77777777" w:rsidR="000A25C1" w:rsidRPr="000A25C1" w:rsidRDefault="000A25C1" w:rsidP="000A25C1">
            <w:pPr>
              <w:pStyle w:val="TableParagraph"/>
              <w:spacing w:before="1"/>
              <w:ind w:left="107" w:right="163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Понимать и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использовать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формальные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конструкции,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основанные на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определениях, правилах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 формальных системах,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а</w:t>
            </w:r>
            <w:r w:rsidRPr="000A25C1">
              <w:rPr>
                <w:spacing w:val="4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также</w:t>
            </w:r>
            <w:r w:rsidRPr="000A25C1">
              <w:rPr>
                <w:spacing w:val="-6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алгоритмы</w:t>
            </w:r>
          </w:p>
        </w:tc>
        <w:tc>
          <w:tcPr>
            <w:tcW w:w="2551" w:type="dxa"/>
          </w:tcPr>
          <w:p w14:paraId="4A4A8B9B" w14:textId="77777777" w:rsidR="000A25C1" w:rsidRPr="000A25C1" w:rsidRDefault="000A25C1" w:rsidP="000A25C1">
            <w:pPr>
              <w:pStyle w:val="TableParagraph"/>
              <w:ind w:left="101" w:right="87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Цвет как средство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выражения: тихие (глухие)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 звонкие цвета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hyperlink r:id="rId85">
              <w:r w:rsidRPr="000A25C1">
                <w:rPr>
                  <w:color w:val="0000FF"/>
                  <w:sz w:val="24"/>
                  <w:szCs w:val="24"/>
                  <w:u w:val="single" w:color="0000FF"/>
                </w:rPr>
                <w:t>https://uchebnik.mos.ru/mate</w:t>
              </w:r>
            </w:hyperlink>
            <w:r w:rsidRPr="000A25C1">
              <w:rPr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86">
              <w:r w:rsidRPr="000A25C1">
                <w:rPr>
                  <w:color w:val="0000FF"/>
                  <w:sz w:val="24"/>
                  <w:szCs w:val="24"/>
                  <w:u w:val="single" w:color="0000FF"/>
                </w:rPr>
                <w:t>rial_view/lesson_templates/1</w:t>
              </w:r>
            </w:hyperlink>
            <w:r w:rsidRPr="000A25C1">
              <w:rPr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87">
              <w:r w:rsidRPr="000A25C1">
                <w:rPr>
                  <w:color w:val="0000FF"/>
                  <w:sz w:val="24"/>
                  <w:szCs w:val="24"/>
                  <w:u w:val="single" w:color="0000FF"/>
                </w:rPr>
                <w:t>794575?menuReferrer=catal</w:t>
              </w:r>
            </w:hyperlink>
            <w:r w:rsidRPr="000A25C1">
              <w:rPr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88">
              <w:r w:rsidRPr="000A25C1">
                <w:rPr>
                  <w:color w:val="0000FF"/>
                  <w:sz w:val="24"/>
                  <w:szCs w:val="24"/>
                  <w:u w:val="single" w:color="0000FF"/>
                </w:rPr>
                <w:t>ogue</w:t>
              </w:r>
            </w:hyperlink>
          </w:p>
          <w:p w14:paraId="28DAA5F5" w14:textId="77777777" w:rsidR="000A25C1" w:rsidRPr="000A25C1" w:rsidRDefault="000A25C1" w:rsidP="000A25C1">
            <w:pPr>
              <w:pStyle w:val="TableParagraph"/>
              <w:ind w:left="101" w:right="173"/>
              <w:contextualSpacing/>
              <w:rPr>
                <w:sz w:val="24"/>
                <w:szCs w:val="24"/>
                <w:lang w:val="en-US"/>
              </w:rPr>
            </w:pPr>
            <w:r w:rsidRPr="000A25C1">
              <w:rPr>
                <w:sz w:val="24"/>
                <w:szCs w:val="24"/>
              </w:rPr>
              <w:t>Тестовые</w:t>
            </w:r>
            <w:r w:rsidRPr="000A25C1">
              <w:rPr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sz w:val="24"/>
                <w:szCs w:val="24"/>
              </w:rPr>
              <w:t>задания</w:t>
            </w:r>
            <w:r w:rsidRPr="000A25C1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hyperlink r:id="rId89">
              <w:r w:rsidRPr="000A25C1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https://uchebnik.mos.ru/exa</w:t>
              </w:r>
            </w:hyperlink>
            <w:r w:rsidRPr="000A25C1">
              <w:rPr>
                <w:color w:val="0000FF"/>
                <w:spacing w:val="-47"/>
                <w:sz w:val="24"/>
                <w:szCs w:val="24"/>
                <w:lang w:val="en-US"/>
              </w:rPr>
              <w:t xml:space="preserve"> </w:t>
            </w:r>
            <w:hyperlink r:id="rId90">
              <w:r w:rsidRPr="000A25C1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m/test/training_task/364983</w:t>
              </w:r>
            </w:hyperlink>
            <w:r w:rsidRPr="000A25C1">
              <w:rPr>
                <w:color w:val="0000FF"/>
                <w:spacing w:val="-47"/>
                <w:sz w:val="24"/>
                <w:szCs w:val="24"/>
                <w:lang w:val="en-US"/>
              </w:rPr>
              <w:t xml:space="preserve"> </w:t>
            </w:r>
            <w:hyperlink r:id="rId91">
              <w:r w:rsidRPr="000A25C1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4</w:t>
              </w:r>
            </w:hyperlink>
          </w:p>
          <w:p w14:paraId="671D6A04" w14:textId="77777777" w:rsidR="000A25C1" w:rsidRPr="000A25C1" w:rsidRDefault="000A25C1" w:rsidP="000A25C1">
            <w:pPr>
              <w:pStyle w:val="TableParagraph"/>
              <w:ind w:left="101" w:right="246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Видео</w:t>
            </w:r>
            <w:r w:rsidRPr="000A25C1">
              <w:rPr>
                <w:spacing w:val="-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«Русская</w:t>
            </w:r>
            <w:r w:rsidRPr="000A25C1">
              <w:rPr>
                <w:spacing w:val="-2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народная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сказка</w:t>
            </w:r>
          </w:p>
          <w:p w14:paraId="6E78F644" w14:textId="77777777" w:rsidR="000A25C1" w:rsidRPr="000A25C1" w:rsidRDefault="000A25C1" w:rsidP="000A25C1">
            <w:pPr>
              <w:pStyle w:val="TableParagraph"/>
              <w:ind w:left="101" w:right="138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"Крылатый, мохнатый да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масленый"» (иллюстрации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в</w:t>
            </w:r>
          </w:p>
          <w:p w14:paraId="318C6E3D" w14:textId="77777777" w:rsidR="000A25C1" w:rsidRPr="000A25C1" w:rsidRDefault="000A25C1" w:rsidP="000A25C1">
            <w:pPr>
              <w:pStyle w:val="TableParagraph"/>
              <w:ind w:left="101" w:right="87"/>
              <w:contextualSpacing/>
              <w:rPr>
                <w:sz w:val="24"/>
                <w:szCs w:val="24"/>
                <w:lang w:val="en-US"/>
              </w:rPr>
            </w:pPr>
            <w:r w:rsidRPr="000A25C1">
              <w:rPr>
                <w:sz w:val="24"/>
                <w:szCs w:val="24"/>
              </w:rPr>
              <w:t>книгах</w:t>
            </w:r>
            <w:r w:rsidRPr="000A25C1">
              <w:rPr>
                <w:sz w:val="24"/>
                <w:szCs w:val="24"/>
                <w:lang w:val="en-US"/>
              </w:rPr>
              <w:t>)</w:t>
            </w:r>
            <w:r w:rsidRPr="000A25C1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sz w:val="24"/>
                <w:szCs w:val="24"/>
                <w:lang w:val="en-US"/>
              </w:rPr>
              <w:t>(</w:t>
            </w:r>
            <w:r w:rsidRPr="000A25C1">
              <w:rPr>
                <w:sz w:val="24"/>
                <w:szCs w:val="24"/>
              </w:rPr>
              <w:t>МЭШ</w:t>
            </w:r>
            <w:r w:rsidRPr="000A25C1">
              <w:rPr>
                <w:sz w:val="24"/>
                <w:szCs w:val="24"/>
                <w:lang w:val="en-US"/>
              </w:rPr>
              <w:t>)</w:t>
            </w:r>
            <w:r w:rsidRPr="000A25C1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https://uchebnik.mos.ru/mate</w:t>
            </w:r>
            <w:r w:rsidRPr="000A25C1">
              <w:rPr>
                <w:color w:val="0000FF"/>
                <w:spacing w:val="-47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rial_view/atomic_objects/97</w:t>
            </w:r>
            <w:r w:rsidRPr="000A25C1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45448?menuReferrer=/catal</w:t>
            </w:r>
            <w:r w:rsidRPr="000A25C1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ogue</w:t>
            </w:r>
          </w:p>
          <w:p w14:paraId="736DE469" w14:textId="77777777" w:rsidR="000A25C1" w:rsidRPr="000A25C1" w:rsidRDefault="000A25C1" w:rsidP="000A25C1">
            <w:pPr>
              <w:pStyle w:val="TableParagraph"/>
              <w:ind w:left="101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Урок теплые и холодные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цвета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hyperlink r:id="rId92">
              <w:r w:rsidRPr="000A25C1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https://www.youtube.com/w</w:t>
              </w:r>
            </w:hyperlink>
          </w:p>
          <w:p w14:paraId="59E09092" w14:textId="77777777" w:rsidR="000A25C1" w:rsidRPr="000A25C1" w:rsidRDefault="000A25C1" w:rsidP="000A25C1">
            <w:pPr>
              <w:pStyle w:val="TableParagraph"/>
              <w:ind w:left="101"/>
              <w:contextualSpacing/>
              <w:rPr>
                <w:sz w:val="24"/>
                <w:szCs w:val="24"/>
              </w:rPr>
            </w:pPr>
            <w:hyperlink r:id="rId93">
              <w:r w:rsidRPr="000A25C1">
                <w:rPr>
                  <w:color w:val="0000FF"/>
                  <w:sz w:val="24"/>
                  <w:szCs w:val="24"/>
                  <w:u w:val="single" w:color="0000FF"/>
                </w:rPr>
                <w:t>atch?v=Y8iYTL9nNKY</w:t>
              </w:r>
            </w:hyperlink>
          </w:p>
        </w:tc>
        <w:tc>
          <w:tcPr>
            <w:tcW w:w="2128" w:type="dxa"/>
          </w:tcPr>
          <w:p w14:paraId="171717C5" w14:textId="77777777" w:rsidR="000A25C1" w:rsidRPr="000A25C1" w:rsidRDefault="000F5C38" w:rsidP="000A25C1">
            <w:pPr>
              <w:pStyle w:val="TableParagraph"/>
              <w:contextualSpacing/>
              <w:rPr>
                <w:sz w:val="24"/>
                <w:szCs w:val="24"/>
              </w:rPr>
            </w:pPr>
            <w:r w:rsidRPr="00AF0A03">
              <w:rPr>
                <w:sz w:val="24"/>
                <w:szCs w:val="24"/>
              </w:rPr>
              <w:lastRenderedPageBreak/>
              <w:t>Устный опрос. Практическая работа</w:t>
            </w:r>
          </w:p>
        </w:tc>
      </w:tr>
    </w:tbl>
    <w:p w14:paraId="142259BB" w14:textId="77777777" w:rsidR="000A25C1" w:rsidRPr="000A25C1" w:rsidRDefault="000A25C1" w:rsidP="000A25C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0A25C1" w:rsidRPr="000A25C1">
          <w:pgSz w:w="16840" w:h="11910" w:orient="landscape"/>
          <w:pgMar w:top="840" w:right="140" w:bottom="1100" w:left="160" w:header="0" w:footer="913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850"/>
        <w:gridCol w:w="990"/>
        <w:gridCol w:w="3122"/>
        <w:gridCol w:w="711"/>
        <w:gridCol w:w="2411"/>
        <w:gridCol w:w="2551"/>
        <w:gridCol w:w="2128"/>
      </w:tblGrid>
      <w:tr w:rsidR="000A25C1" w:rsidRPr="00683BFA" w14:paraId="112625E1" w14:textId="77777777" w:rsidTr="00AC071A">
        <w:trPr>
          <w:trHeight w:val="2073"/>
        </w:trPr>
        <w:tc>
          <w:tcPr>
            <w:tcW w:w="711" w:type="dxa"/>
          </w:tcPr>
          <w:p w14:paraId="04D91CF3" w14:textId="77777777" w:rsidR="000A25C1" w:rsidRPr="000A25C1" w:rsidRDefault="000A25C1" w:rsidP="000A25C1">
            <w:pPr>
              <w:pStyle w:val="TableParagraph"/>
              <w:ind w:left="105" w:right="153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lastRenderedPageBreak/>
              <w:t>№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pacing w:val="-1"/>
                <w:sz w:val="24"/>
                <w:szCs w:val="24"/>
              </w:rPr>
              <w:t>урок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14:paraId="18384ABB" w14:textId="77777777" w:rsidR="000A25C1" w:rsidRPr="000A25C1" w:rsidRDefault="000A25C1" w:rsidP="000A25C1">
            <w:pPr>
              <w:pStyle w:val="TableParagraph"/>
              <w:ind w:left="110" w:right="85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Плани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руема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я</w:t>
            </w:r>
            <w:r w:rsidRPr="000A25C1">
              <w:rPr>
                <w:b/>
                <w:spacing w:val="2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дата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провед</w:t>
            </w:r>
            <w:r w:rsidRPr="000A25C1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ения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990" w:type="dxa"/>
          </w:tcPr>
          <w:p w14:paraId="4297A11B" w14:textId="77777777" w:rsidR="000A25C1" w:rsidRPr="000A25C1" w:rsidRDefault="000A25C1" w:rsidP="000A25C1">
            <w:pPr>
              <w:pStyle w:val="TableParagraph"/>
              <w:ind w:left="104" w:right="142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Фактич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еская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дата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проведе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ния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3122" w:type="dxa"/>
          </w:tcPr>
          <w:p w14:paraId="4E0C52FD" w14:textId="77777777" w:rsidR="000A25C1" w:rsidRPr="000A25C1" w:rsidRDefault="000A25C1" w:rsidP="000A25C1">
            <w:pPr>
              <w:pStyle w:val="TableParagraph"/>
              <w:ind w:left="108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711" w:type="dxa"/>
          </w:tcPr>
          <w:p w14:paraId="49D88701" w14:textId="77777777" w:rsidR="000A25C1" w:rsidRPr="000A25C1" w:rsidRDefault="000A25C1" w:rsidP="000A25C1">
            <w:pPr>
              <w:pStyle w:val="TableParagraph"/>
              <w:ind w:left="108" w:right="104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pacing w:val="-1"/>
                <w:sz w:val="24"/>
                <w:szCs w:val="24"/>
              </w:rPr>
              <w:t>Коли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чест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во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часо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411" w:type="dxa"/>
          </w:tcPr>
          <w:p w14:paraId="12C01C10" w14:textId="77777777" w:rsidR="000A25C1" w:rsidRPr="000A25C1" w:rsidRDefault="000A25C1" w:rsidP="000A25C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5C1">
              <w:rPr>
                <w:rFonts w:ascii="Times New Roman" w:hAnsi="Times New Roman" w:cs="Times New Roman"/>
                <w:b/>
                <w:sz w:val="24"/>
                <w:szCs w:val="24"/>
              </w:rPr>
              <w:t>Идентификатор Функциональной грамотности</w:t>
            </w:r>
          </w:p>
          <w:p w14:paraId="6F015E76" w14:textId="77777777" w:rsidR="000A25C1" w:rsidRPr="000A25C1" w:rsidRDefault="000A25C1" w:rsidP="000A25C1">
            <w:pPr>
              <w:pStyle w:val="TableParagraph"/>
              <w:ind w:left="107" w:right="98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2291CE1A" w14:textId="77777777" w:rsidR="000A25C1" w:rsidRPr="000A25C1" w:rsidRDefault="000A25C1" w:rsidP="000A25C1">
            <w:pPr>
              <w:pStyle w:val="TableParagraph"/>
              <w:ind w:left="101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ЦОР</w:t>
            </w:r>
          </w:p>
        </w:tc>
        <w:tc>
          <w:tcPr>
            <w:tcW w:w="2128" w:type="dxa"/>
          </w:tcPr>
          <w:p w14:paraId="4E9C9163" w14:textId="77777777" w:rsidR="000A25C1" w:rsidRPr="000A25C1" w:rsidRDefault="000A25C1" w:rsidP="000A25C1">
            <w:pPr>
              <w:pStyle w:val="TableParagraph"/>
              <w:ind w:left="105" w:right="713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Контроль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(проверяемые</w:t>
            </w:r>
            <w:r w:rsidRPr="000A25C1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элементы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содержания)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(ПУ. ПЭС</w:t>
            </w:r>
          </w:p>
          <w:p w14:paraId="678269EA" w14:textId="77777777" w:rsidR="000A25C1" w:rsidRPr="000A25C1" w:rsidRDefault="000A25C1" w:rsidP="000A25C1">
            <w:pPr>
              <w:pStyle w:val="TableParagraph"/>
              <w:ind w:left="105" w:right="89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Предметные умения.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Проверяемые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элементы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содержания)</w:t>
            </w:r>
          </w:p>
        </w:tc>
      </w:tr>
      <w:tr w:rsidR="000A25C1" w:rsidRPr="000A25C1" w14:paraId="5EED510D" w14:textId="77777777" w:rsidTr="00AC071A">
        <w:trPr>
          <w:trHeight w:val="6411"/>
        </w:trPr>
        <w:tc>
          <w:tcPr>
            <w:tcW w:w="711" w:type="dxa"/>
          </w:tcPr>
          <w:p w14:paraId="7F87E37A" w14:textId="77777777" w:rsidR="000A25C1" w:rsidRPr="000A25C1" w:rsidRDefault="000A25C1" w:rsidP="000A25C1">
            <w:pPr>
              <w:pStyle w:val="TableParagraph"/>
              <w:spacing w:before="7"/>
              <w:contextualSpacing/>
              <w:rPr>
                <w:b/>
                <w:sz w:val="24"/>
                <w:szCs w:val="24"/>
              </w:rPr>
            </w:pPr>
          </w:p>
          <w:p w14:paraId="1B2ECF1C" w14:textId="77777777" w:rsidR="000A25C1" w:rsidRPr="000A25C1" w:rsidRDefault="000A25C1" w:rsidP="000A25C1">
            <w:pPr>
              <w:pStyle w:val="TableParagraph"/>
              <w:ind w:left="230" w:right="230"/>
              <w:contextualSpacing/>
              <w:jc w:val="center"/>
              <w:rPr>
                <w:b/>
                <w:sz w:val="24"/>
                <w:szCs w:val="24"/>
              </w:rPr>
            </w:pPr>
          </w:p>
          <w:p w14:paraId="6DCC2E86" w14:textId="77777777" w:rsidR="000A25C1" w:rsidRPr="000A25C1" w:rsidRDefault="000A25C1" w:rsidP="000A25C1">
            <w:pPr>
              <w:pStyle w:val="TableParagraph"/>
              <w:ind w:left="230" w:right="230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13</w:t>
            </w:r>
          </w:p>
          <w:p w14:paraId="4D21C437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23713D6F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4A4EA1CB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45A1B3C0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67799FC5" w14:textId="77777777" w:rsidR="000A25C1" w:rsidRPr="000A25C1" w:rsidRDefault="000A25C1" w:rsidP="000A25C1">
            <w:pPr>
              <w:pStyle w:val="TableParagraph"/>
              <w:spacing w:before="4"/>
              <w:contextualSpacing/>
              <w:rPr>
                <w:b/>
                <w:sz w:val="24"/>
                <w:szCs w:val="24"/>
              </w:rPr>
            </w:pPr>
          </w:p>
          <w:p w14:paraId="3FF32C4C" w14:textId="77777777" w:rsidR="000A25C1" w:rsidRPr="000A25C1" w:rsidRDefault="000A25C1" w:rsidP="000A25C1">
            <w:pPr>
              <w:pStyle w:val="TableParagraph"/>
              <w:ind w:left="230" w:right="230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14</w:t>
            </w:r>
          </w:p>
          <w:p w14:paraId="6EF73061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1C07F21A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77DF8278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549D2A2E" w14:textId="77777777" w:rsidR="000A25C1" w:rsidRPr="000A25C1" w:rsidRDefault="000A25C1" w:rsidP="000A25C1">
            <w:pPr>
              <w:pStyle w:val="TableParagraph"/>
              <w:spacing w:before="159"/>
              <w:ind w:left="230" w:right="230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15, 16</w:t>
            </w:r>
          </w:p>
        </w:tc>
        <w:tc>
          <w:tcPr>
            <w:tcW w:w="850" w:type="dxa"/>
          </w:tcPr>
          <w:p w14:paraId="2C6818D4" w14:textId="77777777" w:rsidR="000A25C1" w:rsidRPr="000A25C1" w:rsidRDefault="000A25C1" w:rsidP="000A25C1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14:paraId="308D48FF" w14:textId="77777777" w:rsidR="000A25C1" w:rsidRPr="000A25C1" w:rsidRDefault="000A25C1" w:rsidP="000A25C1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3122" w:type="dxa"/>
          </w:tcPr>
          <w:p w14:paraId="37361928" w14:textId="77777777" w:rsidR="000A25C1" w:rsidRPr="000A25C1" w:rsidRDefault="000A25C1" w:rsidP="000A25C1">
            <w:pPr>
              <w:pStyle w:val="TableParagraph"/>
              <w:ind w:left="108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Модуль</w:t>
            </w:r>
            <w:r w:rsidRPr="000A25C1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«Скульптура»</w:t>
            </w:r>
          </w:p>
          <w:p w14:paraId="316FE80D" w14:textId="77777777" w:rsidR="000A25C1" w:rsidRPr="000A25C1" w:rsidRDefault="000A25C1" w:rsidP="000A25C1">
            <w:pPr>
              <w:pStyle w:val="TableParagraph"/>
              <w:spacing w:before="3"/>
              <w:contextualSpacing/>
              <w:rPr>
                <w:b/>
                <w:sz w:val="24"/>
                <w:szCs w:val="24"/>
              </w:rPr>
            </w:pPr>
          </w:p>
          <w:p w14:paraId="2D26105E" w14:textId="77777777" w:rsidR="000A25C1" w:rsidRPr="000A25C1" w:rsidRDefault="000A25C1" w:rsidP="000A25C1">
            <w:pPr>
              <w:pStyle w:val="TableParagraph"/>
              <w:ind w:left="108" w:right="255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Лепка из пластилина или глины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игрушки</w:t>
            </w:r>
            <w:r w:rsidRPr="000A25C1">
              <w:rPr>
                <w:spacing w:val="-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—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сказочного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животного по мотивам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выбранного художественного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народного</w:t>
            </w:r>
            <w:r w:rsidRPr="000A25C1">
              <w:rPr>
                <w:spacing w:val="-4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промысла</w:t>
            </w:r>
          </w:p>
          <w:p w14:paraId="284EB13A" w14:textId="77777777" w:rsidR="000A25C1" w:rsidRPr="000A25C1" w:rsidRDefault="000A25C1" w:rsidP="000A25C1">
            <w:pPr>
              <w:pStyle w:val="TableParagraph"/>
              <w:spacing w:before="3"/>
              <w:contextualSpacing/>
              <w:rPr>
                <w:b/>
                <w:sz w:val="24"/>
                <w:szCs w:val="24"/>
              </w:rPr>
            </w:pPr>
          </w:p>
          <w:p w14:paraId="6DF1D80F" w14:textId="77777777" w:rsidR="000A25C1" w:rsidRPr="000A25C1" w:rsidRDefault="000A25C1" w:rsidP="000A25C1">
            <w:pPr>
              <w:pStyle w:val="TableParagraph"/>
              <w:ind w:left="108" w:right="172"/>
              <w:contextualSpacing/>
              <w:jc w:val="both"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Лепка животных (кошка, собака,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медвежонок и др .) с пере- дачей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характерной</w:t>
            </w:r>
            <w:r w:rsidRPr="000A25C1">
              <w:rPr>
                <w:spacing w:val="-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пластики</w:t>
            </w:r>
            <w:r w:rsidRPr="000A25C1">
              <w:rPr>
                <w:spacing w:val="-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движения.</w:t>
            </w:r>
          </w:p>
          <w:p w14:paraId="71FA970E" w14:textId="77777777" w:rsidR="000A25C1" w:rsidRPr="000A25C1" w:rsidRDefault="000A25C1" w:rsidP="000A25C1">
            <w:pPr>
              <w:pStyle w:val="TableParagraph"/>
              <w:spacing w:before="2"/>
              <w:contextualSpacing/>
              <w:rPr>
                <w:b/>
                <w:sz w:val="24"/>
                <w:szCs w:val="24"/>
              </w:rPr>
            </w:pPr>
          </w:p>
          <w:p w14:paraId="3581EB99" w14:textId="77777777" w:rsidR="000A25C1" w:rsidRPr="000A25C1" w:rsidRDefault="000A25C1" w:rsidP="000A25C1">
            <w:pPr>
              <w:pStyle w:val="TableParagraph"/>
              <w:ind w:left="108" w:right="98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Изображение</w:t>
            </w:r>
            <w:r w:rsidRPr="000A25C1">
              <w:rPr>
                <w:spacing w:val="-6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движения</w:t>
            </w:r>
            <w:r w:rsidRPr="000A25C1">
              <w:rPr>
                <w:spacing w:val="-4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</w:t>
            </w:r>
            <w:r w:rsidRPr="000A25C1">
              <w:rPr>
                <w:spacing w:val="-5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статики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в</w:t>
            </w:r>
            <w:r w:rsidRPr="000A25C1">
              <w:rPr>
                <w:spacing w:val="2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скульптуре:</w:t>
            </w:r>
            <w:r w:rsidRPr="000A25C1">
              <w:rPr>
                <w:spacing w:val="3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лепка</w:t>
            </w:r>
            <w:r w:rsidRPr="000A25C1">
              <w:rPr>
                <w:spacing w:val="3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из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пластилина</w:t>
            </w:r>
            <w:r w:rsidRPr="000A25C1">
              <w:rPr>
                <w:spacing w:val="3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тяжёлой,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неповоротливой и лёгкой,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стремительной</w:t>
            </w:r>
            <w:r w:rsidRPr="000A25C1">
              <w:rPr>
                <w:spacing w:val="-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формы</w:t>
            </w:r>
          </w:p>
        </w:tc>
        <w:tc>
          <w:tcPr>
            <w:tcW w:w="711" w:type="dxa"/>
          </w:tcPr>
          <w:p w14:paraId="54381BA1" w14:textId="77777777" w:rsidR="000A25C1" w:rsidRPr="000A25C1" w:rsidRDefault="000A25C1" w:rsidP="000A25C1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14:paraId="0788E188" w14:textId="77777777" w:rsidR="000A25C1" w:rsidRPr="000A25C1" w:rsidRDefault="000A25C1" w:rsidP="000A25C1">
            <w:pPr>
              <w:pStyle w:val="TableParagraph"/>
              <w:ind w:left="107" w:right="338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Использовать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информацию</w:t>
            </w:r>
            <w:r w:rsidRPr="000A25C1">
              <w:rPr>
                <w:spacing w:val="-8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из</w:t>
            </w:r>
            <w:r w:rsidRPr="000A25C1">
              <w:rPr>
                <w:spacing w:val="-3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текста</w:t>
            </w:r>
          </w:p>
          <w:p w14:paraId="2940E36B" w14:textId="77777777" w:rsidR="000A25C1" w:rsidRPr="000A25C1" w:rsidRDefault="000A25C1" w:rsidP="000A25C1">
            <w:pPr>
              <w:pStyle w:val="TableParagraph"/>
              <w:spacing w:before="1"/>
              <w:contextualSpacing/>
              <w:rPr>
                <w:b/>
                <w:sz w:val="24"/>
                <w:szCs w:val="24"/>
              </w:rPr>
            </w:pPr>
          </w:p>
          <w:p w14:paraId="39613E83" w14:textId="77777777" w:rsidR="000A25C1" w:rsidRPr="000A25C1" w:rsidRDefault="000A25C1" w:rsidP="000A25C1">
            <w:pPr>
              <w:pStyle w:val="TableParagraph"/>
              <w:ind w:left="107" w:right="163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Понимать и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использовать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формальные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конструкции,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основанные на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определениях, правилах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 формальных системах,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а</w:t>
            </w:r>
            <w:r w:rsidRPr="000A25C1">
              <w:rPr>
                <w:spacing w:val="4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также</w:t>
            </w:r>
            <w:r w:rsidRPr="000A25C1">
              <w:rPr>
                <w:spacing w:val="-6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алгоритмы</w:t>
            </w:r>
          </w:p>
          <w:p w14:paraId="62A7FBBC" w14:textId="77777777" w:rsidR="000A25C1" w:rsidRPr="000A25C1" w:rsidRDefault="000A25C1" w:rsidP="000A25C1">
            <w:pPr>
              <w:pStyle w:val="TableParagraph"/>
              <w:spacing w:before="5"/>
              <w:contextualSpacing/>
              <w:rPr>
                <w:b/>
                <w:sz w:val="24"/>
                <w:szCs w:val="24"/>
              </w:rPr>
            </w:pPr>
          </w:p>
          <w:p w14:paraId="61713476" w14:textId="77777777" w:rsidR="000A25C1" w:rsidRPr="000A25C1" w:rsidRDefault="000A25C1" w:rsidP="000A25C1">
            <w:pPr>
              <w:pStyle w:val="TableParagraph"/>
              <w:ind w:left="107" w:right="593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Традиции и обычаи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(аспект: понимание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необходимости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межкультурного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диалога)</w:t>
            </w:r>
          </w:p>
        </w:tc>
        <w:tc>
          <w:tcPr>
            <w:tcW w:w="2551" w:type="dxa"/>
          </w:tcPr>
          <w:p w14:paraId="4EF6728D" w14:textId="77777777" w:rsidR="000A25C1" w:rsidRPr="000A25C1" w:rsidRDefault="000A25C1" w:rsidP="000A25C1">
            <w:pPr>
              <w:pStyle w:val="TableParagraph"/>
              <w:ind w:left="101" w:right="457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Урок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ВЫРАЗИТЕЛЬНОСТЬ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МАТЕРИАЛОВ ДЛЯ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РАБОТЫ</w:t>
            </w:r>
            <w:r w:rsidRPr="000A25C1">
              <w:rPr>
                <w:spacing w:val="-3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В</w:t>
            </w:r>
            <w:r w:rsidRPr="000A25C1">
              <w:rPr>
                <w:spacing w:val="-5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ОБЪЁМЕ.</w:t>
            </w:r>
          </w:p>
          <w:p w14:paraId="5F956356" w14:textId="77777777" w:rsidR="000A25C1" w:rsidRPr="000A25C1" w:rsidRDefault="000A25C1" w:rsidP="000A25C1">
            <w:pPr>
              <w:pStyle w:val="TableParagraph"/>
              <w:spacing w:before="2"/>
              <w:ind w:left="101" w:right="167"/>
              <w:contextualSpacing/>
              <w:rPr>
                <w:sz w:val="24"/>
                <w:szCs w:val="24"/>
              </w:rPr>
            </w:pPr>
            <w:hyperlink r:id="rId94">
              <w:r w:rsidRPr="000A25C1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https://www.youtube.com/w</w:t>
              </w:r>
            </w:hyperlink>
            <w:r w:rsidRPr="000A25C1">
              <w:rPr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95">
              <w:r w:rsidRPr="000A25C1">
                <w:rPr>
                  <w:color w:val="0000FF"/>
                  <w:sz w:val="24"/>
                  <w:szCs w:val="24"/>
                  <w:u w:val="single" w:color="0000FF"/>
                </w:rPr>
                <w:t>atch?v=l7RHFiLFpyU</w:t>
              </w:r>
            </w:hyperlink>
            <w:r w:rsidRPr="000A25C1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Урок «Филимоновская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игрушка»</w:t>
            </w:r>
          </w:p>
          <w:p w14:paraId="0110CB77" w14:textId="77777777" w:rsidR="000A25C1" w:rsidRPr="000A25C1" w:rsidRDefault="000A25C1" w:rsidP="000A25C1">
            <w:pPr>
              <w:pStyle w:val="TableParagraph"/>
              <w:spacing w:before="2"/>
              <w:ind w:left="101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(РЭШ)</w:t>
            </w:r>
          </w:p>
          <w:p w14:paraId="7C5A32F3" w14:textId="77777777" w:rsidR="000A25C1" w:rsidRPr="000A25C1" w:rsidRDefault="000A25C1" w:rsidP="000A25C1">
            <w:pPr>
              <w:pStyle w:val="TableParagraph"/>
              <w:ind w:left="101" w:right="155"/>
              <w:contextualSpacing/>
              <w:rPr>
                <w:sz w:val="24"/>
                <w:szCs w:val="24"/>
              </w:rPr>
            </w:pPr>
            <w:hyperlink r:id="rId96">
              <w:r w:rsidRPr="000A25C1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https://resh.edu.ru/subject/le</w:t>
              </w:r>
            </w:hyperlink>
            <w:r w:rsidRPr="000A25C1">
              <w:rPr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97">
              <w:r w:rsidRPr="000A25C1">
                <w:rPr>
                  <w:color w:val="0000FF"/>
                  <w:sz w:val="24"/>
                  <w:szCs w:val="24"/>
                  <w:u w:val="single" w:color="0000FF"/>
                </w:rPr>
                <w:t>sson/3780/start/176098/</w:t>
              </w:r>
            </w:hyperlink>
            <w:r w:rsidRPr="000A25C1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Видео «Пластилин»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(МЭШ)</w:t>
            </w:r>
          </w:p>
          <w:p w14:paraId="2B618040" w14:textId="77777777" w:rsidR="000A25C1" w:rsidRPr="000A25C1" w:rsidRDefault="000A25C1" w:rsidP="000A25C1">
            <w:pPr>
              <w:pStyle w:val="TableParagraph"/>
              <w:spacing w:before="1"/>
              <w:ind w:left="101" w:right="87"/>
              <w:contextualSpacing/>
              <w:rPr>
                <w:sz w:val="24"/>
                <w:szCs w:val="24"/>
                <w:lang w:val="en-US"/>
              </w:rPr>
            </w:pP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https://uchebnik.mos.ru/mate</w:t>
            </w:r>
            <w:r w:rsidRPr="000A25C1">
              <w:rPr>
                <w:color w:val="0000FF"/>
                <w:spacing w:val="-47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rial_view/atomic_objects/62</w:t>
            </w:r>
            <w:r w:rsidRPr="000A25C1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9325?menuReferrer=/catalo</w:t>
            </w:r>
            <w:r w:rsidRPr="000A25C1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gue</w:t>
            </w:r>
          </w:p>
          <w:p w14:paraId="5681F2E3" w14:textId="77777777" w:rsidR="000A25C1" w:rsidRPr="000A25C1" w:rsidRDefault="000A25C1" w:rsidP="000A25C1">
            <w:pPr>
              <w:pStyle w:val="TableParagraph"/>
              <w:ind w:left="101" w:firstLine="53"/>
              <w:contextualSpacing/>
              <w:rPr>
                <w:sz w:val="24"/>
                <w:szCs w:val="24"/>
                <w:lang w:val="en-US"/>
              </w:rPr>
            </w:pPr>
            <w:r w:rsidRPr="000A25C1">
              <w:rPr>
                <w:sz w:val="24"/>
                <w:szCs w:val="24"/>
              </w:rPr>
              <w:t>Тест</w:t>
            </w:r>
            <w:r w:rsidRPr="000A25C1">
              <w:rPr>
                <w:spacing w:val="3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sz w:val="24"/>
                <w:szCs w:val="24"/>
                <w:lang w:val="en-US"/>
              </w:rPr>
              <w:t>(</w:t>
            </w:r>
            <w:r w:rsidRPr="000A25C1">
              <w:rPr>
                <w:sz w:val="24"/>
                <w:szCs w:val="24"/>
              </w:rPr>
              <w:t>МЭШ</w:t>
            </w:r>
            <w:r w:rsidRPr="000A25C1">
              <w:rPr>
                <w:sz w:val="24"/>
                <w:szCs w:val="24"/>
                <w:lang w:val="en-US"/>
              </w:rPr>
              <w:t>)</w:t>
            </w:r>
            <w:r w:rsidRPr="000A25C1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hyperlink r:id="rId98">
              <w:r w:rsidRPr="000A25C1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https://uchebnik.mos.ru/exa</w:t>
              </w:r>
            </w:hyperlink>
            <w:r w:rsidRPr="000A25C1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99">
              <w:r w:rsidRPr="000A25C1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m/test/training_spec/269759</w:t>
              </w:r>
            </w:hyperlink>
          </w:p>
          <w:p w14:paraId="524FCDEC" w14:textId="77777777" w:rsidR="000A25C1" w:rsidRPr="000A25C1" w:rsidRDefault="000A25C1" w:rsidP="000A25C1">
            <w:pPr>
              <w:pStyle w:val="TableParagraph"/>
              <w:ind w:left="120"/>
              <w:contextualSpacing/>
              <w:rPr>
                <w:sz w:val="24"/>
                <w:szCs w:val="24"/>
                <w:lang w:val="en-US"/>
              </w:rPr>
            </w:pPr>
            <w:hyperlink r:id="rId100">
              <w:r w:rsidRPr="000A25C1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/task/1</w:t>
              </w:r>
            </w:hyperlink>
          </w:p>
          <w:p w14:paraId="5A9BC04F" w14:textId="77777777" w:rsidR="000A25C1" w:rsidRPr="000A25C1" w:rsidRDefault="000A25C1" w:rsidP="000A25C1">
            <w:pPr>
              <w:pStyle w:val="TableParagraph"/>
              <w:spacing w:before="2"/>
              <w:ind w:left="101" w:right="87"/>
              <w:contextualSpacing/>
              <w:rPr>
                <w:sz w:val="24"/>
                <w:szCs w:val="24"/>
                <w:lang w:val="en-US"/>
              </w:rPr>
            </w:pPr>
            <w:r w:rsidRPr="000A25C1">
              <w:rPr>
                <w:sz w:val="24"/>
                <w:szCs w:val="24"/>
              </w:rPr>
              <w:t>Видео</w:t>
            </w:r>
            <w:r w:rsidRPr="000A25C1">
              <w:rPr>
                <w:sz w:val="24"/>
                <w:szCs w:val="24"/>
                <w:lang w:val="en-US"/>
              </w:rPr>
              <w:t xml:space="preserve"> «</w:t>
            </w:r>
            <w:r w:rsidRPr="000A25C1">
              <w:rPr>
                <w:sz w:val="24"/>
                <w:szCs w:val="24"/>
              </w:rPr>
              <w:t>Филимоновская</w:t>
            </w:r>
            <w:r w:rsidRPr="000A25C1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sz w:val="24"/>
                <w:szCs w:val="24"/>
              </w:rPr>
              <w:t>игрушка</w:t>
            </w:r>
            <w:r w:rsidRPr="000A25C1">
              <w:rPr>
                <w:sz w:val="24"/>
                <w:szCs w:val="24"/>
                <w:lang w:val="en-US"/>
              </w:rPr>
              <w:t>»</w:t>
            </w:r>
            <w:r w:rsidRPr="000A25C1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hyperlink r:id="rId101">
              <w:r w:rsidRPr="000A25C1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https://uchebnik.mos.ru/mate</w:t>
              </w:r>
            </w:hyperlink>
            <w:r w:rsidRPr="000A25C1">
              <w:rPr>
                <w:color w:val="0000FF"/>
                <w:spacing w:val="-47"/>
                <w:sz w:val="24"/>
                <w:szCs w:val="24"/>
                <w:lang w:val="en-US"/>
              </w:rPr>
              <w:t xml:space="preserve"> </w:t>
            </w:r>
            <w:hyperlink r:id="rId102">
              <w:r w:rsidRPr="000A25C1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rial_view/atomic_objects/10</w:t>
              </w:r>
            </w:hyperlink>
            <w:r w:rsidRPr="000A25C1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103">
              <w:r w:rsidRPr="000A25C1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594339?menuReferrer=catal</w:t>
              </w:r>
            </w:hyperlink>
            <w:r w:rsidRPr="000A25C1">
              <w:rPr>
                <w:color w:val="0000FF"/>
                <w:spacing w:val="-47"/>
                <w:sz w:val="24"/>
                <w:szCs w:val="24"/>
                <w:lang w:val="en-US"/>
              </w:rPr>
              <w:t xml:space="preserve"> </w:t>
            </w:r>
            <w:hyperlink r:id="rId104">
              <w:r w:rsidRPr="000A25C1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ogue</w:t>
              </w:r>
            </w:hyperlink>
          </w:p>
          <w:p w14:paraId="242D6DEB" w14:textId="77777777" w:rsidR="000A25C1" w:rsidRPr="000A25C1" w:rsidRDefault="000A25C1" w:rsidP="000A25C1">
            <w:pPr>
              <w:pStyle w:val="TableParagraph"/>
              <w:ind w:left="101" w:right="87"/>
              <w:contextualSpacing/>
              <w:rPr>
                <w:sz w:val="24"/>
                <w:szCs w:val="24"/>
                <w:lang w:val="en-US"/>
              </w:rPr>
            </w:pPr>
          </w:p>
        </w:tc>
        <w:tc>
          <w:tcPr>
            <w:tcW w:w="2128" w:type="dxa"/>
          </w:tcPr>
          <w:p w14:paraId="7DDE9454" w14:textId="77777777" w:rsidR="000A25C1" w:rsidRPr="000A25C1" w:rsidRDefault="000F5C38" w:rsidP="000A25C1">
            <w:pPr>
              <w:pStyle w:val="TableParagraph"/>
              <w:contextualSpacing/>
              <w:rPr>
                <w:sz w:val="24"/>
                <w:szCs w:val="24"/>
                <w:lang w:val="en-US"/>
              </w:rPr>
            </w:pPr>
            <w:r w:rsidRPr="00AF0A03">
              <w:rPr>
                <w:sz w:val="24"/>
                <w:szCs w:val="24"/>
              </w:rPr>
              <w:lastRenderedPageBreak/>
              <w:t>Устный опрос. Практическая работа</w:t>
            </w:r>
          </w:p>
        </w:tc>
      </w:tr>
      <w:tr w:rsidR="000A25C1" w:rsidRPr="000A25C1" w14:paraId="7E352272" w14:textId="77777777" w:rsidTr="00AC071A">
        <w:trPr>
          <w:trHeight w:val="690"/>
        </w:trPr>
        <w:tc>
          <w:tcPr>
            <w:tcW w:w="711" w:type="dxa"/>
          </w:tcPr>
          <w:p w14:paraId="514B4759" w14:textId="77777777" w:rsidR="000A25C1" w:rsidRPr="000A25C1" w:rsidRDefault="000A25C1" w:rsidP="000A25C1">
            <w:pPr>
              <w:pStyle w:val="TableParagraph"/>
              <w:contextualSpacing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4FFD0330" w14:textId="77777777" w:rsidR="000A25C1" w:rsidRPr="000A25C1" w:rsidRDefault="000A25C1" w:rsidP="000A25C1">
            <w:pPr>
              <w:pStyle w:val="TableParagraph"/>
              <w:contextualSpacing/>
              <w:rPr>
                <w:sz w:val="24"/>
                <w:szCs w:val="24"/>
                <w:lang w:val="en-US"/>
              </w:rPr>
            </w:pPr>
          </w:p>
        </w:tc>
        <w:tc>
          <w:tcPr>
            <w:tcW w:w="990" w:type="dxa"/>
          </w:tcPr>
          <w:p w14:paraId="38702AD2" w14:textId="77777777" w:rsidR="000A25C1" w:rsidRPr="000A25C1" w:rsidRDefault="000A25C1" w:rsidP="000A25C1">
            <w:pPr>
              <w:pStyle w:val="TableParagraph"/>
              <w:contextualSpacing/>
              <w:rPr>
                <w:sz w:val="24"/>
                <w:szCs w:val="24"/>
                <w:lang w:val="en-US"/>
              </w:rPr>
            </w:pPr>
          </w:p>
        </w:tc>
        <w:tc>
          <w:tcPr>
            <w:tcW w:w="3122" w:type="dxa"/>
          </w:tcPr>
          <w:p w14:paraId="422780B9" w14:textId="77777777" w:rsidR="000A25C1" w:rsidRPr="000A25C1" w:rsidRDefault="000A25C1" w:rsidP="000A25C1">
            <w:pPr>
              <w:pStyle w:val="TableParagraph"/>
              <w:ind w:left="108" w:right="819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Реальность и фантазия</w:t>
            </w:r>
          </w:p>
          <w:p w14:paraId="00820929" w14:textId="77777777" w:rsidR="000A25C1" w:rsidRPr="000A25C1" w:rsidRDefault="000A25C1" w:rsidP="000A25C1">
            <w:pPr>
              <w:pStyle w:val="TableParagraph"/>
              <w:ind w:left="108" w:right="819"/>
              <w:contextualSpacing/>
              <w:rPr>
                <w:b/>
                <w:sz w:val="24"/>
                <w:szCs w:val="24"/>
              </w:rPr>
            </w:pPr>
          </w:p>
          <w:p w14:paraId="17A6161B" w14:textId="77777777" w:rsidR="000A25C1" w:rsidRPr="000A25C1" w:rsidRDefault="000A25C1" w:rsidP="000A25C1">
            <w:pPr>
              <w:pStyle w:val="TableParagraph"/>
              <w:ind w:left="108" w:right="819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Модуль «Декоративно -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прикладное</w:t>
            </w:r>
            <w:r w:rsidRPr="000A25C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искусство»</w:t>
            </w:r>
          </w:p>
        </w:tc>
        <w:tc>
          <w:tcPr>
            <w:tcW w:w="711" w:type="dxa"/>
          </w:tcPr>
          <w:p w14:paraId="59AAC3BA" w14:textId="77777777" w:rsidR="000A25C1" w:rsidRPr="000A25C1" w:rsidRDefault="000A25C1" w:rsidP="000A25C1">
            <w:pPr>
              <w:pStyle w:val="TableParagraph"/>
              <w:ind w:left="9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411" w:type="dxa"/>
          </w:tcPr>
          <w:p w14:paraId="0723AB93" w14:textId="77777777" w:rsidR="000A25C1" w:rsidRPr="000A25C1" w:rsidRDefault="000A25C1" w:rsidP="000A25C1">
            <w:pPr>
              <w:pStyle w:val="TableParagraph"/>
              <w:ind w:left="107" w:right="338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Использовать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информацию</w:t>
            </w:r>
            <w:r w:rsidRPr="000A25C1">
              <w:rPr>
                <w:spacing w:val="-8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из</w:t>
            </w:r>
            <w:r w:rsidRPr="000A25C1">
              <w:rPr>
                <w:spacing w:val="-3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текста</w:t>
            </w:r>
          </w:p>
        </w:tc>
        <w:tc>
          <w:tcPr>
            <w:tcW w:w="2551" w:type="dxa"/>
          </w:tcPr>
          <w:p w14:paraId="7E79DEE5" w14:textId="77777777" w:rsidR="000A25C1" w:rsidRPr="000A25C1" w:rsidRDefault="000A25C1" w:rsidP="000A25C1">
            <w:pPr>
              <w:pStyle w:val="TableParagraph"/>
              <w:ind w:left="120" w:hanging="20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Урок</w:t>
            </w:r>
            <w:r w:rsidRPr="000A25C1">
              <w:rPr>
                <w:spacing w:val="-4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«Орнамент</w:t>
            </w:r>
            <w:r w:rsidRPr="000A25C1">
              <w:rPr>
                <w:spacing w:val="-2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народов</w:t>
            </w:r>
          </w:p>
          <w:p w14:paraId="2468F5BF" w14:textId="77777777" w:rsidR="000A25C1" w:rsidRPr="000A25C1" w:rsidRDefault="000A25C1" w:rsidP="000A25C1">
            <w:pPr>
              <w:pStyle w:val="TableParagraph"/>
              <w:ind w:left="120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России. Хохлома»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(РЭШ)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hyperlink r:id="rId105">
              <w:r w:rsidRPr="000A25C1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https://resh.edu.ru/subject/le</w:t>
              </w:r>
            </w:hyperlink>
          </w:p>
        </w:tc>
        <w:tc>
          <w:tcPr>
            <w:tcW w:w="2128" w:type="dxa"/>
          </w:tcPr>
          <w:p w14:paraId="69A87248" w14:textId="77777777" w:rsidR="000A25C1" w:rsidRPr="000A25C1" w:rsidRDefault="000F5C38" w:rsidP="000A25C1">
            <w:pPr>
              <w:pStyle w:val="TableParagraph"/>
              <w:contextualSpacing/>
              <w:rPr>
                <w:sz w:val="24"/>
                <w:szCs w:val="24"/>
              </w:rPr>
            </w:pPr>
            <w:r w:rsidRPr="00AF0A03">
              <w:rPr>
                <w:sz w:val="24"/>
                <w:szCs w:val="24"/>
              </w:rPr>
              <w:t>Устный опрос. Практическая работа</w:t>
            </w:r>
          </w:p>
        </w:tc>
      </w:tr>
    </w:tbl>
    <w:p w14:paraId="57777E00" w14:textId="77777777" w:rsidR="000A25C1" w:rsidRPr="000A25C1" w:rsidRDefault="000A25C1" w:rsidP="000A25C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0A25C1" w:rsidRPr="000A25C1">
          <w:pgSz w:w="16840" w:h="11910" w:orient="landscape"/>
          <w:pgMar w:top="840" w:right="140" w:bottom="1100" w:left="160" w:header="0" w:footer="913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850"/>
        <w:gridCol w:w="990"/>
        <w:gridCol w:w="3122"/>
        <w:gridCol w:w="711"/>
        <w:gridCol w:w="2411"/>
        <w:gridCol w:w="2551"/>
        <w:gridCol w:w="2128"/>
      </w:tblGrid>
      <w:tr w:rsidR="000A25C1" w:rsidRPr="00683BFA" w14:paraId="67492542" w14:textId="77777777" w:rsidTr="00AC071A">
        <w:trPr>
          <w:trHeight w:val="2073"/>
        </w:trPr>
        <w:tc>
          <w:tcPr>
            <w:tcW w:w="711" w:type="dxa"/>
          </w:tcPr>
          <w:p w14:paraId="1E29B951" w14:textId="77777777" w:rsidR="000A25C1" w:rsidRPr="000A25C1" w:rsidRDefault="000A25C1" w:rsidP="000A25C1">
            <w:pPr>
              <w:pStyle w:val="TableParagraph"/>
              <w:ind w:left="105" w:right="153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lastRenderedPageBreak/>
              <w:t>№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pacing w:val="-1"/>
                <w:sz w:val="24"/>
                <w:szCs w:val="24"/>
              </w:rPr>
              <w:t>урок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14:paraId="41B720CF" w14:textId="77777777" w:rsidR="000A25C1" w:rsidRPr="000A25C1" w:rsidRDefault="000A25C1" w:rsidP="000A25C1">
            <w:pPr>
              <w:pStyle w:val="TableParagraph"/>
              <w:ind w:left="110" w:right="85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Плани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руема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я</w:t>
            </w:r>
            <w:r w:rsidRPr="000A25C1">
              <w:rPr>
                <w:b/>
                <w:spacing w:val="2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дата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провед</w:t>
            </w:r>
            <w:r w:rsidRPr="000A25C1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ения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990" w:type="dxa"/>
          </w:tcPr>
          <w:p w14:paraId="29726A82" w14:textId="77777777" w:rsidR="000A25C1" w:rsidRPr="000A25C1" w:rsidRDefault="000A25C1" w:rsidP="000A25C1">
            <w:pPr>
              <w:pStyle w:val="TableParagraph"/>
              <w:ind w:left="104" w:right="142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Фактич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еская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дата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проведе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ния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3122" w:type="dxa"/>
          </w:tcPr>
          <w:p w14:paraId="256CD7BE" w14:textId="77777777" w:rsidR="000A25C1" w:rsidRPr="000A25C1" w:rsidRDefault="000A25C1" w:rsidP="000A25C1">
            <w:pPr>
              <w:pStyle w:val="TableParagraph"/>
              <w:ind w:left="108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711" w:type="dxa"/>
          </w:tcPr>
          <w:p w14:paraId="5B9D57AF" w14:textId="77777777" w:rsidR="000A25C1" w:rsidRPr="000A25C1" w:rsidRDefault="000A25C1" w:rsidP="000A25C1">
            <w:pPr>
              <w:pStyle w:val="TableParagraph"/>
              <w:ind w:left="108" w:right="104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pacing w:val="-1"/>
                <w:sz w:val="24"/>
                <w:szCs w:val="24"/>
              </w:rPr>
              <w:t>Коли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чест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во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часо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411" w:type="dxa"/>
          </w:tcPr>
          <w:p w14:paraId="3E39AF3D" w14:textId="77777777" w:rsidR="000A25C1" w:rsidRPr="000A25C1" w:rsidRDefault="000A25C1" w:rsidP="000A25C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5C1">
              <w:rPr>
                <w:rFonts w:ascii="Times New Roman" w:hAnsi="Times New Roman" w:cs="Times New Roman"/>
                <w:b/>
                <w:sz w:val="24"/>
                <w:szCs w:val="24"/>
              </w:rPr>
              <w:t>Идентификатор Функциональной грамотности</w:t>
            </w:r>
          </w:p>
          <w:p w14:paraId="460488C2" w14:textId="77777777" w:rsidR="000A25C1" w:rsidRPr="000A25C1" w:rsidRDefault="000A25C1" w:rsidP="000A25C1">
            <w:pPr>
              <w:pStyle w:val="TableParagraph"/>
              <w:ind w:left="107" w:right="98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36FF4CE6" w14:textId="77777777" w:rsidR="000A25C1" w:rsidRPr="000A25C1" w:rsidRDefault="000A25C1" w:rsidP="000A25C1">
            <w:pPr>
              <w:pStyle w:val="TableParagraph"/>
              <w:ind w:left="101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ЦОР</w:t>
            </w:r>
          </w:p>
        </w:tc>
        <w:tc>
          <w:tcPr>
            <w:tcW w:w="2128" w:type="dxa"/>
          </w:tcPr>
          <w:p w14:paraId="7B35E5E6" w14:textId="77777777" w:rsidR="000A25C1" w:rsidRPr="000A25C1" w:rsidRDefault="000A25C1" w:rsidP="000A25C1">
            <w:pPr>
              <w:pStyle w:val="TableParagraph"/>
              <w:ind w:left="105" w:right="713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Контроль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(проверяемые</w:t>
            </w:r>
            <w:r w:rsidRPr="000A25C1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элементы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содержания)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(ПУ. ПЭС</w:t>
            </w:r>
          </w:p>
          <w:p w14:paraId="5DC19A4B" w14:textId="77777777" w:rsidR="000A25C1" w:rsidRPr="000A25C1" w:rsidRDefault="000A25C1" w:rsidP="000A25C1">
            <w:pPr>
              <w:pStyle w:val="TableParagraph"/>
              <w:ind w:left="105" w:right="89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Предметные умения.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Проверяемые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элементы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содержания)</w:t>
            </w:r>
          </w:p>
        </w:tc>
      </w:tr>
      <w:tr w:rsidR="000A25C1" w:rsidRPr="000A25C1" w14:paraId="7874F60D" w14:textId="77777777" w:rsidTr="00AC071A">
        <w:trPr>
          <w:trHeight w:val="6290"/>
        </w:trPr>
        <w:tc>
          <w:tcPr>
            <w:tcW w:w="711" w:type="dxa"/>
          </w:tcPr>
          <w:p w14:paraId="7C273209" w14:textId="77777777" w:rsidR="000A25C1" w:rsidRPr="000A25C1" w:rsidRDefault="000A25C1" w:rsidP="000A25C1">
            <w:pPr>
              <w:pStyle w:val="TableParagraph"/>
              <w:ind w:left="230" w:right="230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16</w:t>
            </w:r>
          </w:p>
          <w:p w14:paraId="06B7740A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46EB6558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4F9BC645" w14:textId="77777777" w:rsidR="000A25C1" w:rsidRPr="000A25C1" w:rsidRDefault="000A25C1" w:rsidP="000A25C1">
            <w:pPr>
              <w:pStyle w:val="TableParagraph"/>
              <w:spacing w:before="181"/>
              <w:ind w:left="230" w:right="230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17</w:t>
            </w:r>
          </w:p>
          <w:p w14:paraId="26123516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238B55AD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336288AB" w14:textId="77777777" w:rsidR="000A25C1" w:rsidRPr="000A25C1" w:rsidRDefault="000A25C1" w:rsidP="000A25C1">
            <w:pPr>
              <w:pStyle w:val="TableParagraph"/>
              <w:spacing w:before="187"/>
              <w:ind w:left="230" w:right="230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18</w:t>
            </w:r>
          </w:p>
          <w:p w14:paraId="6621D226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3A87E754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0AC24E19" w14:textId="77777777" w:rsidR="000A25C1" w:rsidRPr="000A25C1" w:rsidRDefault="000A25C1" w:rsidP="000A25C1">
            <w:pPr>
              <w:pStyle w:val="TableParagraph"/>
              <w:spacing w:before="186"/>
              <w:ind w:left="230" w:right="230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19</w:t>
            </w:r>
          </w:p>
          <w:p w14:paraId="5B3ABA9F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77163FAC" w14:textId="77777777" w:rsidR="000A25C1" w:rsidRPr="000A25C1" w:rsidRDefault="000A25C1" w:rsidP="000A25C1">
            <w:pPr>
              <w:pStyle w:val="TableParagraph"/>
              <w:spacing w:before="7"/>
              <w:contextualSpacing/>
              <w:rPr>
                <w:b/>
                <w:sz w:val="24"/>
                <w:szCs w:val="24"/>
              </w:rPr>
            </w:pPr>
          </w:p>
          <w:p w14:paraId="2B95A87D" w14:textId="77777777" w:rsidR="000A25C1" w:rsidRPr="000A25C1" w:rsidRDefault="000A25C1" w:rsidP="000A25C1">
            <w:pPr>
              <w:pStyle w:val="TableParagraph"/>
              <w:spacing w:before="1"/>
              <w:ind w:left="230" w:right="230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14:paraId="276D98C1" w14:textId="77777777" w:rsidR="000A25C1" w:rsidRPr="000A25C1" w:rsidRDefault="000A25C1" w:rsidP="000A25C1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14:paraId="3289F9AF" w14:textId="77777777" w:rsidR="000A25C1" w:rsidRPr="000A25C1" w:rsidRDefault="000A25C1" w:rsidP="000A25C1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3122" w:type="dxa"/>
          </w:tcPr>
          <w:p w14:paraId="723C72AE" w14:textId="77777777" w:rsidR="000A25C1" w:rsidRPr="000A25C1" w:rsidRDefault="000A25C1" w:rsidP="000A25C1">
            <w:pPr>
              <w:pStyle w:val="TableParagraph"/>
              <w:ind w:left="108" w:right="792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Рисунок</w:t>
            </w:r>
            <w:r w:rsidRPr="000A25C1">
              <w:rPr>
                <w:spacing w:val="-8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геометрического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орнамента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кружева</w:t>
            </w:r>
            <w:r w:rsidRPr="000A25C1">
              <w:rPr>
                <w:spacing w:val="2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или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вышивки.</w:t>
            </w:r>
          </w:p>
          <w:p w14:paraId="140881B0" w14:textId="77777777" w:rsidR="000A25C1" w:rsidRPr="000A25C1" w:rsidRDefault="000A25C1" w:rsidP="000A25C1">
            <w:pPr>
              <w:pStyle w:val="TableParagraph"/>
              <w:spacing w:before="11"/>
              <w:contextualSpacing/>
              <w:rPr>
                <w:b/>
                <w:sz w:val="24"/>
                <w:szCs w:val="24"/>
              </w:rPr>
            </w:pPr>
          </w:p>
          <w:p w14:paraId="2563F5CF" w14:textId="77777777" w:rsidR="000A25C1" w:rsidRPr="000A25C1" w:rsidRDefault="000A25C1" w:rsidP="000A25C1">
            <w:pPr>
              <w:pStyle w:val="TableParagraph"/>
              <w:ind w:left="108" w:right="204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Декоративная</w:t>
            </w:r>
            <w:r w:rsidRPr="000A25C1">
              <w:rPr>
                <w:spacing w:val="-8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композиция.</w:t>
            </w:r>
            <w:r w:rsidRPr="000A25C1">
              <w:rPr>
                <w:spacing w:val="-5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Ритм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пятен</w:t>
            </w:r>
            <w:r w:rsidRPr="000A25C1">
              <w:rPr>
                <w:spacing w:val="-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в</w:t>
            </w:r>
            <w:r w:rsidRPr="000A25C1">
              <w:rPr>
                <w:spacing w:val="2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декоративной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аппликации.</w:t>
            </w:r>
          </w:p>
          <w:p w14:paraId="06D9DADF" w14:textId="77777777" w:rsidR="000A25C1" w:rsidRPr="000A25C1" w:rsidRDefault="000A25C1" w:rsidP="000A25C1">
            <w:pPr>
              <w:pStyle w:val="TableParagraph"/>
              <w:spacing w:before="2"/>
              <w:contextualSpacing/>
              <w:rPr>
                <w:b/>
                <w:sz w:val="24"/>
                <w:szCs w:val="24"/>
              </w:rPr>
            </w:pPr>
          </w:p>
          <w:p w14:paraId="6EAE5A3A" w14:textId="77777777" w:rsidR="000A25C1" w:rsidRPr="000A25C1" w:rsidRDefault="000A25C1" w:rsidP="000A25C1">
            <w:pPr>
              <w:pStyle w:val="TableParagraph"/>
              <w:ind w:left="108" w:right="278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Поделки</w:t>
            </w:r>
            <w:r w:rsidRPr="000A25C1">
              <w:rPr>
                <w:spacing w:val="-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из</w:t>
            </w:r>
            <w:r w:rsidRPr="000A25C1">
              <w:rPr>
                <w:spacing w:val="3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подручных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нехудожественных</w:t>
            </w:r>
            <w:r w:rsidRPr="000A25C1">
              <w:rPr>
                <w:spacing w:val="-8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материалов.</w:t>
            </w:r>
          </w:p>
          <w:p w14:paraId="31C84C45" w14:textId="77777777" w:rsidR="000A25C1" w:rsidRPr="000A25C1" w:rsidRDefault="000A25C1" w:rsidP="000A25C1">
            <w:pPr>
              <w:pStyle w:val="TableParagraph"/>
              <w:spacing w:before="3"/>
              <w:contextualSpacing/>
              <w:rPr>
                <w:b/>
                <w:sz w:val="24"/>
                <w:szCs w:val="24"/>
              </w:rPr>
            </w:pPr>
          </w:p>
          <w:p w14:paraId="6C22CDCD" w14:textId="77777777" w:rsidR="000A25C1" w:rsidRPr="000A25C1" w:rsidRDefault="000A25C1" w:rsidP="000A25C1">
            <w:pPr>
              <w:pStyle w:val="TableParagraph"/>
              <w:spacing w:before="1"/>
              <w:ind w:left="108" w:right="214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Декоративные изображения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животных</w:t>
            </w:r>
            <w:r w:rsidRPr="000A25C1">
              <w:rPr>
                <w:spacing w:val="-4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в</w:t>
            </w:r>
            <w:r w:rsidRPr="000A25C1">
              <w:rPr>
                <w:spacing w:val="-3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игрушках</w:t>
            </w:r>
            <w:r w:rsidRPr="000A25C1">
              <w:rPr>
                <w:spacing w:val="-4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народных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промыслов.</w:t>
            </w:r>
          </w:p>
          <w:p w14:paraId="0E3E3068" w14:textId="77777777" w:rsidR="000A25C1" w:rsidRPr="000A25C1" w:rsidRDefault="000A25C1" w:rsidP="000A25C1">
            <w:pPr>
              <w:pStyle w:val="TableParagraph"/>
              <w:spacing w:before="1"/>
              <w:contextualSpacing/>
              <w:rPr>
                <w:b/>
                <w:sz w:val="24"/>
                <w:szCs w:val="24"/>
              </w:rPr>
            </w:pPr>
          </w:p>
          <w:p w14:paraId="02D3ADDF" w14:textId="77777777" w:rsidR="000A25C1" w:rsidRPr="000A25C1" w:rsidRDefault="000A25C1" w:rsidP="000A25C1">
            <w:pPr>
              <w:pStyle w:val="TableParagraph"/>
              <w:spacing w:before="1"/>
              <w:ind w:left="108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Декор</w:t>
            </w:r>
            <w:r w:rsidRPr="000A25C1">
              <w:rPr>
                <w:spacing w:val="-2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одежды</w:t>
            </w:r>
            <w:r w:rsidRPr="000A25C1">
              <w:rPr>
                <w:spacing w:val="-2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человека.</w:t>
            </w:r>
          </w:p>
          <w:p w14:paraId="0DC1FE4F" w14:textId="77777777" w:rsidR="000A25C1" w:rsidRPr="000A25C1" w:rsidRDefault="000A25C1" w:rsidP="000A25C1">
            <w:pPr>
              <w:pStyle w:val="TableParagraph"/>
              <w:spacing w:before="1"/>
              <w:ind w:left="108"/>
              <w:contextualSpacing/>
              <w:rPr>
                <w:sz w:val="24"/>
                <w:szCs w:val="24"/>
              </w:rPr>
            </w:pPr>
          </w:p>
          <w:p w14:paraId="6645DC50" w14:textId="77777777" w:rsidR="000A25C1" w:rsidRPr="000A25C1" w:rsidRDefault="000A25C1" w:rsidP="000A25C1">
            <w:pPr>
              <w:pStyle w:val="TableParagraph"/>
              <w:spacing w:before="1"/>
              <w:ind w:left="108" w:right="228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Изображение природы (моря) в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разных</w:t>
            </w:r>
            <w:r w:rsidRPr="000A25C1">
              <w:rPr>
                <w:spacing w:val="-10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контрастных</w:t>
            </w:r>
            <w:r w:rsidRPr="000A25C1">
              <w:rPr>
                <w:spacing w:val="-5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состояниях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погоды и соответствующих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lastRenderedPageBreak/>
              <w:t>цветовых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состояниях.</w:t>
            </w:r>
          </w:p>
          <w:p w14:paraId="2121E213" w14:textId="77777777" w:rsidR="000A25C1" w:rsidRPr="000A25C1" w:rsidRDefault="000A25C1" w:rsidP="000A25C1">
            <w:pPr>
              <w:pStyle w:val="TableParagraph"/>
              <w:spacing w:before="8"/>
              <w:contextualSpacing/>
              <w:rPr>
                <w:b/>
                <w:sz w:val="24"/>
                <w:szCs w:val="24"/>
              </w:rPr>
            </w:pPr>
          </w:p>
          <w:p w14:paraId="2BEAB3CB" w14:textId="77777777" w:rsidR="000A25C1" w:rsidRPr="000A25C1" w:rsidRDefault="000A25C1" w:rsidP="000A25C1">
            <w:pPr>
              <w:pStyle w:val="TableParagraph"/>
              <w:spacing w:before="1"/>
              <w:ind w:left="108"/>
              <w:contextualSpacing/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660031C2" w14:textId="77777777" w:rsidR="000A25C1" w:rsidRPr="000A25C1" w:rsidRDefault="000A25C1" w:rsidP="000A25C1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14:paraId="3081D677" w14:textId="77777777" w:rsidR="000A25C1" w:rsidRPr="000A25C1" w:rsidRDefault="000A25C1" w:rsidP="000A25C1">
            <w:pPr>
              <w:pStyle w:val="TableParagraph"/>
              <w:ind w:left="107" w:right="163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Понимать и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использовать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формальные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конструкции,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основанные на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определениях, правилах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 формальных системах,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а</w:t>
            </w:r>
            <w:r w:rsidRPr="000A25C1">
              <w:rPr>
                <w:spacing w:val="4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также</w:t>
            </w:r>
            <w:r w:rsidRPr="000A25C1">
              <w:rPr>
                <w:spacing w:val="-6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алгоритмы</w:t>
            </w:r>
          </w:p>
        </w:tc>
        <w:tc>
          <w:tcPr>
            <w:tcW w:w="2551" w:type="dxa"/>
          </w:tcPr>
          <w:p w14:paraId="000D57CB" w14:textId="77777777" w:rsidR="000A25C1" w:rsidRPr="000A25C1" w:rsidRDefault="000A25C1" w:rsidP="000A25C1">
            <w:pPr>
              <w:pStyle w:val="TableParagraph"/>
              <w:ind w:left="101" w:right="478" w:firstLine="19"/>
              <w:contextualSpacing/>
              <w:rPr>
                <w:sz w:val="24"/>
                <w:szCs w:val="24"/>
              </w:rPr>
            </w:pPr>
            <w:hyperlink r:id="rId106">
              <w:r w:rsidRPr="000A25C1">
                <w:rPr>
                  <w:color w:val="0000FF"/>
                  <w:sz w:val="24"/>
                  <w:szCs w:val="24"/>
                  <w:u w:val="single" w:color="0000FF"/>
                </w:rPr>
                <w:t>sson/3716/start/168876/</w:t>
              </w:r>
            </w:hyperlink>
            <w:r w:rsidRPr="000A25C1">
              <w:rPr>
                <w:color w:val="0000FF"/>
                <w:spacing w:val="-48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Видео «Что такое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орнамент?»</w:t>
            </w:r>
          </w:p>
          <w:p w14:paraId="1AEDC1F1" w14:textId="77777777" w:rsidR="000A25C1" w:rsidRPr="000A25C1" w:rsidRDefault="000A25C1" w:rsidP="000A25C1">
            <w:pPr>
              <w:pStyle w:val="TableParagraph"/>
              <w:spacing w:before="3"/>
              <w:ind w:left="120"/>
              <w:contextualSpacing/>
              <w:rPr>
                <w:sz w:val="24"/>
                <w:szCs w:val="24"/>
                <w:lang w:val="en-US"/>
              </w:rPr>
            </w:pPr>
            <w:r w:rsidRPr="000A25C1">
              <w:rPr>
                <w:sz w:val="24"/>
                <w:szCs w:val="24"/>
                <w:lang w:val="en-US"/>
              </w:rPr>
              <w:t>(</w:t>
            </w:r>
            <w:r w:rsidRPr="000A25C1">
              <w:rPr>
                <w:sz w:val="24"/>
                <w:szCs w:val="24"/>
              </w:rPr>
              <w:t>МЭШ</w:t>
            </w:r>
            <w:r w:rsidRPr="000A25C1">
              <w:rPr>
                <w:sz w:val="24"/>
                <w:szCs w:val="24"/>
                <w:lang w:val="en-US"/>
              </w:rPr>
              <w:t>)</w:t>
            </w:r>
          </w:p>
          <w:p w14:paraId="2E360110" w14:textId="77777777" w:rsidR="000A25C1" w:rsidRPr="000A25C1" w:rsidRDefault="000A25C1" w:rsidP="000A25C1">
            <w:pPr>
              <w:pStyle w:val="TableParagraph"/>
              <w:spacing w:before="19"/>
              <w:ind w:left="120" w:right="124"/>
              <w:contextualSpacing/>
              <w:jc w:val="both"/>
              <w:rPr>
                <w:sz w:val="24"/>
                <w:szCs w:val="24"/>
                <w:lang w:val="en-US"/>
              </w:rPr>
            </w:pP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https://uchebnik.mos.ru/mat</w:t>
            </w:r>
            <w:r w:rsidRPr="000A25C1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erial_view/atomic_objects/9</w:t>
            </w:r>
            <w:r w:rsidRPr="000A25C1">
              <w:rPr>
                <w:color w:val="0000FF"/>
                <w:spacing w:val="-48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418620?menuReferrer=/cata</w:t>
            </w:r>
            <w:r w:rsidRPr="000A25C1">
              <w:rPr>
                <w:color w:val="0000FF"/>
                <w:spacing w:val="-48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logue</w:t>
            </w:r>
          </w:p>
          <w:p w14:paraId="68D38100" w14:textId="77777777" w:rsidR="000A25C1" w:rsidRPr="000A25C1" w:rsidRDefault="000A25C1" w:rsidP="000A25C1">
            <w:pPr>
              <w:pStyle w:val="TableParagraph"/>
              <w:ind w:left="101" w:right="661"/>
              <w:contextualSpacing/>
              <w:jc w:val="both"/>
              <w:rPr>
                <w:sz w:val="24"/>
                <w:szCs w:val="24"/>
              </w:rPr>
            </w:pPr>
            <w:r w:rsidRPr="000A25C1">
              <w:rPr>
                <w:spacing w:val="-1"/>
                <w:sz w:val="24"/>
                <w:szCs w:val="24"/>
              </w:rPr>
              <w:t xml:space="preserve">Урок </w:t>
            </w:r>
            <w:r w:rsidRPr="000A25C1">
              <w:rPr>
                <w:sz w:val="24"/>
                <w:szCs w:val="24"/>
              </w:rPr>
              <w:t>«Декоративная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композиция»</w:t>
            </w:r>
          </w:p>
          <w:p w14:paraId="1508D410" w14:textId="77777777" w:rsidR="000A25C1" w:rsidRPr="000A25C1" w:rsidRDefault="000A25C1" w:rsidP="000A25C1">
            <w:pPr>
              <w:pStyle w:val="TableParagraph"/>
              <w:ind w:left="120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(РЭШ)</w:t>
            </w:r>
          </w:p>
          <w:p w14:paraId="0EBC3558" w14:textId="77777777" w:rsidR="000A25C1" w:rsidRPr="000A25C1" w:rsidRDefault="000A25C1" w:rsidP="000A25C1">
            <w:pPr>
              <w:pStyle w:val="TableParagraph"/>
              <w:spacing w:before="12"/>
              <w:ind w:left="101" w:right="99" w:firstLine="19"/>
              <w:contextualSpacing/>
              <w:rPr>
                <w:sz w:val="24"/>
                <w:szCs w:val="24"/>
              </w:rPr>
            </w:pPr>
            <w:hyperlink r:id="rId107">
              <w:r w:rsidRPr="000A25C1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https://resh.edu.ru/subject/le</w:t>
              </w:r>
            </w:hyperlink>
            <w:r w:rsidRPr="000A25C1">
              <w:rPr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108">
              <w:r w:rsidRPr="000A25C1">
                <w:rPr>
                  <w:color w:val="0000FF"/>
                  <w:sz w:val="24"/>
                  <w:szCs w:val="24"/>
                  <w:u w:val="single" w:color="0000FF"/>
                </w:rPr>
                <w:t>sson/3726/start/169650/</w:t>
              </w:r>
            </w:hyperlink>
            <w:r w:rsidRPr="000A25C1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Урок «Дымковская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игрушка»</w:t>
            </w:r>
          </w:p>
          <w:p w14:paraId="6557280A" w14:textId="77777777" w:rsidR="000A25C1" w:rsidRPr="000A25C1" w:rsidRDefault="000A25C1" w:rsidP="000A25C1">
            <w:pPr>
              <w:pStyle w:val="TableParagraph"/>
              <w:ind w:left="120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(РЭШ)</w:t>
            </w:r>
          </w:p>
          <w:p w14:paraId="5BA7F4E0" w14:textId="77777777" w:rsidR="000A25C1" w:rsidRPr="000A25C1" w:rsidRDefault="000A25C1" w:rsidP="000A25C1">
            <w:pPr>
              <w:pStyle w:val="TableParagraph"/>
              <w:spacing w:before="20"/>
              <w:ind w:left="101" w:right="148" w:firstLine="19"/>
              <w:contextualSpacing/>
              <w:rPr>
                <w:sz w:val="24"/>
                <w:szCs w:val="24"/>
              </w:rPr>
            </w:pPr>
            <w:hyperlink r:id="rId109">
              <w:r w:rsidRPr="000A25C1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https://resh.edu.ru/subject/le</w:t>
              </w:r>
            </w:hyperlink>
            <w:r w:rsidRPr="000A25C1">
              <w:rPr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110">
              <w:r w:rsidRPr="000A25C1">
                <w:rPr>
                  <w:color w:val="0000FF"/>
                  <w:sz w:val="24"/>
                  <w:szCs w:val="24"/>
                  <w:u w:val="single" w:color="0000FF"/>
                </w:rPr>
                <w:t>sson/4995/start/161058/</w:t>
              </w:r>
            </w:hyperlink>
            <w:r w:rsidRPr="000A25C1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Урок «Народный костюм»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(РЭШ)</w:t>
            </w:r>
          </w:p>
          <w:p w14:paraId="556A2F22" w14:textId="77777777" w:rsidR="000A25C1" w:rsidRPr="000A25C1" w:rsidRDefault="000A25C1" w:rsidP="000A25C1">
            <w:pPr>
              <w:pStyle w:val="TableParagraph"/>
              <w:ind w:left="101" w:right="99" w:firstLine="19"/>
              <w:contextualSpacing/>
              <w:rPr>
                <w:sz w:val="24"/>
                <w:szCs w:val="24"/>
              </w:rPr>
            </w:pPr>
            <w:hyperlink r:id="rId111">
              <w:r w:rsidRPr="000A25C1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https://resh.edu.ru/subject/le</w:t>
              </w:r>
            </w:hyperlink>
            <w:r w:rsidRPr="000A25C1">
              <w:rPr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112">
              <w:r w:rsidRPr="000A25C1">
                <w:rPr>
                  <w:color w:val="0000FF"/>
                  <w:sz w:val="24"/>
                  <w:szCs w:val="24"/>
                  <w:u w:val="single" w:color="0000FF"/>
                </w:rPr>
                <w:t>sson/4214/start/172904/</w:t>
              </w:r>
            </w:hyperlink>
            <w:r w:rsidRPr="000A25C1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Урок «Человек и его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украшения»</w:t>
            </w:r>
          </w:p>
          <w:p w14:paraId="659F0B8F" w14:textId="77777777" w:rsidR="000A25C1" w:rsidRPr="000A25C1" w:rsidRDefault="000A25C1" w:rsidP="000A25C1">
            <w:pPr>
              <w:pStyle w:val="TableParagraph"/>
              <w:ind w:left="120" w:right="153" w:hanging="20"/>
              <w:contextualSpacing/>
              <w:rPr>
                <w:b/>
                <w:sz w:val="24"/>
                <w:szCs w:val="24"/>
                <w:lang w:val="en-US"/>
              </w:rPr>
            </w:pPr>
            <w:hyperlink r:id="rId113">
              <w:r w:rsidRPr="000A25C1">
                <w:rPr>
                  <w:b/>
                  <w:color w:val="0000FF"/>
                  <w:sz w:val="24"/>
                  <w:szCs w:val="24"/>
                  <w:u w:val="single" w:color="0000FF"/>
                  <w:lang w:val="en-US"/>
                </w:rPr>
                <w:t>https://www.youtube.com/</w:t>
              </w:r>
            </w:hyperlink>
            <w:r w:rsidRPr="000A25C1">
              <w:rPr>
                <w:b/>
                <w:color w:val="0000FF"/>
                <w:spacing w:val="-47"/>
                <w:sz w:val="24"/>
                <w:szCs w:val="24"/>
                <w:lang w:val="en-US"/>
              </w:rPr>
              <w:t xml:space="preserve"> </w:t>
            </w:r>
            <w:hyperlink r:id="rId114">
              <w:r w:rsidRPr="000A25C1">
                <w:rPr>
                  <w:b/>
                  <w:color w:val="0000FF"/>
                  <w:sz w:val="24"/>
                  <w:szCs w:val="24"/>
                  <w:u w:val="single" w:color="0000FF"/>
                  <w:lang w:val="en-US"/>
                </w:rPr>
                <w:t>watch?v=LVTV0mBBZek</w:t>
              </w:r>
            </w:hyperlink>
          </w:p>
        </w:tc>
        <w:tc>
          <w:tcPr>
            <w:tcW w:w="2128" w:type="dxa"/>
          </w:tcPr>
          <w:p w14:paraId="218B4F7B" w14:textId="77777777" w:rsidR="000A25C1" w:rsidRPr="000A25C1" w:rsidRDefault="000F5C38" w:rsidP="000A25C1">
            <w:pPr>
              <w:pStyle w:val="TableParagraph"/>
              <w:contextualSpacing/>
              <w:rPr>
                <w:sz w:val="24"/>
                <w:szCs w:val="24"/>
                <w:lang w:val="en-US"/>
              </w:rPr>
            </w:pPr>
            <w:r w:rsidRPr="00AF0A03">
              <w:rPr>
                <w:sz w:val="24"/>
                <w:szCs w:val="24"/>
              </w:rPr>
              <w:lastRenderedPageBreak/>
              <w:t>Устный опрос. Практическая работа</w:t>
            </w:r>
          </w:p>
        </w:tc>
      </w:tr>
    </w:tbl>
    <w:p w14:paraId="3A103ECB" w14:textId="77777777" w:rsidR="000A25C1" w:rsidRPr="000A25C1" w:rsidRDefault="000A25C1" w:rsidP="000A25C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0A25C1" w:rsidRPr="000A25C1">
          <w:pgSz w:w="16840" w:h="11910" w:orient="landscape"/>
          <w:pgMar w:top="840" w:right="140" w:bottom="1100" w:left="160" w:header="0" w:footer="913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850"/>
        <w:gridCol w:w="990"/>
        <w:gridCol w:w="3122"/>
        <w:gridCol w:w="711"/>
        <w:gridCol w:w="2411"/>
        <w:gridCol w:w="2551"/>
        <w:gridCol w:w="2128"/>
      </w:tblGrid>
      <w:tr w:rsidR="000A25C1" w:rsidRPr="00683BFA" w14:paraId="289F9709" w14:textId="77777777" w:rsidTr="00AC071A">
        <w:trPr>
          <w:trHeight w:val="2073"/>
        </w:trPr>
        <w:tc>
          <w:tcPr>
            <w:tcW w:w="711" w:type="dxa"/>
          </w:tcPr>
          <w:p w14:paraId="1C45C525" w14:textId="77777777" w:rsidR="000A25C1" w:rsidRPr="000A25C1" w:rsidRDefault="000A25C1" w:rsidP="000A25C1">
            <w:pPr>
              <w:pStyle w:val="TableParagraph"/>
              <w:ind w:left="105" w:right="153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lastRenderedPageBreak/>
              <w:t>№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pacing w:val="-1"/>
                <w:sz w:val="24"/>
                <w:szCs w:val="24"/>
              </w:rPr>
              <w:t>урок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14:paraId="3BA8D649" w14:textId="77777777" w:rsidR="000A25C1" w:rsidRPr="000A25C1" w:rsidRDefault="000A25C1" w:rsidP="000A25C1">
            <w:pPr>
              <w:pStyle w:val="TableParagraph"/>
              <w:ind w:left="110" w:right="85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Плани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руема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я</w:t>
            </w:r>
            <w:r w:rsidRPr="000A25C1">
              <w:rPr>
                <w:b/>
                <w:spacing w:val="2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дата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провед</w:t>
            </w:r>
            <w:r w:rsidRPr="000A25C1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ения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990" w:type="dxa"/>
          </w:tcPr>
          <w:p w14:paraId="5731910D" w14:textId="77777777" w:rsidR="000A25C1" w:rsidRPr="000A25C1" w:rsidRDefault="000A25C1" w:rsidP="000A25C1">
            <w:pPr>
              <w:pStyle w:val="TableParagraph"/>
              <w:ind w:left="104" w:right="142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Фактич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еская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дата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проведе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ния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3122" w:type="dxa"/>
          </w:tcPr>
          <w:p w14:paraId="23967418" w14:textId="77777777" w:rsidR="000A25C1" w:rsidRPr="000A25C1" w:rsidRDefault="000A25C1" w:rsidP="000A25C1">
            <w:pPr>
              <w:pStyle w:val="TableParagraph"/>
              <w:ind w:left="108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711" w:type="dxa"/>
          </w:tcPr>
          <w:p w14:paraId="5DF0846C" w14:textId="77777777" w:rsidR="000A25C1" w:rsidRPr="000A25C1" w:rsidRDefault="000A25C1" w:rsidP="000A25C1">
            <w:pPr>
              <w:pStyle w:val="TableParagraph"/>
              <w:ind w:left="108" w:right="104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pacing w:val="-1"/>
                <w:sz w:val="24"/>
                <w:szCs w:val="24"/>
              </w:rPr>
              <w:t>Коли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чест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во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часо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411" w:type="dxa"/>
          </w:tcPr>
          <w:p w14:paraId="6F151CEA" w14:textId="77777777" w:rsidR="000A25C1" w:rsidRPr="000A25C1" w:rsidRDefault="000A25C1" w:rsidP="000A25C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5C1">
              <w:rPr>
                <w:rFonts w:ascii="Times New Roman" w:hAnsi="Times New Roman" w:cs="Times New Roman"/>
                <w:b/>
                <w:sz w:val="24"/>
                <w:szCs w:val="24"/>
              </w:rPr>
              <w:t>Идентификатор Функциональной грамотности</w:t>
            </w:r>
          </w:p>
          <w:p w14:paraId="18033C9D" w14:textId="77777777" w:rsidR="000A25C1" w:rsidRPr="000A25C1" w:rsidRDefault="000A25C1" w:rsidP="000A25C1">
            <w:pPr>
              <w:pStyle w:val="TableParagraph"/>
              <w:ind w:left="107" w:right="98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4F391366" w14:textId="77777777" w:rsidR="000A25C1" w:rsidRPr="000A25C1" w:rsidRDefault="000A25C1" w:rsidP="000A25C1">
            <w:pPr>
              <w:pStyle w:val="TableParagraph"/>
              <w:ind w:left="101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ЦОР</w:t>
            </w:r>
          </w:p>
        </w:tc>
        <w:tc>
          <w:tcPr>
            <w:tcW w:w="2128" w:type="dxa"/>
          </w:tcPr>
          <w:p w14:paraId="5BAA0B04" w14:textId="77777777" w:rsidR="000A25C1" w:rsidRPr="000A25C1" w:rsidRDefault="000A25C1" w:rsidP="000A25C1">
            <w:pPr>
              <w:pStyle w:val="TableParagraph"/>
              <w:ind w:left="105" w:right="713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Контроль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(проверяемые</w:t>
            </w:r>
            <w:r w:rsidRPr="000A25C1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элементы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содержания)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(ПУ. ПЭС</w:t>
            </w:r>
          </w:p>
          <w:p w14:paraId="257585ED" w14:textId="77777777" w:rsidR="000A25C1" w:rsidRPr="000A25C1" w:rsidRDefault="000A25C1" w:rsidP="000A25C1">
            <w:pPr>
              <w:pStyle w:val="TableParagraph"/>
              <w:ind w:left="105" w:right="89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Предметные умения.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Проверяемые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элементы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содержания)</w:t>
            </w:r>
          </w:p>
        </w:tc>
      </w:tr>
      <w:tr w:rsidR="000A25C1" w:rsidRPr="000A25C1" w14:paraId="7A55CC00" w14:textId="77777777" w:rsidTr="00AC071A">
        <w:trPr>
          <w:trHeight w:val="1644"/>
        </w:trPr>
        <w:tc>
          <w:tcPr>
            <w:tcW w:w="711" w:type="dxa"/>
            <w:vMerge w:val="restart"/>
          </w:tcPr>
          <w:p w14:paraId="0D72081E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6AAE2430" w14:textId="77777777" w:rsidR="000A25C1" w:rsidRPr="000A25C1" w:rsidRDefault="000A25C1" w:rsidP="000A25C1">
            <w:pPr>
              <w:pStyle w:val="TableParagraph"/>
              <w:spacing w:before="8"/>
              <w:contextualSpacing/>
              <w:rPr>
                <w:b/>
                <w:sz w:val="24"/>
                <w:szCs w:val="24"/>
              </w:rPr>
            </w:pPr>
          </w:p>
          <w:p w14:paraId="35AF359B" w14:textId="77777777" w:rsidR="000A25C1" w:rsidRPr="000A25C1" w:rsidRDefault="000A25C1" w:rsidP="000A25C1">
            <w:pPr>
              <w:pStyle w:val="TableParagraph"/>
              <w:ind w:left="230" w:right="230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21</w:t>
            </w:r>
          </w:p>
          <w:p w14:paraId="1DA851EE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5D5BCA09" w14:textId="77777777" w:rsidR="000A25C1" w:rsidRPr="000A25C1" w:rsidRDefault="000A25C1" w:rsidP="000A25C1">
            <w:pPr>
              <w:pStyle w:val="TableParagraph"/>
              <w:spacing w:before="1"/>
              <w:contextualSpacing/>
              <w:rPr>
                <w:b/>
                <w:sz w:val="24"/>
                <w:szCs w:val="24"/>
              </w:rPr>
            </w:pPr>
          </w:p>
          <w:p w14:paraId="2562AC6A" w14:textId="77777777" w:rsidR="000A25C1" w:rsidRPr="000A25C1" w:rsidRDefault="000A25C1" w:rsidP="000A25C1">
            <w:pPr>
              <w:pStyle w:val="TableParagraph"/>
              <w:ind w:left="230" w:right="230"/>
              <w:contextualSpacing/>
              <w:jc w:val="center"/>
              <w:rPr>
                <w:b/>
                <w:sz w:val="24"/>
                <w:szCs w:val="24"/>
              </w:rPr>
            </w:pPr>
          </w:p>
          <w:p w14:paraId="557D1C9F" w14:textId="77777777" w:rsidR="000A25C1" w:rsidRPr="000A25C1" w:rsidRDefault="000A25C1" w:rsidP="000A25C1">
            <w:pPr>
              <w:pStyle w:val="TableParagraph"/>
              <w:ind w:left="230" w:right="230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22</w:t>
            </w:r>
          </w:p>
          <w:p w14:paraId="3BBFEFDB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4D617435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2EB3F251" w14:textId="77777777" w:rsidR="000A25C1" w:rsidRPr="000A25C1" w:rsidRDefault="000A25C1" w:rsidP="000A25C1">
            <w:pPr>
              <w:pStyle w:val="TableParagraph"/>
              <w:spacing w:before="186"/>
              <w:ind w:left="230" w:right="230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850" w:type="dxa"/>
            <w:vMerge w:val="restart"/>
          </w:tcPr>
          <w:p w14:paraId="4863D7D4" w14:textId="77777777" w:rsidR="000A25C1" w:rsidRPr="000A25C1" w:rsidRDefault="000A25C1" w:rsidP="000A25C1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990" w:type="dxa"/>
            <w:vMerge w:val="restart"/>
          </w:tcPr>
          <w:p w14:paraId="395BC804" w14:textId="77777777" w:rsidR="000A25C1" w:rsidRPr="000A25C1" w:rsidRDefault="000A25C1" w:rsidP="000A25C1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3122" w:type="dxa"/>
            <w:tcBorders>
              <w:bottom w:val="single" w:sz="4" w:space="0" w:color="auto"/>
            </w:tcBorders>
          </w:tcPr>
          <w:p w14:paraId="11151FCB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О чем говорит искусство?</w:t>
            </w:r>
          </w:p>
          <w:p w14:paraId="72715628" w14:textId="77777777" w:rsidR="000A25C1" w:rsidRPr="000A25C1" w:rsidRDefault="000A25C1" w:rsidP="000A25C1">
            <w:pPr>
              <w:pStyle w:val="TableParagraph"/>
              <w:ind w:left="108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Модуль</w:t>
            </w:r>
            <w:r w:rsidRPr="000A25C1">
              <w:rPr>
                <w:b/>
                <w:spacing w:val="44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«Живопись»</w:t>
            </w:r>
          </w:p>
          <w:p w14:paraId="01032B34" w14:textId="77777777" w:rsidR="000A25C1" w:rsidRPr="000A25C1" w:rsidRDefault="000A25C1" w:rsidP="000A25C1">
            <w:pPr>
              <w:pStyle w:val="TableParagraph"/>
              <w:spacing w:before="1"/>
              <w:ind w:left="108" w:right="228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Изображение природы (моря) в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разных</w:t>
            </w:r>
            <w:r w:rsidRPr="000A25C1">
              <w:rPr>
                <w:spacing w:val="-10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контрастных</w:t>
            </w:r>
            <w:r w:rsidRPr="000A25C1">
              <w:rPr>
                <w:spacing w:val="-5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состояниях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погоды и соответствующих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цветовых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состояниях.</w:t>
            </w:r>
          </w:p>
          <w:p w14:paraId="719D284E" w14:textId="77777777" w:rsidR="000A25C1" w:rsidRPr="000A25C1" w:rsidRDefault="000A25C1" w:rsidP="000A25C1">
            <w:pPr>
              <w:pStyle w:val="TableParagraph"/>
              <w:spacing w:before="1"/>
              <w:ind w:left="108" w:right="228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Модуль  «Графика»</w:t>
            </w:r>
          </w:p>
          <w:p w14:paraId="35201DF1" w14:textId="77777777" w:rsidR="000A25C1" w:rsidRPr="000A25C1" w:rsidRDefault="000A25C1" w:rsidP="000A25C1">
            <w:pPr>
              <w:pStyle w:val="TableParagraph"/>
              <w:ind w:left="108" w:right="146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Графический</w:t>
            </w:r>
            <w:r w:rsidRPr="000A25C1">
              <w:rPr>
                <w:spacing w:val="-5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рисунок</w:t>
            </w:r>
            <w:r w:rsidRPr="000A25C1">
              <w:rPr>
                <w:spacing w:val="-4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животного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с</w:t>
            </w:r>
            <w:r w:rsidRPr="000A25C1">
              <w:rPr>
                <w:spacing w:val="-3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активным</w:t>
            </w:r>
            <w:r w:rsidRPr="000A25C1">
              <w:rPr>
                <w:spacing w:val="3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выражением</w:t>
            </w:r>
            <w:r w:rsidRPr="000A25C1">
              <w:rPr>
                <w:spacing w:val="3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его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характера.</w:t>
            </w:r>
          </w:p>
          <w:p w14:paraId="2C297141" w14:textId="77777777" w:rsidR="000A25C1" w:rsidRPr="000A25C1" w:rsidRDefault="000A25C1" w:rsidP="000A25C1">
            <w:pPr>
              <w:pStyle w:val="TableParagraph"/>
              <w:ind w:left="108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Модуль</w:t>
            </w:r>
            <w:r w:rsidRPr="000A25C1">
              <w:rPr>
                <w:b/>
                <w:spacing w:val="44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«Живопись»</w:t>
            </w:r>
          </w:p>
          <w:p w14:paraId="4CEAA820" w14:textId="77777777" w:rsidR="000A25C1" w:rsidRPr="000A25C1" w:rsidRDefault="000A25C1" w:rsidP="000A25C1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Изображение сказочного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персонажа с ярко выраженным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характером (образ</w:t>
            </w:r>
            <w:r w:rsidRPr="000A25C1">
              <w:rPr>
                <w:spacing w:val="-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мужской</w:t>
            </w:r>
            <w:r w:rsidRPr="000A25C1">
              <w:rPr>
                <w:spacing w:val="-3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или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женский).</w:t>
            </w:r>
          </w:p>
          <w:p w14:paraId="6140A179" w14:textId="77777777" w:rsidR="000A25C1" w:rsidRPr="000A25C1" w:rsidRDefault="000A25C1" w:rsidP="000A25C1">
            <w:pPr>
              <w:pStyle w:val="TableParagraph"/>
              <w:ind w:left="108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Модуль «Скульптура»</w:t>
            </w:r>
          </w:p>
          <w:p w14:paraId="077F9499" w14:textId="77777777" w:rsidR="000A25C1" w:rsidRPr="000A25C1" w:rsidRDefault="000A25C1" w:rsidP="000A25C1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Изображение</w:t>
            </w:r>
            <w:r w:rsidRPr="000A25C1">
              <w:rPr>
                <w:spacing w:val="-6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движения</w:t>
            </w:r>
            <w:r w:rsidRPr="000A25C1">
              <w:rPr>
                <w:spacing w:val="-4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</w:t>
            </w:r>
            <w:r w:rsidRPr="000A25C1">
              <w:rPr>
                <w:spacing w:val="-5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статики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в</w:t>
            </w:r>
            <w:r w:rsidRPr="000A25C1">
              <w:rPr>
                <w:spacing w:val="2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скульптуре:</w:t>
            </w:r>
            <w:r w:rsidRPr="000A25C1">
              <w:rPr>
                <w:spacing w:val="3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лепка</w:t>
            </w:r>
            <w:r w:rsidRPr="000A25C1">
              <w:rPr>
                <w:spacing w:val="3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из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пластилина</w:t>
            </w:r>
            <w:r w:rsidRPr="000A25C1">
              <w:rPr>
                <w:spacing w:val="3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тяжёлой,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неповоротливой и лёгкой,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стремительной</w:t>
            </w:r>
            <w:r w:rsidRPr="000A25C1">
              <w:rPr>
                <w:spacing w:val="-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формы</w:t>
            </w:r>
          </w:p>
          <w:p w14:paraId="44746BCD" w14:textId="77777777" w:rsidR="000A25C1" w:rsidRPr="000A25C1" w:rsidRDefault="000A25C1" w:rsidP="000A25C1">
            <w:pPr>
              <w:pStyle w:val="TableParagraph"/>
              <w:ind w:left="108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Модуль «Декоратитвн-</w:t>
            </w:r>
            <w:r w:rsidRPr="000A25C1">
              <w:rPr>
                <w:b/>
                <w:sz w:val="24"/>
                <w:szCs w:val="24"/>
              </w:rPr>
              <w:lastRenderedPageBreak/>
              <w:t>прикладное искусство»</w:t>
            </w:r>
          </w:p>
          <w:p w14:paraId="4158767B" w14:textId="77777777" w:rsidR="000A25C1" w:rsidRPr="000A25C1" w:rsidRDefault="000A25C1" w:rsidP="000A25C1">
            <w:pPr>
              <w:pStyle w:val="TableParagraph"/>
              <w:spacing w:before="1"/>
              <w:ind w:left="108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Декор</w:t>
            </w:r>
            <w:r w:rsidRPr="000A25C1">
              <w:rPr>
                <w:spacing w:val="-2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одежды</w:t>
            </w:r>
            <w:r w:rsidRPr="000A25C1">
              <w:rPr>
                <w:spacing w:val="-2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человека, Разнообразие украшений..</w:t>
            </w:r>
          </w:p>
          <w:p w14:paraId="79C632CF" w14:textId="77777777" w:rsidR="000A25C1" w:rsidRPr="000A25C1" w:rsidRDefault="000A25C1" w:rsidP="000A25C1">
            <w:pPr>
              <w:pStyle w:val="TableParagraph"/>
              <w:spacing w:before="1"/>
              <w:ind w:left="108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Тадиционные народные женские украшения. Назначение украшений, их роль</w:t>
            </w:r>
          </w:p>
          <w:p w14:paraId="43981F24" w14:textId="77777777" w:rsidR="000A25C1" w:rsidRPr="000A25C1" w:rsidRDefault="000A25C1" w:rsidP="000A25C1">
            <w:pPr>
              <w:pStyle w:val="TableParagraph"/>
              <w:ind w:left="108"/>
              <w:contextualSpacing/>
              <w:rPr>
                <w:b/>
                <w:sz w:val="24"/>
                <w:szCs w:val="24"/>
              </w:rPr>
            </w:pPr>
          </w:p>
          <w:p w14:paraId="3DEF904E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Модуль</w:t>
            </w:r>
            <w:r w:rsidRPr="000A25C1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«Архитектура»</w:t>
            </w:r>
          </w:p>
          <w:p w14:paraId="2A7FCD37" w14:textId="77777777" w:rsidR="000A25C1" w:rsidRPr="000A25C1" w:rsidRDefault="000A25C1" w:rsidP="000A25C1">
            <w:pPr>
              <w:pStyle w:val="TableParagraph"/>
              <w:spacing w:before="3"/>
              <w:contextualSpacing/>
              <w:rPr>
                <w:b/>
                <w:sz w:val="24"/>
                <w:szCs w:val="24"/>
              </w:rPr>
            </w:pPr>
          </w:p>
          <w:p w14:paraId="03F07866" w14:textId="77777777" w:rsidR="000A25C1" w:rsidRPr="000A25C1" w:rsidRDefault="000A25C1" w:rsidP="000A25C1">
            <w:pPr>
              <w:pStyle w:val="TableParagraph"/>
              <w:ind w:left="108" w:right="545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Конструирование</w:t>
            </w:r>
            <w:r w:rsidRPr="000A25C1">
              <w:rPr>
                <w:spacing w:val="-9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из</w:t>
            </w:r>
            <w:r w:rsidRPr="000A25C1">
              <w:rPr>
                <w:spacing w:val="-4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бумаги.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Приёмы работы с полосой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бумаги.</w:t>
            </w:r>
          </w:p>
          <w:p w14:paraId="3B47841F" w14:textId="77777777" w:rsidR="000A25C1" w:rsidRPr="000A25C1" w:rsidRDefault="000A25C1" w:rsidP="000A25C1">
            <w:pPr>
              <w:pStyle w:val="TableParagraph"/>
              <w:spacing w:before="2"/>
              <w:contextualSpacing/>
              <w:rPr>
                <w:b/>
                <w:sz w:val="24"/>
                <w:szCs w:val="24"/>
              </w:rPr>
            </w:pPr>
          </w:p>
          <w:p w14:paraId="41A47367" w14:textId="77777777" w:rsidR="000A25C1" w:rsidRPr="000A25C1" w:rsidRDefault="000A25C1" w:rsidP="000A25C1">
            <w:pPr>
              <w:pStyle w:val="TableParagraph"/>
              <w:ind w:left="108" w:right="162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Построение игрового сказочного</w:t>
            </w:r>
            <w:r w:rsidRPr="000A25C1">
              <w:rPr>
                <w:spacing w:val="-48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города</w:t>
            </w:r>
            <w:r w:rsidRPr="000A25C1">
              <w:rPr>
                <w:spacing w:val="3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из</w:t>
            </w:r>
            <w:r w:rsidRPr="000A25C1">
              <w:rPr>
                <w:spacing w:val="3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бумаги.</w:t>
            </w:r>
          </w:p>
          <w:p w14:paraId="5CEBFD99" w14:textId="77777777" w:rsidR="000A25C1" w:rsidRPr="000A25C1" w:rsidRDefault="000A25C1" w:rsidP="000A25C1">
            <w:pPr>
              <w:pStyle w:val="TableParagraph"/>
              <w:spacing w:before="1"/>
              <w:contextualSpacing/>
              <w:rPr>
                <w:b/>
                <w:sz w:val="24"/>
                <w:szCs w:val="24"/>
              </w:rPr>
            </w:pPr>
          </w:p>
          <w:p w14:paraId="646CC5D9" w14:textId="77777777" w:rsidR="000A25C1" w:rsidRPr="000A25C1" w:rsidRDefault="000A25C1" w:rsidP="000A25C1">
            <w:pPr>
              <w:pStyle w:val="TableParagraph"/>
              <w:spacing w:before="1"/>
              <w:ind w:left="108" w:right="222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Образ здания. Рисунок дома для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доброго или злого сказочного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персонажа</w:t>
            </w:r>
          </w:p>
        </w:tc>
        <w:tc>
          <w:tcPr>
            <w:tcW w:w="711" w:type="dxa"/>
            <w:vMerge w:val="restart"/>
          </w:tcPr>
          <w:p w14:paraId="3BEF0BEB" w14:textId="77777777" w:rsidR="000A25C1" w:rsidRPr="000A25C1" w:rsidRDefault="000A25C1" w:rsidP="000A25C1">
            <w:pPr>
              <w:pStyle w:val="TableParagraph"/>
              <w:ind w:right="293"/>
              <w:contextualSpacing/>
              <w:jc w:val="right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2411" w:type="dxa"/>
            <w:vMerge w:val="restart"/>
          </w:tcPr>
          <w:p w14:paraId="5CA91A66" w14:textId="77777777" w:rsidR="000A25C1" w:rsidRPr="000A25C1" w:rsidRDefault="000A25C1" w:rsidP="000A25C1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14:paraId="5E66A7B3" w14:textId="77777777" w:rsidR="000A25C1" w:rsidRPr="000A25C1" w:rsidRDefault="000A25C1" w:rsidP="000A25C1">
            <w:pPr>
              <w:pStyle w:val="TableParagraph"/>
              <w:ind w:left="101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Урок</w:t>
            </w:r>
          </w:p>
          <w:p w14:paraId="233C6668" w14:textId="77777777" w:rsidR="000A25C1" w:rsidRPr="000A25C1" w:rsidRDefault="000A25C1" w:rsidP="000A25C1">
            <w:pPr>
              <w:pStyle w:val="TableParagraph"/>
              <w:ind w:left="101" w:right="1381"/>
              <w:contextualSpacing/>
              <w:rPr>
                <w:sz w:val="24"/>
                <w:szCs w:val="24"/>
              </w:rPr>
            </w:pPr>
            <w:r w:rsidRPr="000A25C1">
              <w:rPr>
                <w:spacing w:val="-1"/>
                <w:sz w:val="24"/>
                <w:szCs w:val="24"/>
              </w:rPr>
              <w:t>«Художеств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енное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конструиро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вание из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бумаги»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hyperlink r:id="rId115">
              <w:r w:rsidRPr="000A25C1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https://www.</w:t>
              </w:r>
            </w:hyperlink>
            <w:r w:rsidRPr="000A25C1">
              <w:rPr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116">
              <w:r w:rsidRPr="000A25C1">
                <w:rPr>
                  <w:color w:val="0000FF"/>
                  <w:sz w:val="24"/>
                  <w:szCs w:val="24"/>
                  <w:u w:val="single" w:color="0000FF"/>
                </w:rPr>
                <w:t>youtube.com</w:t>
              </w:r>
            </w:hyperlink>
          </w:p>
          <w:p w14:paraId="5F31583B" w14:textId="77777777" w:rsidR="000A25C1" w:rsidRPr="000A25C1" w:rsidRDefault="000A25C1" w:rsidP="000A25C1">
            <w:pPr>
              <w:pStyle w:val="TableParagraph"/>
              <w:ind w:left="101" w:right="1374"/>
              <w:contextualSpacing/>
              <w:rPr>
                <w:sz w:val="24"/>
                <w:szCs w:val="24"/>
              </w:rPr>
            </w:pPr>
            <w:hyperlink r:id="rId117">
              <w:r w:rsidRPr="000A25C1">
                <w:rPr>
                  <w:color w:val="0000FF"/>
                  <w:sz w:val="24"/>
                  <w:szCs w:val="24"/>
                  <w:u w:val="single" w:color="0000FF"/>
                </w:rPr>
                <w:t>/watch?v=etI</w:t>
              </w:r>
            </w:hyperlink>
            <w:r w:rsidRPr="000A25C1">
              <w:rPr>
                <w:color w:val="0000FF"/>
                <w:spacing w:val="-48"/>
                <w:sz w:val="24"/>
                <w:szCs w:val="24"/>
              </w:rPr>
              <w:t xml:space="preserve"> </w:t>
            </w:r>
            <w:hyperlink r:id="rId118">
              <w:r w:rsidRPr="000A25C1">
                <w:rPr>
                  <w:color w:val="0000FF"/>
                  <w:sz w:val="24"/>
                  <w:szCs w:val="24"/>
                  <w:u w:val="single" w:color="0000FF"/>
                </w:rPr>
                <w:t>cCNIVH5s</w:t>
              </w:r>
            </w:hyperlink>
          </w:p>
          <w:p w14:paraId="0312AEF9" w14:textId="77777777" w:rsidR="000A25C1" w:rsidRPr="000A25C1" w:rsidRDefault="000A25C1" w:rsidP="000A25C1">
            <w:pPr>
              <w:pStyle w:val="TableParagraph"/>
              <w:ind w:left="101" w:right="191" w:firstLine="53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Видео «Домики в виде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овощей,</w:t>
            </w:r>
            <w:r w:rsidRPr="000A25C1">
              <w:rPr>
                <w:spacing w:val="-5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фруктов,</w:t>
            </w:r>
            <w:r w:rsidRPr="000A25C1">
              <w:rPr>
                <w:spacing w:val="-5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грибов»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(МЭШ</w:t>
            </w:r>
          </w:p>
          <w:p w14:paraId="7ECF2A45" w14:textId="77777777" w:rsidR="000A25C1" w:rsidRPr="000A25C1" w:rsidRDefault="000A25C1" w:rsidP="000A25C1">
            <w:pPr>
              <w:pStyle w:val="TableParagraph"/>
              <w:ind w:left="101" w:right="87"/>
              <w:contextualSpacing/>
              <w:rPr>
                <w:sz w:val="24"/>
                <w:szCs w:val="24"/>
                <w:lang w:val="en-US"/>
              </w:rPr>
            </w:pP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https://uchebnik.mos.ru/mate</w:t>
            </w:r>
            <w:r w:rsidRPr="000A25C1">
              <w:rPr>
                <w:color w:val="0000FF"/>
                <w:spacing w:val="-47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rial_view/atomic_objects/10</w:t>
            </w:r>
            <w:r w:rsidRPr="000A25C1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396338?menuReferrer=/cata</w:t>
            </w:r>
            <w:r w:rsidRPr="000A25C1">
              <w:rPr>
                <w:color w:val="0000FF"/>
                <w:spacing w:val="-47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logue</w:t>
            </w:r>
          </w:p>
          <w:p w14:paraId="6C959286" w14:textId="77777777" w:rsidR="000A25C1" w:rsidRPr="000A25C1" w:rsidRDefault="000A25C1" w:rsidP="000A25C1">
            <w:pPr>
              <w:pStyle w:val="TableParagraph"/>
              <w:spacing w:before="1"/>
              <w:ind w:left="101" w:right="162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lastRenderedPageBreak/>
              <w:t>Урок</w:t>
            </w:r>
            <w:r w:rsidRPr="000A25C1">
              <w:rPr>
                <w:spacing w:val="-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«Постройка</w:t>
            </w:r>
            <w:r w:rsidRPr="000A25C1">
              <w:rPr>
                <w:spacing w:val="3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реальность»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hyperlink r:id="rId119">
              <w:r w:rsidRPr="000A25C1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https://www.youtube.com/w</w:t>
              </w:r>
            </w:hyperlink>
            <w:r w:rsidRPr="000A25C1">
              <w:rPr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120">
              <w:r w:rsidRPr="000A25C1">
                <w:rPr>
                  <w:color w:val="0000FF"/>
                  <w:sz w:val="24"/>
                  <w:szCs w:val="24"/>
                  <w:u w:val="single" w:color="0000FF"/>
                </w:rPr>
                <w:t>atch?v=drI0nd-D2n8</w:t>
              </w:r>
            </w:hyperlink>
          </w:p>
          <w:p w14:paraId="41232061" w14:textId="77777777" w:rsidR="000A25C1" w:rsidRPr="000A25C1" w:rsidRDefault="000A25C1" w:rsidP="000A25C1">
            <w:pPr>
              <w:pStyle w:val="TableParagraph"/>
              <w:spacing w:before="1"/>
              <w:ind w:left="101" w:right="86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Дои</w:t>
            </w:r>
            <w:r w:rsidRPr="000A25C1">
              <w:rPr>
                <w:spacing w:val="-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Деда</w:t>
            </w:r>
            <w:r w:rsidRPr="000A25C1">
              <w:rPr>
                <w:spacing w:val="4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Мороза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hyperlink r:id="rId121">
              <w:r w:rsidRPr="000A25C1">
                <w:rPr>
                  <w:color w:val="0000FF"/>
                  <w:sz w:val="24"/>
                  <w:szCs w:val="24"/>
                  <w:u w:val="single" w:color="0000FF"/>
                </w:rPr>
                <w:t>https://uchebnik.mos.ru/app_</w:t>
              </w:r>
            </w:hyperlink>
            <w:r w:rsidRPr="000A25C1">
              <w:rPr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122">
              <w:r w:rsidRPr="000A25C1">
                <w:rPr>
                  <w:color w:val="0000FF"/>
                  <w:sz w:val="24"/>
                  <w:szCs w:val="24"/>
                  <w:u w:val="single" w:color="0000FF"/>
                </w:rPr>
                <w:t>player/457253</w:t>
              </w:r>
            </w:hyperlink>
          </w:p>
        </w:tc>
        <w:tc>
          <w:tcPr>
            <w:tcW w:w="2128" w:type="dxa"/>
            <w:vMerge w:val="restart"/>
          </w:tcPr>
          <w:p w14:paraId="7B9E1342" w14:textId="77777777" w:rsidR="000A25C1" w:rsidRPr="000A25C1" w:rsidRDefault="000F5C38" w:rsidP="000A25C1">
            <w:pPr>
              <w:pStyle w:val="TableParagraph"/>
              <w:contextualSpacing/>
              <w:rPr>
                <w:sz w:val="24"/>
                <w:szCs w:val="24"/>
              </w:rPr>
            </w:pPr>
            <w:r w:rsidRPr="00AF0A03">
              <w:rPr>
                <w:sz w:val="24"/>
                <w:szCs w:val="24"/>
              </w:rPr>
              <w:lastRenderedPageBreak/>
              <w:t>Устный опрос. Практическая работа</w:t>
            </w:r>
          </w:p>
        </w:tc>
      </w:tr>
      <w:tr w:rsidR="000A25C1" w:rsidRPr="000A25C1" w14:paraId="4D27A1B3" w14:textId="77777777" w:rsidTr="00AC071A">
        <w:trPr>
          <w:trHeight w:val="2"/>
        </w:trPr>
        <w:tc>
          <w:tcPr>
            <w:tcW w:w="711" w:type="dxa"/>
            <w:vMerge/>
            <w:tcBorders>
              <w:top w:val="single" w:sz="4" w:space="0" w:color="auto"/>
            </w:tcBorders>
          </w:tcPr>
          <w:p w14:paraId="4880141C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</w:tcPr>
          <w:p w14:paraId="7490569A" w14:textId="77777777" w:rsidR="000A25C1" w:rsidRPr="000A25C1" w:rsidRDefault="000A25C1" w:rsidP="000A25C1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</w:tcBorders>
          </w:tcPr>
          <w:p w14:paraId="60574961" w14:textId="77777777" w:rsidR="000A25C1" w:rsidRPr="000A25C1" w:rsidRDefault="000A25C1" w:rsidP="000A25C1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single" w:sz="4" w:space="0" w:color="auto"/>
              <w:bottom w:val="single" w:sz="4" w:space="0" w:color="auto"/>
            </w:tcBorders>
          </w:tcPr>
          <w:p w14:paraId="0FA6FCC3" w14:textId="77777777" w:rsidR="000A25C1" w:rsidRPr="000A25C1" w:rsidRDefault="000A25C1" w:rsidP="000A25C1">
            <w:pPr>
              <w:pStyle w:val="TableParagraph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Как говорит искусство?</w:t>
            </w:r>
          </w:p>
        </w:tc>
        <w:tc>
          <w:tcPr>
            <w:tcW w:w="71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43B753F" w14:textId="77777777" w:rsidR="000A25C1" w:rsidRPr="000A25C1" w:rsidRDefault="000A25C1" w:rsidP="000A25C1">
            <w:pPr>
              <w:pStyle w:val="TableParagraph"/>
              <w:ind w:right="293"/>
              <w:contextualSpacing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80DB266" w14:textId="77777777" w:rsidR="000A25C1" w:rsidRPr="000A25C1" w:rsidRDefault="000A25C1" w:rsidP="000A25C1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081DBF4" w14:textId="77777777" w:rsidR="000A25C1" w:rsidRPr="000A25C1" w:rsidRDefault="000A25C1" w:rsidP="000A25C1">
            <w:pPr>
              <w:pStyle w:val="TableParagraph"/>
              <w:ind w:left="101"/>
              <w:contextualSpacing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0E004DF" w14:textId="77777777" w:rsidR="000A25C1" w:rsidRPr="000A25C1" w:rsidRDefault="000A25C1" w:rsidP="000A25C1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</w:tr>
      <w:tr w:rsidR="000A25C1" w:rsidRPr="000A25C1" w14:paraId="5A833E00" w14:textId="77777777" w:rsidTr="00AC071A">
        <w:trPr>
          <w:trHeight w:val="2068"/>
        </w:trPr>
        <w:tc>
          <w:tcPr>
            <w:tcW w:w="711" w:type="dxa"/>
          </w:tcPr>
          <w:p w14:paraId="04731CD5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4F25D1D3" w14:textId="77777777" w:rsidR="000A25C1" w:rsidRPr="000A25C1" w:rsidRDefault="000A25C1" w:rsidP="000A25C1">
            <w:pPr>
              <w:pStyle w:val="TableParagraph"/>
              <w:spacing w:before="7"/>
              <w:contextualSpacing/>
              <w:rPr>
                <w:b/>
                <w:sz w:val="24"/>
                <w:szCs w:val="24"/>
              </w:rPr>
            </w:pPr>
          </w:p>
          <w:p w14:paraId="78EF5933" w14:textId="77777777" w:rsidR="000A25C1" w:rsidRPr="000A25C1" w:rsidRDefault="000A25C1" w:rsidP="000A25C1">
            <w:pPr>
              <w:pStyle w:val="TableParagraph"/>
              <w:spacing w:before="1"/>
              <w:ind w:left="230" w:right="230"/>
              <w:contextualSpacing/>
              <w:jc w:val="center"/>
              <w:rPr>
                <w:b/>
                <w:sz w:val="24"/>
                <w:szCs w:val="24"/>
              </w:rPr>
            </w:pPr>
          </w:p>
          <w:p w14:paraId="113DF9A8" w14:textId="77777777" w:rsidR="000A25C1" w:rsidRPr="000A25C1" w:rsidRDefault="000A25C1" w:rsidP="000A25C1">
            <w:pPr>
              <w:pStyle w:val="TableParagraph"/>
              <w:spacing w:before="1"/>
              <w:ind w:left="230" w:right="230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14:paraId="119F6CE3" w14:textId="77777777" w:rsidR="000A25C1" w:rsidRPr="000A25C1" w:rsidRDefault="000A25C1" w:rsidP="000A25C1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14:paraId="2C21058D" w14:textId="77777777" w:rsidR="000A25C1" w:rsidRPr="000A25C1" w:rsidRDefault="000A25C1" w:rsidP="000A25C1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3122" w:type="dxa"/>
          </w:tcPr>
          <w:p w14:paraId="09DEB7D6" w14:textId="77777777" w:rsidR="000A25C1" w:rsidRPr="000A25C1" w:rsidRDefault="000A25C1" w:rsidP="000A25C1">
            <w:pPr>
              <w:pStyle w:val="TableParagraph"/>
              <w:ind w:left="108" w:right="682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Модуль «Восприятие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произведений</w:t>
            </w:r>
            <w:r w:rsidRPr="000A25C1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искусства»</w:t>
            </w:r>
          </w:p>
          <w:p w14:paraId="403F3667" w14:textId="77777777" w:rsidR="000A25C1" w:rsidRPr="000A25C1" w:rsidRDefault="000A25C1" w:rsidP="000A25C1">
            <w:pPr>
              <w:pStyle w:val="TableParagraph"/>
              <w:spacing w:before="10"/>
              <w:contextualSpacing/>
              <w:rPr>
                <w:b/>
                <w:sz w:val="24"/>
                <w:szCs w:val="24"/>
              </w:rPr>
            </w:pPr>
          </w:p>
          <w:p w14:paraId="5416E6F5" w14:textId="77777777" w:rsidR="000A25C1" w:rsidRPr="000A25C1" w:rsidRDefault="000A25C1" w:rsidP="000A25C1">
            <w:pPr>
              <w:pStyle w:val="TableParagraph"/>
              <w:ind w:left="108" w:right="215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Художественное наблюдение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природных</w:t>
            </w:r>
            <w:r w:rsidRPr="000A25C1">
              <w:rPr>
                <w:spacing w:val="-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деталей,</w:t>
            </w:r>
            <w:r w:rsidRPr="000A25C1">
              <w:rPr>
                <w:spacing w:val="2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анализ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их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конструкции и эмоционального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воздействия,</w:t>
            </w:r>
            <w:r w:rsidRPr="000A25C1">
              <w:rPr>
                <w:spacing w:val="-3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сопоставление</w:t>
            </w:r>
            <w:r w:rsidRPr="000A25C1">
              <w:rPr>
                <w:spacing w:val="-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их</w:t>
            </w:r>
            <w:r w:rsidRPr="000A25C1">
              <w:rPr>
                <w:spacing w:val="-4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с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рукотворными</w:t>
            </w:r>
            <w:r w:rsidRPr="000A25C1">
              <w:rPr>
                <w:spacing w:val="-10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lastRenderedPageBreak/>
              <w:t>произведениями.</w:t>
            </w:r>
          </w:p>
        </w:tc>
        <w:tc>
          <w:tcPr>
            <w:tcW w:w="711" w:type="dxa"/>
          </w:tcPr>
          <w:p w14:paraId="0DA7212B" w14:textId="77777777" w:rsidR="000A25C1" w:rsidRPr="000A25C1" w:rsidRDefault="000A25C1" w:rsidP="000A25C1">
            <w:pPr>
              <w:pStyle w:val="TableParagraph"/>
              <w:ind w:right="293"/>
              <w:contextualSpacing/>
              <w:jc w:val="right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2411" w:type="dxa"/>
          </w:tcPr>
          <w:p w14:paraId="5FB03221" w14:textId="77777777" w:rsidR="000A25C1" w:rsidRPr="000A25C1" w:rsidRDefault="000A25C1" w:rsidP="000A25C1">
            <w:pPr>
              <w:pStyle w:val="TableParagraph"/>
              <w:spacing w:before="2"/>
              <w:contextualSpacing/>
              <w:rPr>
                <w:b/>
                <w:sz w:val="24"/>
                <w:szCs w:val="24"/>
              </w:rPr>
            </w:pPr>
          </w:p>
          <w:p w14:paraId="05800F15" w14:textId="77777777" w:rsidR="000A25C1" w:rsidRPr="000A25C1" w:rsidRDefault="000A25C1" w:rsidP="000A25C1">
            <w:pPr>
              <w:pStyle w:val="TableParagraph"/>
              <w:ind w:left="107" w:right="102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Способность выявлять и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анализировать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различные</w:t>
            </w:r>
            <w:r w:rsidRPr="000A25C1">
              <w:rPr>
                <w:spacing w:val="6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точки</w:t>
            </w:r>
            <w:r w:rsidRPr="000A25C1">
              <w:rPr>
                <w:spacing w:val="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зрения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 мировоззрения,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позиционируя и связывая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свои собственные и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чужие</w:t>
            </w:r>
            <w:r w:rsidRPr="000A25C1">
              <w:rPr>
                <w:spacing w:val="-2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взгляды на</w:t>
            </w:r>
            <w:r w:rsidRPr="000A25C1">
              <w:rPr>
                <w:spacing w:val="-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мир</w:t>
            </w:r>
          </w:p>
        </w:tc>
        <w:tc>
          <w:tcPr>
            <w:tcW w:w="2551" w:type="dxa"/>
          </w:tcPr>
          <w:p w14:paraId="1CCF4C1B" w14:textId="77777777" w:rsidR="000A25C1" w:rsidRPr="000A25C1" w:rsidRDefault="000A25C1" w:rsidP="000A25C1">
            <w:pPr>
              <w:pStyle w:val="TableParagraph"/>
              <w:ind w:left="120" w:right="231" w:hanging="20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Урок «Восприятие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произведений</w:t>
            </w:r>
            <w:r w:rsidRPr="000A25C1">
              <w:rPr>
                <w:spacing w:val="-9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искусства»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(МЭШ)</w:t>
            </w:r>
          </w:p>
          <w:p w14:paraId="57A7797B" w14:textId="77777777" w:rsidR="000A25C1" w:rsidRPr="000A25C1" w:rsidRDefault="000A25C1" w:rsidP="000A25C1">
            <w:pPr>
              <w:pStyle w:val="TableParagraph"/>
              <w:ind w:left="120" w:right="126"/>
              <w:contextualSpacing/>
              <w:jc w:val="both"/>
              <w:rPr>
                <w:sz w:val="24"/>
                <w:szCs w:val="24"/>
                <w:lang w:val="en-US"/>
              </w:rPr>
            </w:pP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https://uchebnik.mos.ru/mat</w:t>
            </w:r>
            <w:r w:rsidRPr="000A25C1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erial_view/atomic_objects/8</w:t>
            </w:r>
            <w:r w:rsidRPr="000A25C1">
              <w:rPr>
                <w:color w:val="0000FF"/>
                <w:spacing w:val="-48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859133?menuReferrer=/cata</w:t>
            </w:r>
            <w:r w:rsidRPr="000A25C1">
              <w:rPr>
                <w:color w:val="0000FF"/>
                <w:spacing w:val="-48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logue</w:t>
            </w:r>
          </w:p>
          <w:p w14:paraId="4EEC3D13" w14:textId="77777777" w:rsidR="000A25C1" w:rsidRPr="000A25C1" w:rsidRDefault="000A25C1" w:rsidP="000A25C1">
            <w:pPr>
              <w:pStyle w:val="TableParagraph"/>
              <w:spacing w:before="4"/>
              <w:contextualSpacing/>
              <w:rPr>
                <w:b/>
                <w:sz w:val="24"/>
                <w:szCs w:val="24"/>
                <w:lang w:val="en-US"/>
              </w:rPr>
            </w:pPr>
          </w:p>
          <w:p w14:paraId="57EFD020" w14:textId="77777777" w:rsidR="000A25C1" w:rsidRPr="000A25C1" w:rsidRDefault="000A25C1" w:rsidP="000A25C1">
            <w:pPr>
              <w:pStyle w:val="TableParagraph"/>
              <w:ind w:left="101"/>
              <w:contextualSpacing/>
              <w:jc w:val="both"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Видео</w:t>
            </w:r>
            <w:r w:rsidRPr="000A25C1">
              <w:rPr>
                <w:spacing w:val="-6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«Русская</w:t>
            </w:r>
            <w:r w:rsidRPr="000A25C1">
              <w:rPr>
                <w:spacing w:val="-3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народная</w:t>
            </w:r>
          </w:p>
        </w:tc>
        <w:tc>
          <w:tcPr>
            <w:tcW w:w="2128" w:type="dxa"/>
          </w:tcPr>
          <w:p w14:paraId="26104DBE" w14:textId="77777777" w:rsidR="000A25C1" w:rsidRPr="000A25C1" w:rsidRDefault="000F5C38" w:rsidP="000A25C1">
            <w:pPr>
              <w:pStyle w:val="TableParagraph"/>
              <w:contextualSpacing/>
              <w:rPr>
                <w:sz w:val="24"/>
                <w:szCs w:val="24"/>
              </w:rPr>
            </w:pPr>
            <w:r w:rsidRPr="00AF0A03">
              <w:rPr>
                <w:sz w:val="24"/>
                <w:szCs w:val="24"/>
              </w:rPr>
              <w:t>Устный опрос. Практическая работа</w:t>
            </w:r>
          </w:p>
        </w:tc>
      </w:tr>
    </w:tbl>
    <w:p w14:paraId="77EE66E1" w14:textId="77777777" w:rsidR="000A25C1" w:rsidRPr="000A25C1" w:rsidRDefault="000A25C1" w:rsidP="000A25C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0A25C1" w:rsidRPr="000A25C1">
          <w:pgSz w:w="16840" w:h="11910" w:orient="landscape"/>
          <w:pgMar w:top="840" w:right="140" w:bottom="1100" w:left="160" w:header="0" w:footer="913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850"/>
        <w:gridCol w:w="990"/>
        <w:gridCol w:w="3122"/>
        <w:gridCol w:w="711"/>
        <w:gridCol w:w="2411"/>
        <w:gridCol w:w="2551"/>
        <w:gridCol w:w="2128"/>
      </w:tblGrid>
      <w:tr w:rsidR="000A25C1" w:rsidRPr="00683BFA" w14:paraId="06E78E40" w14:textId="77777777" w:rsidTr="00AC071A">
        <w:trPr>
          <w:trHeight w:val="2073"/>
        </w:trPr>
        <w:tc>
          <w:tcPr>
            <w:tcW w:w="711" w:type="dxa"/>
          </w:tcPr>
          <w:p w14:paraId="0FEDC0A0" w14:textId="77777777" w:rsidR="000A25C1" w:rsidRPr="000A25C1" w:rsidRDefault="000A25C1" w:rsidP="000A25C1">
            <w:pPr>
              <w:pStyle w:val="TableParagraph"/>
              <w:ind w:left="105" w:right="153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lastRenderedPageBreak/>
              <w:t>№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pacing w:val="-1"/>
                <w:sz w:val="24"/>
                <w:szCs w:val="24"/>
              </w:rPr>
              <w:t>урок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14:paraId="2F036968" w14:textId="77777777" w:rsidR="000A25C1" w:rsidRPr="000A25C1" w:rsidRDefault="000A25C1" w:rsidP="000A25C1">
            <w:pPr>
              <w:pStyle w:val="TableParagraph"/>
              <w:ind w:left="110" w:right="85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Плани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руема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я</w:t>
            </w:r>
            <w:r w:rsidRPr="000A25C1">
              <w:rPr>
                <w:b/>
                <w:spacing w:val="2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дата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провед</w:t>
            </w:r>
            <w:r w:rsidRPr="000A25C1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ения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990" w:type="dxa"/>
          </w:tcPr>
          <w:p w14:paraId="30EF85DC" w14:textId="77777777" w:rsidR="000A25C1" w:rsidRPr="000A25C1" w:rsidRDefault="000A25C1" w:rsidP="000A25C1">
            <w:pPr>
              <w:pStyle w:val="TableParagraph"/>
              <w:ind w:left="104" w:right="142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Фактич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еская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дата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проведе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ния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3122" w:type="dxa"/>
          </w:tcPr>
          <w:p w14:paraId="6FEF22E8" w14:textId="77777777" w:rsidR="000A25C1" w:rsidRPr="000A25C1" w:rsidRDefault="000A25C1" w:rsidP="000A25C1">
            <w:pPr>
              <w:pStyle w:val="TableParagraph"/>
              <w:ind w:left="108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711" w:type="dxa"/>
          </w:tcPr>
          <w:p w14:paraId="441B2441" w14:textId="77777777" w:rsidR="000A25C1" w:rsidRPr="000A25C1" w:rsidRDefault="000A25C1" w:rsidP="000A25C1">
            <w:pPr>
              <w:pStyle w:val="TableParagraph"/>
              <w:ind w:left="108" w:right="104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pacing w:val="-1"/>
                <w:sz w:val="24"/>
                <w:szCs w:val="24"/>
              </w:rPr>
              <w:t>Коли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чест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во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часо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411" w:type="dxa"/>
          </w:tcPr>
          <w:p w14:paraId="604AA2C2" w14:textId="77777777" w:rsidR="000A25C1" w:rsidRPr="000A25C1" w:rsidRDefault="000A25C1" w:rsidP="000A25C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5C1">
              <w:rPr>
                <w:rFonts w:ascii="Times New Roman" w:hAnsi="Times New Roman" w:cs="Times New Roman"/>
                <w:b/>
                <w:sz w:val="24"/>
                <w:szCs w:val="24"/>
              </w:rPr>
              <w:t>Идентификатор Функциональной грамотности</w:t>
            </w:r>
          </w:p>
          <w:p w14:paraId="2A52E1D1" w14:textId="77777777" w:rsidR="000A25C1" w:rsidRPr="000A25C1" w:rsidRDefault="000A25C1" w:rsidP="000A25C1">
            <w:pPr>
              <w:pStyle w:val="TableParagraph"/>
              <w:ind w:left="107" w:right="98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48ADD3A3" w14:textId="77777777" w:rsidR="000A25C1" w:rsidRPr="000A25C1" w:rsidRDefault="000A25C1" w:rsidP="000A25C1">
            <w:pPr>
              <w:pStyle w:val="TableParagraph"/>
              <w:ind w:left="101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ЦОР</w:t>
            </w:r>
          </w:p>
        </w:tc>
        <w:tc>
          <w:tcPr>
            <w:tcW w:w="2128" w:type="dxa"/>
          </w:tcPr>
          <w:p w14:paraId="4F9CDD58" w14:textId="77777777" w:rsidR="000A25C1" w:rsidRPr="000A25C1" w:rsidRDefault="000A25C1" w:rsidP="000A25C1">
            <w:pPr>
              <w:pStyle w:val="TableParagraph"/>
              <w:ind w:left="105" w:right="713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Контроль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(проверяемые</w:t>
            </w:r>
            <w:r w:rsidRPr="000A25C1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элементы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содержания)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(ПУ. ПЭС</w:t>
            </w:r>
          </w:p>
          <w:p w14:paraId="4FE45D99" w14:textId="77777777" w:rsidR="000A25C1" w:rsidRPr="000A25C1" w:rsidRDefault="000A25C1" w:rsidP="000A25C1">
            <w:pPr>
              <w:pStyle w:val="TableParagraph"/>
              <w:ind w:left="105" w:right="89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Предметные умения.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Проверяемые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элементы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содержания)</w:t>
            </w:r>
          </w:p>
        </w:tc>
      </w:tr>
      <w:tr w:rsidR="000A25C1" w:rsidRPr="00683BFA" w14:paraId="00F3C63A" w14:textId="77777777" w:rsidTr="000A25C1">
        <w:trPr>
          <w:trHeight w:val="1692"/>
        </w:trPr>
        <w:tc>
          <w:tcPr>
            <w:tcW w:w="711" w:type="dxa"/>
          </w:tcPr>
          <w:p w14:paraId="7C48F4A7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15DEAED8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1AE657D5" w14:textId="77777777" w:rsidR="000A25C1" w:rsidRPr="000A25C1" w:rsidRDefault="000A25C1" w:rsidP="000A25C1">
            <w:pPr>
              <w:pStyle w:val="TableParagraph"/>
              <w:spacing w:before="181"/>
              <w:ind w:left="230" w:right="230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25</w:t>
            </w:r>
          </w:p>
          <w:p w14:paraId="11C4452C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319E64B4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248A1E51" w14:textId="77777777" w:rsidR="000A25C1" w:rsidRPr="000A25C1" w:rsidRDefault="000A25C1" w:rsidP="000A25C1">
            <w:pPr>
              <w:pStyle w:val="TableParagraph"/>
              <w:spacing w:before="186"/>
              <w:ind w:left="230" w:right="230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26</w:t>
            </w:r>
          </w:p>
          <w:p w14:paraId="61B9C37E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2E8DB036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0CADCFA0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0302F5F6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23A280C3" w14:textId="77777777" w:rsidR="000A25C1" w:rsidRPr="000A25C1" w:rsidRDefault="000A25C1" w:rsidP="000A25C1">
            <w:pPr>
              <w:pStyle w:val="TableParagraph"/>
              <w:spacing w:before="136"/>
              <w:ind w:left="230" w:right="230"/>
              <w:contextualSpacing/>
              <w:jc w:val="center"/>
              <w:rPr>
                <w:b/>
                <w:sz w:val="24"/>
                <w:szCs w:val="24"/>
              </w:rPr>
            </w:pPr>
          </w:p>
          <w:p w14:paraId="2C327AA1" w14:textId="77777777" w:rsidR="000A25C1" w:rsidRPr="000A25C1" w:rsidRDefault="000A25C1" w:rsidP="000A25C1">
            <w:pPr>
              <w:pStyle w:val="TableParagraph"/>
              <w:spacing w:before="136"/>
              <w:ind w:left="230" w:right="230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27</w:t>
            </w:r>
          </w:p>
          <w:p w14:paraId="27974F67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72CDDEE2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5EEC7458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303831B5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76D7A925" w14:textId="77777777" w:rsidR="000A25C1" w:rsidRPr="000A25C1" w:rsidRDefault="000A25C1" w:rsidP="000A25C1">
            <w:pPr>
              <w:pStyle w:val="TableParagraph"/>
              <w:spacing w:before="3"/>
              <w:contextualSpacing/>
              <w:rPr>
                <w:b/>
                <w:sz w:val="24"/>
                <w:szCs w:val="24"/>
              </w:rPr>
            </w:pPr>
          </w:p>
          <w:p w14:paraId="4A80D9B7" w14:textId="77777777" w:rsidR="000A25C1" w:rsidRPr="000A25C1" w:rsidRDefault="000A25C1" w:rsidP="000A25C1">
            <w:pPr>
              <w:pStyle w:val="TableParagraph"/>
              <w:spacing w:before="1"/>
              <w:ind w:left="230" w:right="230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28</w:t>
            </w:r>
          </w:p>
          <w:p w14:paraId="4C2D2343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7AAE9CC0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17C062AB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4A9609C5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7901A7A0" w14:textId="77777777" w:rsidR="000A25C1" w:rsidRPr="000A25C1" w:rsidRDefault="000A25C1" w:rsidP="000A25C1">
            <w:pPr>
              <w:pStyle w:val="TableParagraph"/>
              <w:spacing w:before="10"/>
              <w:contextualSpacing/>
              <w:rPr>
                <w:b/>
                <w:sz w:val="24"/>
                <w:szCs w:val="24"/>
              </w:rPr>
            </w:pPr>
          </w:p>
          <w:p w14:paraId="4F8895E4" w14:textId="77777777" w:rsidR="000A25C1" w:rsidRPr="000A25C1" w:rsidRDefault="000A25C1" w:rsidP="000A25C1">
            <w:pPr>
              <w:pStyle w:val="TableParagraph"/>
              <w:ind w:left="230" w:right="230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29</w:t>
            </w:r>
          </w:p>
          <w:p w14:paraId="45EB33E7" w14:textId="77777777" w:rsidR="000A25C1" w:rsidRPr="000A25C1" w:rsidRDefault="000A25C1" w:rsidP="000A25C1">
            <w:pPr>
              <w:pStyle w:val="TableParagraph"/>
              <w:ind w:left="230" w:right="230"/>
              <w:contextualSpacing/>
              <w:jc w:val="center"/>
              <w:rPr>
                <w:b/>
                <w:sz w:val="24"/>
                <w:szCs w:val="24"/>
              </w:rPr>
            </w:pPr>
          </w:p>
          <w:p w14:paraId="6B330A38" w14:textId="77777777" w:rsidR="000A25C1" w:rsidRPr="000A25C1" w:rsidRDefault="000A25C1" w:rsidP="000A25C1">
            <w:pPr>
              <w:pStyle w:val="TableParagraph"/>
              <w:ind w:left="230" w:right="230"/>
              <w:contextualSpacing/>
              <w:jc w:val="center"/>
              <w:rPr>
                <w:b/>
                <w:sz w:val="24"/>
                <w:szCs w:val="24"/>
              </w:rPr>
            </w:pPr>
          </w:p>
          <w:p w14:paraId="201BF65D" w14:textId="77777777" w:rsidR="000A25C1" w:rsidRPr="000A25C1" w:rsidRDefault="000A25C1" w:rsidP="000A25C1">
            <w:pPr>
              <w:pStyle w:val="TableParagraph"/>
              <w:ind w:left="230" w:right="230"/>
              <w:contextualSpacing/>
              <w:jc w:val="center"/>
              <w:rPr>
                <w:b/>
                <w:sz w:val="24"/>
                <w:szCs w:val="24"/>
              </w:rPr>
            </w:pPr>
          </w:p>
          <w:p w14:paraId="6BC7168A" w14:textId="77777777" w:rsidR="000A25C1" w:rsidRPr="000A25C1" w:rsidRDefault="000A25C1" w:rsidP="000A25C1">
            <w:pPr>
              <w:pStyle w:val="TableParagraph"/>
              <w:ind w:right="230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 xml:space="preserve">     30</w:t>
            </w:r>
          </w:p>
          <w:p w14:paraId="4FB89448" w14:textId="77777777" w:rsidR="000A25C1" w:rsidRPr="000A25C1" w:rsidRDefault="000A25C1" w:rsidP="000A25C1">
            <w:pPr>
              <w:pStyle w:val="TableParagraph"/>
              <w:ind w:left="230" w:right="23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771D7A93" w14:textId="77777777" w:rsidR="000A25C1" w:rsidRPr="000A25C1" w:rsidRDefault="000A25C1" w:rsidP="000A25C1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14:paraId="40F4533C" w14:textId="77777777" w:rsidR="000A25C1" w:rsidRPr="000A25C1" w:rsidRDefault="000A25C1" w:rsidP="000A25C1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3122" w:type="dxa"/>
          </w:tcPr>
          <w:p w14:paraId="782A0C1F" w14:textId="77777777" w:rsidR="000A25C1" w:rsidRPr="000A25C1" w:rsidRDefault="000A25C1" w:rsidP="000A25C1">
            <w:pPr>
              <w:pStyle w:val="TableParagraph"/>
              <w:spacing w:before="10"/>
              <w:contextualSpacing/>
              <w:rPr>
                <w:b/>
                <w:sz w:val="24"/>
                <w:szCs w:val="24"/>
              </w:rPr>
            </w:pPr>
          </w:p>
          <w:p w14:paraId="001FED9D" w14:textId="77777777" w:rsidR="000A25C1" w:rsidRPr="000A25C1" w:rsidRDefault="000A25C1" w:rsidP="000A25C1">
            <w:pPr>
              <w:pStyle w:val="TableParagraph"/>
              <w:ind w:left="108" w:right="534"/>
              <w:contextualSpacing/>
              <w:rPr>
                <w:sz w:val="24"/>
                <w:szCs w:val="24"/>
              </w:rPr>
            </w:pPr>
            <w:r w:rsidRPr="000A25C1">
              <w:rPr>
                <w:spacing w:val="-1"/>
                <w:sz w:val="24"/>
                <w:szCs w:val="24"/>
              </w:rPr>
              <w:t>Восприятие</w:t>
            </w:r>
            <w:r w:rsidRPr="000A25C1">
              <w:rPr>
                <w:spacing w:val="-15"/>
                <w:sz w:val="24"/>
                <w:szCs w:val="24"/>
              </w:rPr>
              <w:t xml:space="preserve"> </w:t>
            </w:r>
            <w:r w:rsidRPr="000A25C1">
              <w:rPr>
                <w:spacing w:val="-1"/>
                <w:sz w:val="24"/>
                <w:szCs w:val="24"/>
              </w:rPr>
              <w:t>орнаментальных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pacing w:val="-1"/>
                <w:sz w:val="24"/>
                <w:szCs w:val="24"/>
              </w:rPr>
              <w:t>произведений прикладного</w:t>
            </w:r>
            <w:r w:rsidRPr="000A25C1">
              <w:rPr>
                <w:sz w:val="24"/>
                <w:szCs w:val="24"/>
              </w:rPr>
              <w:t xml:space="preserve"> искусства (кружево, шитьё,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pacing w:val="2"/>
                <w:w w:val="88"/>
                <w:sz w:val="24"/>
                <w:szCs w:val="24"/>
              </w:rPr>
              <w:t>р</w:t>
            </w:r>
            <w:r w:rsidRPr="000A25C1">
              <w:rPr>
                <w:spacing w:val="1"/>
                <w:w w:val="94"/>
                <w:sz w:val="24"/>
                <w:szCs w:val="24"/>
              </w:rPr>
              <w:t>е</w:t>
            </w:r>
            <w:r w:rsidRPr="000A25C1">
              <w:rPr>
                <w:spacing w:val="6"/>
                <w:w w:val="94"/>
                <w:sz w:val="24"/>
                <w:szCs w:val="24"/>
              </w:rPr>
              <w:t>з</w:t>
            </w:r>
            <w:r w:rsidRPr="000A25C1">
              <w:rPr>
                <w:spacing w:val="5"/>
                <w:w w:val="94"/>
                <w:sz w:val="24"/>
                <w:szCs w:val="24"/>
              </w:rPr>
              <w:t>ь</w:t>
            </w:r>
            <w:r w:rsidRPr="000A25C1">
              <w:rPr>
                <w:spacing w:val="-1"/>
                <w:w w:val="94"/>
                <w:sz w:val="24"/>
                <w:szCs w:val="24"/>
              </w:rPr>
              <w:t>б</w:t>
            </w:r>
            <w:r w:rsidRPr="000A25C1">
              <w:rPr>
                <w:w w:val="88"/>
                <w:sz w:val="24"/>
                <w:szCs w:val="24"/>
              </w:rPr>
              <w:t>а</w:t>
            </w:r>
            <w:r w:rsidRPr="000A25C1">
              <w:rPr>
                <w:spacing w:val="15"/>
                <w:sz w:val="24"/>
                <w:szCs w:val="24"/>
              </w:rPr>
              <w:t xml:space="preserve"> </w:t>
            </w:r>
            <w:r w:rsidRPr="000A25C1">
              <w:rPr>
                <w:w w:val="94"/>
                <w:sz w:val="24"/>
                <w:szCs w:val="24"/>
              </w:rPr>
              <w:t>и</w:t>
            </w:r>
            <w:r w:rsidRPr="000A25C1">
              <w:rPr>
                <w:spacing w:val="11"/>
                <w:sz w:val="24"/>
                <w:szCs w:val="24"/>
              </w:rPr>
              <w:t xml:space="preserve"> </w:t>
            </w:r>
            <w:r w:rsidRPr="000A25C1">
              <w:rPr>
                <w:spacing w:val="7"/>
                <w:w w:val="88"/>
                <w:sz w:val="24"/>
                <w:szCs w:val="24"/>
              </w:rPr>
              <w:t>р</w:t>
            </w:r>
            <w:r w:rsidRPr="000A25C1">
              <w:rPr>
                <w:spacing w:val="1"/>
                <w:w w:val="94"/>
                <w:sz w:val="24"/>
                <w:szCs w:val="24"/>
              </w:rPr>
              <w:t>ос</w:t>
            </w:r>
            <w:r w:rsidRPr="000A25C1">
              <w:rPr>
                <w:spacing w:val="3"/>
                <w:w w:val="94"/>
                <w:sz w:val="24"/>
                <w:szCs w:val="24"/>
              </w:rPr>
              <w:t>п</w:t>
            </w:r>
            <w:r w:rsidRPr="000A25C1">
              <w:rPr>
                <w:spacing w:val="-1"/>
                <w:w w:val="94"/>
                <w:sz w:val="24"/>
                <w:szCs w:val="24"/>
              </w:rPr>
              <w:t>и</w:t>
            </w:r>
            <w:r w:rsidRPr="000A25C1">
              <w:rPr>
                <w:spacing w:val="1"/>
                <w:w w:val="94"/>
                <w:sz w:val="24"/>
                <w:szCs w:val="24"/>
              </w:rPr>
              <w:t>с</w:t>
            </w:r>
            <w:r w:rsidRPr="000A25C1">
              <w:rPr>
                <w:w w:val="94"/>
                <w:sz w:val="24"/>
                <w:szCs w:val="24"/>
              </w:rPr>
              <w:t>ь</w:t>
            </w:r>
            <w:r w:rsidRPr="000A25C1">
              <w:rPr>
                <w:spacing w:val="13"/>
                <w:sz w:val="24"/>
                <w:szCs w:val="24"/>
              </w:rPr>
              <w:t xml:space="preserve"> </w:t>
            </w:r>
            <w:r w:rsidRPr="000A25C1">
              <w:rPr>
                <w:w w:val="94"/>
                <w:sz w:val="24"/>
                <w:szCs w:val="24"/>
              </w:rPr>
              <w:t>и</w:t>
            </w:r>
            <w:r w:rsidRPr="000A25C1">
              <w:rPr>
                <w:spacing w:val="11"/>
                <w:sz w:val="24"/>
                <w:szCs w:val="24"/>
              </w:rPr>
              <w:t xml:space="preserve"> </w:t>
            </w:r>
            <w:r w:rsidRPr="000A25C1">
              <w:rPr>
                <w:spacing w:val="5"/>
                <w:w w:val="88"/>
                <w:sz w:val="24"/>
                <w:szCs w:val="24"/>
              </w:rPr>
              <w:t>д</w:t>
            </w:r>
            <w:r w:rsidRPr="000A25C1">
              <w:rPr>
                <w:w w:val="88"/>
                <w:sz w:val="24"/>
                <w:szCs w:val="24"/>
              </w:rPr>
              <w:t>р</w:t>
            </w:r>
            <w:r w:rsidRPr="000A25C1">
              <w:rPr>
                <w:spacing w:val="-19"/>
                <w:sz w:val="24"/>
                <w:szCs w:val="24"/>
              </w:rPr>
              <w:t xml:space="preserve"> </w:t>
            </w:r>
            <w:r w:rsidRPr="000A25C1">
              <w:rPr>
                <w:spacing w:val="2"/>
                <w:w w:val="53"/>
                <w:sz w:val="24"/>
                <w:szCs w:val="24"/>
              </w:rPr>
              <w:t>.</w:t>
            </w:r>
            <w:r w:rsidRPr="000A25C1">
              <w:rPr>
                <w:w w:val="118"/>
                <w:sz w:val="24"/>
                <w:szCs w:val="24"/>
              </w:rPr>
              <w:t>)</w:t>
            </w:r>
            <w:r w:rsidRPr="000A25C1">
              <w:rPr>
                <w:spacing w:val="-19"/>
                <w:sz w:val="24"/>
                <w:szCs w:val="24"/>
              </w:rPr>
              <w:t xml:space="preserve"> </w:t>
            </w:r>
            <w:r w:rsidRPr="000A25C1">
              <w:rPr>
                <w:w w:val="53"/>
                <w:sz w:val="24"/>
                <w:szCs w:val="24"/>
              </w:rPr>
              <w:t>.</w:t>
            </w:r>
          </w:p>
          <w:p w14:paraId="63EB4652" w14:textId="77777777" w:rsidR="000A25C1" w:rsidRPr="000A25C1" w:rsidRDefault="000A25C1" w:rsidP="000A25C1">
            <w:pPr>
              <w:pStyle w:val="TableParagraph"/>
              <w:spacing w:before="7"/>
              <w:contextualSpacing/>
              <w:rPr>
                <w:b/>
                <w:sz w:val="24"/>
                <w:szCs w:val="24"/>
              </w:rPr>
            </w:pPr>
          </w:p>
          <w:p w14:paraId="53F5B106" w14:textId="77777777" w:rsidR="000A25C1" w:rsidRPr="000A25C1" w:rsidRDefault="000A25C1" w:rsidP="000A25C1">
            <w:pPr>
              <w:pStyle w:val="TableParagraph"/>
              <w:ind w:left="108" w:right="116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Восприятие произведений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живописи с активным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выражением</w:t>
            </w:r>
            <w:r w:rsidRPr="000A25C1">
              <w:rPr>
                <w:spacing w:val="-4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цветового</w:t>
            </w:r>
            <w:r w:rsidRPr="000A25C1">
              <w:rPr>
                <w:spacing w:val="-1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состояния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в природе. Произведения И. И .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Леви- тана, А.И, Куинджи, Н.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Крымова</w:t>
            </w:r>
            <w:r w:rsidRPr="000A25C1">
              <w:rPr>
                <w:spacing w:val="-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.</w:t>
            </w:r>
          </w:p>
          <w:p w14:paraId="1395175D" w14:textId="77777777" w:rsidR="000A25C1" w:rsidRPr="000A25C1" w:rsidRDefault="000A25C1" w:rsidP="000A25C1">
            <w:pPr>
              <w:pStyle w:val="TableParagraph"/>
              <w:spacing w:before="6"/>
              <w:contextualSpacing/>
              <w:rPr>
                <w:b/>
                <w:sz w:val="24"/>
                <w:szCs w:val="24"/>
              </w:rPr>
            </w:pPr>
          </w:p>
          <w:p w14:paraId="59ADF8A4" w14:textId="77777777" w:rsidR="000A25C1" w:rsidRPr="000A25C1" w:rsidRDefault="000A25C1" w:rsidP="000A25C1">
            <w:pPr>
              <w:pStyle w:val="TableParagraph"/>
              <w:ind w:left="108" w:right="601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Восприятие произведений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анималистического жанра в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графике.</w:t>
            </w:r>
          </w:p>
          <w:p w14:paraId="02288BB7" w14:textId="77777777" w:rsidR="000A25C1" w:rsidRPr="000A25C1" w:rsidRDefault="000A25C1" w:rsidP="000A25C1">
            <w:pPr>
              <w:pStyle w:val="TableParagraph"/>
              <w:spacing w:before="5"/>
              <w:contextualSpacing/>
              <w:rPr>
                <w:b/>
                <w:sz w:val="24"/>
                <w:szCs w:val="24"/>
              </w:rPr>
            </w:pPr>
          </w:p>
          <w:p w14:paraId="6884A0AD" w14:textId="77777777" w:rsidR="000A25C1" w:rsidRPr="000A25C1" w:rsidRDefault="000A25C1" w:rsidP="000A25C1">
            <w:pPr>
              <w:pStyle w:val="TableParagraph"/>
              <w:ind w:left="108" w:right="543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Модуль</w:t>
            </w:r>
            <w:r w:rsidRPr="000A25C1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«Азбука</w:t>
            </w:r>
            <w:r w:rsidRPr="000A25C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цифровой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графики»</w:t>
            </w:r>
          </w:p>
          <w:p w14:paraId="43150BB4" w14:textId="77777777" w:rsidR="000A25C1" w:rsidRPr="000A25C1" w:rsidRDefault="000A25C1" w:rsidP="000A25C1">
            <w:pPr>
              <w:pStyle w:val="TableParagraph"/>
              <w:spacing w:before="3"/>
              <w:contextualSpacing/>
              <w:rPr>
                <w:b/>
                <w:sz w:val="24"/>
                <w:szCs w:val="24"/>
              </w:rPr>
            </w:pPr>
          </w:p>
          <w:p w14:paraId="196ED6BA" w14:textId="77777777" w:rsidR="000A25C1" w:rsidRPr="000A25C1" w:rsidRDefault="000A25C1" w:rsidP="000A25C1">
            <w:pPr>
              <w:pStyle w:val="TableParagraph"/>
              <w:tabs>
                <w:tab w:val="left" w:pos="2195"/>
              </w:tabs>
              <w:ind w:left="108" w:right="206"/>
              <w:contextualSpacing/>
              <w:jc w:val="both"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Компьютерные</w:t>
            </w:r>
            <w:r w:rsidRPr="000A25C1">
              <w:rPr>
                <w:sz w:val="24"/>
                <w:szCs w:val="24"/>
              </w:rPr>
              <w:lastRenderedPageBreak/>
              <w:tab/>
            </w:r>
            <w:r w:rsidRPr="000A25C1">
              <w:rPr>
                <w:w w:val="95"/>
                <w:sz w:val="24"/>
                <w:szCs w:val="24"/>
              </w:rPr>
              <w:t>средства</w:t>
            </w:r>
            <w:r w:rsidRPr="000A25C1">
              <w:rPr>
                <w:spacing w:val="-46"/>
                <w:w w:val="95"/>
                <w:sz w:val="24"/>
                <w:szCs w:val="24"/>
              </w:rPr>
              <w:t xml:space="preserve"> </w:t>
            </w:r>
            <w:r w:rsidRPr="000A25C1">
              <w:rPr>
                <w:w w:val="95"/>
                <w:sz w:val="24"/>
                <w:szCs w:val="24"/>
              </w:rPr>
              <w:t>изображения. Виды линий (в про-</w:t>
            </w:r>
            <w:r w:rsidRPr="000A25C1">
              <w:rPr>
                <w:spacing w:val="-45"/>
                <w:w w:val="95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грамме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Paint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или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другом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графическом</w:t>
            </w:r>
            <w:r w:rsidRPr="000A25C1">
              <w:rPr>
                <w:spacing w:val="4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редакторе).</w:t>
            </w:r>
          </w:p>
          <w:p w14:paraId="4C306B58" w14:textId="77777777" w:rsidR="000A25C1" w:rsidRPr="000A25C1" w:rsidRDefault="000A25C1" w:rsidP="000A25C1">
            <w:pPr>
              <w:pStyle w:val="TableParagraph"/>
              <w:spacing w:before="1"/>
              <w:contextualSpacing/>
              <w:rPr>
                <w:b/>
                <w:sz w:val="24"/>
                <w:szCs w:val="24"/>
              </w:rPr>
            </w:pPr>
          </w:p>
          <w:p w14:paraId="7892FDA2" w14:textId="77777777" w:rsidR="000A25C1" w:rsidRPr="000A25C1" w:rsidRDefault="000A25C1" w:rsidP="000A25C1">
            <w:pPr>
              <w:pStyle w:val="TableParagraph"/>
              <w:tabs>
                <w:tab w:val="left" w:pos="2158"/>
              </w:tabs>
              <w:ind w:left="108" w:right="210"/>
              <w:contextualSpacing/>
              <w:jc w:val="both"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Компьютерные</w:t>
            </w:r>
            <w:r w:rsidRPr="000A25C1">
              <w:rPr>
                <w:sz w:val="24"/>
                <w:szCs w:val="24"/>
              </w:rPr>
              <w:tab/>
            </w:r>
            <w:r w:rsidRPr="000A25C1">
              <w:rPr>
                <w:spacing w:val="-1"/>
                <w:sz w:val="24"/>
                <w:szCs w:val="24"/>
              </w:rPr>
              <w:t>средства</w:t>
            </w:r>
            <w:r w:rsidRPr="000A25C1">
              <w:rPr>
                <w:spacing w:val="-48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изображения.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Работа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с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геометрическими</w:t>
            </w:r>
            <w:r w:rsidRPr="000A25C1">
              <w:rPr>
                <w:spacing w:val="-2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фигурами.</w:t>
            </w:r>
          </w:p>
          <w:p w14:paraId="3A193AEB" w14:textId="77777777" w:rsidR="000A25C1" w:rsidRPr="000A25C1" w:rsidRDefault="000A25C1" w:rsidP="000A25C1">
            <w:pPr>
              <w:pStyle w:val="TableParagraph"/>
              <w:spacing w:before="9"/>
              <w:contextualSpacing/>
              <w:rPr>
                <w:b/>
                <w:sz w:val="24"/>
                <w:szCs w:val="24"/>
              </w:rPr>
            </w:pPr>
          </w:p>
          <w:p w14:paraId="74F62801" w14:textId="77777777" w:rsidR="000A25C1" w:rsidRPr="000A25C1" w:rsidRDefault="000A25C1" w:rsidP="000A25C1">
            <w:pPr>
              <w:pStyle w:val="TableParagraph"/>
              <w:ind w:left="108" w:right="764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Освоение инструментов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традиционного</w:t>
            </w:r>
            <w:r w:rsidRPr="000A25C1">
              <w:rPr>
                <w:spacing w:val="-1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рисования</w:t>
            </w:r>
          </w:p>
        </w:tc>
        <w:tc>
          <w:tcPr>
            <w:tcW w:w="711" w:type="dxa"/>
          </w:tcPr>
          <w:p w14:paraId="22699804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47F9896D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4B19E85F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3BF4732E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2BF3906B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39F81125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7CB67BB9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7FB56CC0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6E1A0E63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78A6E9EB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3668C340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6C1730DC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50BA541E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1739E7D4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237F7D32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6CF29E16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32A7914D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617E129C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3C9CCA22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66033D8F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255D9488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1217E95F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3A608B53" w14:textId="77777777" w:rsidR="000A25C1" w:rsidRPr="000A25C1" w:rsidRDefault="000A25C1" w:rsidP="000A25C1">
            <w:pPr>
              <w:pStyle w:val="TableParagraph"/>
              <w:spacing w:before="182"/>
              <w:ind w:left="9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411" w:type="dxa"/>
          </w:tcPr>
          <w:p w14:paraId="24CDB044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01EFF4A0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6D886262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243335A7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5B9E0F5F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59C0A932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4F27BC67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4273A212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691D6088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270D3300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406A4890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486E93AE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55244C1B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6C88961A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4EF34BAC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66AAD26F" w14:textId="77777777" w:rsidR="000A25C1" w:rsidRPr="000A25C1" w:rsidRDefault="000A25C1" w:rsidP="000A25C1">
            <w:pPr>
              <w:pStyle w:val="TableParagraph"/>
              <w:spacing w:before="6"/>
              <w:contextualSpacing/>
              <w:rPr>
                <w:b/>
                <w:sz w:val="24"/>
                <w:szCs w:val="24"/>
              </w:rPr>
            </w:pPr>
          </w:p>
          <w:p w14:paraId="4257DB12" w14:textId="77777777" w:rsidR="000A25C1" w:rsidRPr="000A25C1" w:rsidRDefault="000A25C1" w:rsidP="000A25C1">
            <w:pPr>
              <w:pStyle w:val="TableParagraph"/>
              <w:ind w:left="107" w:right="338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Использовать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информацию</w:t>
            </w:r>
            <w:r w:rsidRPr="000A25C1">
              <w:rPr>
                <w:spacing w:val="-8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из</w:t>
            </w:r>
            <w:r w:rsidRPr="000A25C1">
              <w:rPr>
                <w:spacing w:val="-3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текста</w:t>
            </w:r>
          </w:p>
          <w:p w14:paraId="3F7C06D9" w14:textId="77777777" w:rsidR="000A25C1" w:rsidRPr="000A25C1" w:rsidRDefault="000A25C1" w:rsidP="000A25C1">
            <w:pPr>
              <w:pStyle w:val="TableParagraph"/>
              <w:spacing w:before="2"/>
              <w:contextualSpacing/>
              <w:rPr>
                <w:b/>
                <w:sz w:val="24"/>
                <w:szCs w:val="24"/>
              </w:rPr>
            </w:pPr>
          </w:p>
          <w:p w14:paraId="141F8D59" w14:textId="77777777" w:rsidR="000A25C1" w:rsidRPr="000A25C1" w:rsidRDefault="000A25C1" w:rsidP="000A25C1">
            <w:pPr>
              <w:pStyle w:val="TableParagraph"/>
              <w:ind w:left="107" w:right="163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Понимать и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использовать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формальные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конструкции,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основанные на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lastRenderedPageBreak/>
              <w:t>определениях, правилах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 формальных системах,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а</w:t>
            </w:r>
            <w:r w:rsidRPr="000A25C1">
              <w:rPr>
                <w:spacing w:val="4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также</w:t>
            </w:r>
            <w:r w:rsidRPr="000A25C1">
              <w:rPr>
                <w:spacing w:val="-6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алгоритмы</w:t>
            </w:r>
          </w:p>
        </w:tc>
        <w:tc>
          <w:tcPr>
            <w:tcW w:w="2551" w:type="dxa"/>
          </w:tcPr>
          <w:p w14:paraId="197E52FF" w14:textId="77777777" w:rsidR="000A25C1" w:rsidRPr="000A25C1" w:rsidRDefault="000A25C1" w:rsidP="000A25C1">
            <w:pPr>
              <w:pStyle w:val="TableParagraph"/>
              <w:ind w:left="120" w:right="458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lastRenderedPageBreak/>
              <w:t>сказка</w:t>
            </w:r>
            <w:r w:rsidRPr="000A25C1">
              <w:rPr>
                <w:spacing w:val="3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"Кот и лиса"»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(иллюстрации</w:t>
            </w:r>
            <w:r w:rsidRPr="000A25C1">
              <w:rPr>
                <w:spacing w:val="-6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в</w:t>
            </w:r>
            <w:r w:rsidRPr="000A25C1">
              <w:rPr>
                <w:spacing w:val="-3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книге)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(МЭШ)</w:t>
            </w:r>
          </w:p>
          <w:p w14:paraId="1E42B4F0" w14:textId="77777777" w:rsidR="000A25C1" w:rsidRPr="000A25C1" w:rsidRDefault="000A25C1" w:rsidP="000A25C1">
            <w:pPr>
              <w:pStyle w:val="TableParagraph"/>
              <w:ind w:left="120" w:right="126"/>
              <w:contextualSpacing/>
              <w:jc w:val="both"/>
              <w:rPr>
                <w:sz w:val="24"/>
                <w:szCs w:val="24"/>
                <w:lang w:val="en-US"/>
              </w:rPr>
            </w:pP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https://uchebnik.mos.ru/mat</w:t>
            </w:r>
            <w:r w:rsidRPr="000A25C1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erial_view/atomic_objects/9</w:t>
            </w:r>
            <w:r w:rsidRPr="000A25C1">
              <w:rPr>
                <w:color w:val="0000FF"/>
                <w:spacing w:val="-48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740213?menuReferrer=/cata</w:t>
            </w:r>
            <w:r w:rsidRPr="000A25C1">
              <w:rPr>
                <w:color w:val="0000FF"/>
                <w:spacing w:val="-48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logue</w:t>
            </w:r>
          </w:p>
          <w:p w14:paraId="00242CCA" w14:textId="77777777" w:rsidR="000A25C1" w:rsidRPr="000A25C1" w:rsidRDefault="000A25C1" w:rsidP="000A25C1">
            <w:pPr>
              <w:pStyle w:val="TableParagraph"/>
              <w:ind w:left="120" w:right="111" w:hanging="20"/>
              <w:contextualSpacing/>
              <w:rPr>
                <w:sz w:val="24"/>
                <w:szCs w:val="24"/>
                <w:lang w:val="en-US"/>
              </w:rPr>
            </w:pPr>
            <w:r w:rsidRPr="000A25C1">
              <w:rPr>
                <w:sz w:val="24"/>
                <w:szCs w:val="24"/>
              </w:rPr>
              <w:t>Видео</w:t>
            </w:r>
            <w:r w:rsidRPr="000A25C1">
              <w:rPr>
                <w:sz w:val="24"/>
                <w:szCs w:val="24"/>
                <w:lang w:val="en-US"/>
              </w:rPr>
              <w:t xml:space="preserve"> «</w:t>
            </w:r>
            <w:r w:rsidRPr="000A25C1">
              <w:rPr>
                <w:sz w:val="24"/>
                <w:szCs w:val="24"/>
              </w:rPr>
              <w:t>Иллюстрации</w:t>
            </w:r>
            <w:r w:rsidRPr="000A25C1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sz w:val="24"/>
                <w:szCs w:val="24"/>
              </w:rPr>
              <w:t>Евгения</w:t>
            </w:r>
            <w:r w:rsidRPr="000A25C1">
              <w:rPr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sz w:val="24"/>
                <w:szCs w:val="24"/>
              </w:rPr>
              <w:t>Михайловича</w:t>
            </w:r>
            <w:r w:rsidRPr="000A25C1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sz w:val="24"/>
                <w:szCs w:val="24"/>
              </w:rPr>
              <w:t>Рачёва</w:t>
            </w:r>
            <w:r w:rsidRPr="000A25C1">
              <w:rPr>
                <w:sz w:val="24"/>
                <w:szCs w:val="24"/>
                <w:lang w:val="en-US"/>
              </w:rPr>
              <w:t>» (</w:t>
            </w:r>
            <w:r w:rsidRPr="000A25C1">
              <w:rPr>
                <w:sz w:val="24"/>
                <w:szCs w:val="24"/>
              </w:rPr>
              <w:t>МЭШ</w:t>
            </w:r>
            <w:r w:rsidRPr="000A25C1">
              <w:rPr>
                <w:sz w:val="24"/>
                <w:szCs w:val="24"/>
                <w:lang w:val="en-US"/>
              </w:rPr>
              <w:t>)</w:t>
            </w:r>
            <w:r w:rsidRPr="000A25C1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https://uchebnik.mos.ru/mat</w:t>
            </w:r>
            <w:r w:rsidRPr="000A25C1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erial_view/atomic_objects/9</w:t>
            </w:r>
            <w:r w:rsidRPr="000A25C1">
              <w:rPr>
                <w:color w:val="0000FF"/>
                <w:spacing w:val="-47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726340?menuReferrer=/cata</w:t>
            </w:r>
            <w:r w:rsidRPr="000A25C1">
              <w:rPr>
                <w:color w:val="0000FF"/>
                <w:spacing w:val="-47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lang w:val="en-US"/>
              </w:rPr>
              <w:t>logue</w:t>
            </w:r>
          </w:p>
          <w:p w14:paraId="06D6ED72" w14:textId="77777777" w:rsidR="000A25C1" w:rsidRPr="000A25C1" w:rsidRDefault="000A25C1" w:rsidP="000A25C1">
            <w:pPr>
              <w:pStyle w:val="TableParagraph"/>
              <w:spacing w:before="1"/>
              <w:contextualSpacing/>
              <w:rPr>
                <w:b/>
                <w:sz w:val="24"/>
                <w:szCs w:val="24"/>
                <w:lang w:val="en-US"/>
              </w:rPr>
            </w:pPr>
          </w:p>
          <w:p w14:paraId="7E5FDA65" w14:textId="77777777" w:rsidR="000A25C1" w:rsidRPr="000A25C1" w:rsidRDefault="000A25C1" w:rsidP="000A25C1">
            <w:pPr>
              <w:pStyle w:val="TableParagraph"/>
              <w:spacing w:before="1"/>
              <w:ind w:left="101" w:right="87"/>
              <w:contextualSpacing/>
              <w:rPr>
                <w:sz w:val="24"/>
                <w:szCs w:val="24"/>
                <w:lang w:val="en-US"/>
              </w:rPr>
            </w:pPr>
            <w:r w:rsidRPr="000A25C1">
              <w:rPr>
                <w:sz w:val="24"/>
                <w:szCs w:val="24"/>
              </w:rPr>
              <w:t>И</w:t>
            </w:r>
            <w:r w:rsidRPr="000A25C1">
              <w:rPr>
                <w:sz w:val="24"/>
                <w:szCs w:val="24"/>
                <w:lang w:val="en-US"/>
              </w:rPr>
              <w:t>.</w:t>
            </w:r>
            <w:r w:rsidRPr="000A25C1">
              <w:rPr>
                <w:sz w:val="24"/>
                <w:szCs w:val="24"/>
              </w:rPr>
              <w:t>И</w:t>
            </w:r>
            <w:r w:rsidRPr="000A25C1">
              <w:rPr>
                <w:sz w:val="24"/>
                <w:szCs w:val="24"/>
                <w:lang w:val="en-US"/>
              </w:rPr>
              <w:t>.</w:t>
            </w:r>
            <w:r w:rsidRPr="000A25C1">
              <w:rPr>
                <w:sz w:val="24"/>
                <w:szCs w:val="24"/>
              </w:rPr>
              <w:t>Левитан</w:t>
            </w:r>
            <w:r w:rsidRPr="000A25C1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hyperlink r:id="rId123">
              <w:r w:rsidRPr="000A25C1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https://uchebnik.mos.ru/mate</w:t>
              </w:r>
            </w:hyperlink>
            <w:r w:rsidRPr="000A25C1">
              <w:rPr>
                <w:color w:val="0000FF"/>
                <w:spacing w:val="-47"/>
                <w:sz w:val="24"/>
                <w:szCs w:val="24"/>
                <w:lang w:val="en-US"/>
              </w:rPr>
              <w:t xml:space="preserve"> </w:t>
            </w:r>
            <w:hyperlink r:id="rId124">
              <w:r w:rsidRPr="000A25C1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rial/app/327855</w:t>
              </w:r>
            </w:hyperlink>
          </w:p>
          <w:p w14:paraId="3E4A54CF" w14:textId="77777777" w:rsidR="000A25C1" w:rsidRPr="000A25C1" w:rsidRDefault="000A25C1" w:rsidP="000A25C1">
            <w:pPr>
              <w:pStyle w:val="TableParagraph"/>
              <w:spacing w:before="3"/>
              <w:ind w:left="101" w:right="87"/>
              <w:contextualSpacing/>
              <w:rPr>
                <w:sz w:val="24"/>
                <w:szCs w:val="24"/>
                <w:lang w:val="en-US"/>
              </w:rPr>
            </w:pPr>
            <w:r w:rsidRPr="000A25C1">
              <w:rPr>
                <w:sz w:val="24"/>
                <w:szCs w:val="24"/>
              </w:rPr>
              <w:t>Рисунки</w:t>
            </w:r>
            <w:r w:rsidRPr="000A25C1">
              <w:rPr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sz w:val="24"/>
                <w:szCs w:val="24"/>
              </w:rPr>
              <w:t>Е</w:t>
            </w:r>
            <w:r w:rsidRPr="000A25C1">
              <w:rPr>
                <w:sz w:val="24"/>
                <w:szCs w:val="24"/>
                <w:lang w:val="en-US"/>
              </w:rPr>
              <w:t>.</w:t>
            </w:r>
            <w:r w:rsidRPr="000A25C1">
              <w:rPr>
                <w:sz w:val="24"/>
                <w:szCs w:val="24"/>
              </w:rPr>
              <w:t>И</w:t>
            </w:r>
            <w:r w:rsidRPr="000A25C1">
              <w:rPr>
                <w:sz w:val="24"/>
                <w:szCs w:val="24"/>
                <w:lang w:val="en-US"/>
              </w:rPr>
              <w:t>.</w:t>
            </w:r>
            <w:r w:rsidRPr="000A25C1">
              <w:rPr>
                <w:sz w:val="24"/>
                <w:szCs w:val="24"/>
              </w:rPr>
              <w:t>Чарушина</w:t>
            </w:r>
            <w:r w:rsidRPr="000A25C1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hyperlink r:id="rId125">
              <w:r w:rsidRPr="000A25C1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https://uchebnik.mos.ru/mate</w:t>
              </w:r>
            </w:hyperlink>
            <w:r w:rsidRPr="000A25C1">
              <w:rPr>
                <w:color w:val="0000FF"/>
                <w:spacing w:val="-47"/>
                <w:sz w:val="24"/>
                <w:szCs w:val="24"/>
                <w:lang w:val="en-US"/>
              </w:rPr>
              <w:t xml:space="preserve"> </w:t>
            </w:r>
            <w:hyperlink r:id="rId126">
              <w:r w:rsidRPr="000A25C1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rial/app/300919</w:t>
              </w:r>
            </w:hyperlink>
          </w:p>
        </w:tc>
        <w:tc>
          <w:tcPr>
            <w:tcW w:w="2128" w:type="dxa"/>
          </w:tcPr>
          <w:p w14:paraId="44A46B21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  <w:lang w:val="en-US"/>
              </w:rPr>
            </w:pPr>
          </w:p>
          <w:p w14:paraId="72AEBA56" w14:textId="77777777" w:rsidR="000A25C1" w:rsidRPr="000A25C1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  <w:lang w:val="en-US"/>
              </w:rPr>
            </w:pPr>
          </w:p>
          <w:p w14:paraId="342F5DEB" w14:textId="77777777" w:rsidR="000A25C1" w:rsidRPr="00040C7F" w:rsidRDefault="000F5C38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  <w:r w:rsidRPr="00AF0A03">
              <w:rPr>
                <w:sz w:val="24"/>
                <w:szCs w:val="24"/>
              </w:rPr>
              <w:t>Устный опрос. Практическая работа</w:t>
            </w:r>
          </w:p>
          <w:p w14:paraId="1832D0C6" w14:textId="77777777" w:rsidR="000A25C1" w:rsidRPr="00040C7F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707FEB95" w14:textId="77777777" w:rsidR="000A25C1" w:rsidRPr="00040C7F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767DA10C" w14:textId="77777777" w:rsidR="000A25C1" w:rsidRPr="00040C7F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4C98352E" w14:textId="77777777" w:rsidR="000A25C1" w:rsidRPr="00040C7F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063D0E3D" w14:textId="77777777" w:rsidR="000A25C1" w:rsidRPr="00040C7F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6F57FC8B" w14:textId="77777777" w:rsidR="000A25C1" w:rsidRPr="00040C7F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1D805E27" w14:textId="77777777" w:rsidR="000A25C1" w:rsidRPr="00040C7F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60A8C92B" w14:textId="77777777" w:rsidR="000A25C1" w:rsidRPr="00040C7F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463A7001" w14:textId="77777777" w:rsidR="000A25C1" w:rsidRPr="00040C7F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4AE7BA18" w14:textId="77777777" w:rsidR="000A25C1" w:rsidRPr="00040C7F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36DAFB7E" w14:textId="77777777" w:rsidR="000A25C1" w:rsidRPr="00040C7F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09EEE346" w14:textId="77777777" w:rsidR="000A25C1" w:rsidRPr="00040C7F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2C91A762" w14:textId="77777777" w:rsidR="000A25C1" w:rsidRPr="00040C7F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6ACF21DB" w14:textId="77777777" w:rsidR="000A25C1" w:rsidRPr="00040C7F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2752C4CC" w14:textId="77777777" w:rsidR="000A25C1" w:rsidRPr="00040C7F" w:rsidRDefault="000A25C1" w:rsidP="000A25C1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2D5491DD" w14:textId="77777777" w:rsidR="000A25C1" w:rsidRPr="00040C7F" w:rsidRDefault="000A25C1" w:rsidP="000A25C1">
            <w:pPr>
              <w:pStyle w:val="TableParagraph"/>
              <w:spacing w:before="8"/>
              <w:contextualSpacing/>
              <w:rPr>
                <w:b/>
                <w:sz w:val="24"/>
                <w:szCs w:val="24"/>
              </w:rPr>
            </w:pPr>
          </w:p>
          <w:p w14:paraId="206C9744" w14:textId="77777777" w:rsidR="000A25C1" w:rsidRPr="000A25C1" w:rsidRDefault="000A25C1" w:rsidP="000A25C1">
            <w:pPr>
              <w:pStyle w:val="TableParagraph"/>
              <w:ind w:left="105" w:right="225"/>
              <w:contextualSpacing/>
              <w:rPr>
                <w:sz w:val="24"/>
                <w:szCs w:val="24"/>
              </w:rPr>
            </w:pPr>
            <w:r w:rsidRPr="000A25C1">
              <w:rPr>
                <w:spacing w:val="-1"/>
                <w:sz w:val="24"/>
                <w:szCs w:val="24"/>
              </w:rPr>
              <w:t xml:space="preserve">Итоговая </w:t>
            </w:r>
            <w:r w:rsidRPr="000A25C1">
              <w:rPr>
                <w:sz w:val="24"/>
                <w:szCs w:val="24"/>
              </w:rPr>
              <w:t>творческая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работа</w:t>
            </w:r>
          </w:p>
        </w:tc>
      </w:tr>
    </w:tbl>
    <w:p w14:paraId="23084D3A" w14:textId="77777777" w:rsidR="000A25C1" w:rsidRPr="00040C7F" w:rsidRDefault="00000000" w:rsidP="000A25C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330D257A">
          <v:rect id="Rectangle 2" o:spid="_x0000_s2052" style="position:absolute;margin-left:459.95pt;margin-top:305.9pt;width:22.1pt;height:.5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" fillcolor="blue" stroked="f">
            <w10:wrap anchorx="page" anchory="page"/>
          </v:rect>
        </w:pict>
      </w:r>
    </w:p>
    <w:p w14:paraId="10877FB8" w14:textId="77777777" w:rsidR="000A25C1" w:rsidRPr="00040C7F" w:rsidRDefault="000A25C1" w:rsidP="000A25C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0A25C1" w:rsidRPr="00040C7F" w:rsidSect="00AC071A">
          <w:pgSz w:w="16840" w:h="11910" w:orient="landscape"/>
          <w:pgMar w:top="840" w:right="140" w:bottom="851" w:left="160" w:header="0" w:footer="913" w:gutter="0"/>
          <w:cols w:space="720"/>
        </w:sectPr>
      </w:pPr>
    </w:p>
    <w:tbl>
      <w:tblPr>
        <w:tblStyle w:val="TableNormal"/>
        <w:tblpPr w:leftFromText="180" w:rightFromText="180" w:vertAnchor="text" w:tblpX="128" w:tblpY="1"/>
        <w:tblOverlap w:val="never"/>
        <w:tblW w:w="13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0"/>
        <w:gridCol w:w="660"/>
        <w:gridCol w:w="970"/>
        <w:gridCol w:w="3061"/>
        <w:gridCol w:w="697"/>
        <w:gridCol w:w="2364"/>
        <w:gridCol w:w="2501"/>
        <w:gridCol w:w="2086"/>
      </w:tblGrid>
      <w:tr w:rsidR="000A25C1" w:rsidRPr="00683BFA" w14:paraId="2898B724" w14:textId="77777777" w:rsidTr="00683BFA">
        <w:trPr>
          <w:trHeight w:val="2023"/>
        </w:trPr>
        <w:tc>
          <w:tcPr>
            <w:tcW w:w="870" w:type="dxa"/>
          </w:tcPr>
          <w:p w14:paraId="393B6610" w14:textId="77777777" w:rsidR="000A25C1" w:rsidRPr="000A25C1" w:rsidRDefault="000A25C1" w:rsidP="00683BFA">
            <w:pPr>
              <w:pStyle w:val="TableParagraph"/>
              <w:ind w:left="105" w:right="153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lastRenderedPageBreak/>
              <w:t>№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pacing w:val="-1"/>
                <w:sz w:val="24"/>
                <w:szCs w:val="24"/>
              </w:rPr>
              <w:t>урок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660" w:type="dxa"/>
          </w:tcPr>
          <w:p w14:paraId="36C73616" w14:textId="77777777" w:rsidR="000A25C1" w:rsidRPr="000A25C1" w:rsidRDefault="000A25C1" w:rsidP="00683BFA">
            <w:pPr>
              <w:pStyle w:val="TableParagraph"/>
              <w:ind w:left="110" w:right="85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Плани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руема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я</w:t>
            </w:r>
            <w:r w:rsidRPr="000A25C1">
              <w:rPr>
                <w:b/>
                <w:spacing w:val="2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дата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провед</w:t>
            </w:r>
            <w:r w:rsidRPr="000A25C1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ения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970" w:type="dxa"/>
          </w:tcPr>
          <w:p w14:paraId="1372CA0E" w14:textId="77777777" w:rsidR="000A25C1" w:rsidRPr="000A25C1" w:rsidRDefault="000A25C1" w:rsidP="00683BFA">
            <w:pPr>
              <w:pStyle w:val="TableParagraph"/>
              <w:ind w:left="104" w:right="142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Фактич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еская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дата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проведе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ния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3061" w:type="dxa"/>
          </w:tcPr>
          <w:p w14:paraId="35BE2951" w14:textId="77777777" w:rsidR="000A25C1" w:rsidRPr="000A25C1" w:rsidRDefault="000A25C1" w:rsidP="00683BFA">
            <w:pPr>
              <w:pStyle w:val="TableParagraph"/>
              <w:ind w:left="108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697" w:type="dxa"/>
          </w:tcPr>
          <w:p w14:paraId="5B43E509" w14:textId="77777777" w:rsidR="000A25C1" w:rsidRPr="000A25C1" w:rsidRDefault="000A25C1" w:rsidP="00683BFA">
            <w:pPr>
              <w:pStyle w:val="TableParagraph"/>
              <w:ind w:left="108" w:right="104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pacing w:val="-1"/>
                <w:sz w:val="24"/>
                <w:szCs w:val="24"/>
              </w:rPr>
              <w:t>Коли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чест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во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часо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364" w:type="dxa"/>
          </w:tcPr>
          <w:p w14:paraId="56B67797" w14:textId="77777777" w:rsidR="000A25C1" w:rsidRPr="000A25C1" w:rsidRDefault="000A25C1" w:rsidP="00683BFA">
            <w:pPr>
              <w:pStyle w:val="TableParagraph"/>
              <w:ind w:left="230" w:right="230"/>
              <w:contextualSpacing/>
              <w:jc w:val="center"/>
              <w:rPr>
                <w:b/>
                <w:sz w:val="24"/>
                <w:szCs w:val="24"/>
              </w:rPr>
            </w:pPr>
          </w:p>
          <w:p w14:paraId="3116B638" w14:textId="77777777" w:rsidR="000A25C1" w:rsidRPr="000A25C1" w:rsidRDefault="000A25C1" w:rsidP="00683BF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5C1">
              <w:rPr>
                <w:rFonts w:ascii="Times New Roman" w:hAnsi="Times New Roman" w:cs="Times New Roman"/>
                <w:b/>
                <w:sz w:val="24"/>
                <w:szCs w:val="24"/>
              </w:rPr>
              <w:t>Идентификатор Функциональной грамотности</w:t>
            </w:r>
          </w:p>
          <w:p w14:paraId="4F595E6E" w14:textId="77777777" w:rsidR="000A25C1" w:rsidRPr="000A25C1" w:rsidRDefault="000A25C1" w:rsidP="00683BFA">
            <w:pPr>
              <w:pStyle w:val="TableParagraph"/>
              <w:ind w:left="107" w:right="98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2501" w:type="dxa"/>
          </w:tcPr>
          <w:p w14:paraId="328884DE" w14:textId="77777777" w:rsidR="000A25C1" w:rsidRPr="000A25C1" w:rsidRDefault="000A25C1" w:rsidP="00683BFA">
            <w:pPr>
              <w:pStyle w:val="TableParagraph"/>
              <w:ind w:left="101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ЦОР</w:t>
            </w:r>
          </w:p>
        </w:tc>
        <w:tc>
          <w:tcPr>
            <w:tcW w:w="2086" w:type="dxa"/>
          </w:tcPr>
          <w:p w14:paraId="3A5E097F" w14:textId="77777777" w:rsidR="000A25C1" w:rsidRPr="000A25C1" w:rsidRDefault="000A25C1" w:rsidP="00683BFA">
            <w:pPr>
              <w:pStyle w:val="TableParagraph"/>
              <w:ind w:left="105" w:right="713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Контроль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(проверяемые</w:t>
            </w:r>
            <w:r w:rsidRPr="000A25C1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элементы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содержания)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(ПУ. ПЭС</w:t>
            </w:r>
          </w:p>
          <w:p w14:paraId="449F269A" w14:textId="77777777" w:rsidR="000A25C1" w:rsidRPr="000A25C1" w:rsidRDefault="000A25C1" w:rsidP="00683BFA">
            <w:pPr>
              <w:pStyle w:val="TableParagraph"/>
              <w:ind w:left="105" w:right="89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Предметные умения.</w:t>
            </w:r>
            <w:r w:rsidRPr="000A25C1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Проверяемые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элементы</w:t>
            </w:r>
            <w:r w:rsidRPr="000A25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b/>
                <w:sz w:val="24"/>
                <w:szCs w:val="24"/>
              </w:rPr>
              <w:t>содержания)</w:t>
            </w:r>
          </w:p>
        </w:tc>
      </w:tr>
      <w:tr w:rsidR="000A25C1" w:rsidRPr="000A25C1" w14:paraId="77C20550" w14:textId="77777777" w:rsidTr="00683BFA">
        <w:trPr>
          <w:trHeight w:val="6490"/>
        </w:trPr>
        <w:tc>
          <w:tcPr>
            <w:tcW w:w="870" w:type="dxa"/>
          </w:tcPr>
          <w:p w14:paraId="05B6A7B7" w14:textId="77777777" w:rsidR="000A25C1" w:rsidRPr="000A25C1" w:rsidRDefault="000A25C1" w:rsidP="00683BFA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4B4CBD78" w14:textId="77777777" w:rsidR="000A25C1" w:rsidRPr="000A25C1" w:rsidRDefault="000A25C1" w:rsidP="00683BFA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5A0D81F4" w14:textId="77777777" w:rsidR="000A25C1" w:rsidRPr="000A25C1" w:rsidRDefault="000A25C1" w:rsidP="00683BFA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533F53EB" w14:textId="77777777" w:rsidR="000A25C1" w:rsidRPr="000A25C1" w:rsidRDefault="000A25C1" w:rsidP="00683BFA">
            <w:pPr>
              <w:pStyle w:val="TableParagraph"/>
              <w:spacing w:before="159"/>
              <w:ind w:left="230" w:right="230"/>
              <w:contextualSpacing/>
              <w:jc w:val="center"/>
              <w:rPr>
                <w:b/>
                <w:sz w:val="24"/>
                <w:szCs w:val="24"/>
              </w:rPr>
            </w:pPr>
          </w:p>
          <w:p w14:paraId="3F8335E3" w14:textId="77777777" w:rsidR="000A25C1" w:rsidRPr="000A25C1" w:rsidRDefault="000A25C1" w:rsidP="00683BFA">
            <w:pPr>
              <w:pStyle w:val="TableParagraph"/>
              <w:spacing w:before="159"/>
              <w:ind w:left="230" w:right="230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31</w:t>
            </w:r>
          </w:p>
          <w:p w14:paraId="27B7254D" w14:textId="77777777" w:rsidR="000A25C1" w:rsidRPr="000A25C1" w:rsidRDefault="000A25C1" w:rsidP="00683BFA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381EBAAA" w14:textId="77777777" w:rsidR="000A25C1" w:rsidRPr="000A25C1" w:rsidRDefault="000A25C1" w:rsidP="00683BFA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0DEBCE5F" w14:textId="77777777" w:rsidR="000A25C1" w:rsidRPr="000A25C1" w:rsidRDefault="000A25C1" w:rsidP="00683BFA">
            <w:pPr>
              <w:pStyle w:val="TableParagraph"/>
              <w:spacing w:before="186"/>
              <w:ind w:left="230" w:right="230"/>
              <w:contextualSpacing/>
              <w:jc w:val="center"/>
              <w:rPr>
                <w:b/>
                <w:sz w:val="24"/>
                <w:szCs w:val="24"/>
              </w:rPr>
            </w:pPr>
          </w:p>
          <w:p w14:paraId="2A58D859" w14:textId="77777777" w:rsidR="000A25C1" w:rsidRPr="000A25C1" w:rsidRDefault="000A25C1" w:rsidP="00683BFA">
            <w:pPr>
              <w:pStyle w:val="TableParagraph"/>
              <w:spacing w:before="186"/>
              <w:ind w:left="230" w:right="230"/>
              <w:contextualSpacing/>
              <w:jc w:val="center"/>
              <w:rPr>
                <w:b/>
                <w:sz w:val="24"/>
                <w:szCs w:val="24"/>
              </w:rPr>
            </w:pPr>
          </w:p>
          <w:p w14:paraId="2D708CE6" w14:textId="77777777" w:rsidR="000A25C1" w:rsidRPr="000A25C1" w:rsidRDefault="000A25C1" w:rsidP="00683BFA">
            <w:pPr>
              <w:pStyle w:val="TableParagraph"/>
              <w:spacing w:before="186"/>
              <w:ind w:left="230" w:right="230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32</w:t>
            </w:r>
          </w:p>
          <w:p w14:paraId="51DA20BB" w14:textId="77777777" w:rsidR="000A25C1" w:rsidRPr="000A25C1" w:rsidRDefault="000A25C1" w:rsidP="00683BFA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38268338" w14:textId="77777777" w:rsidR="000A25C1" w:rsidRPr="000A25C1" w:rsidRDefault="000A25C1" w:rsidP="00683BFA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3884DAA7" w14:textId="77777777" w:rsidR="000A25C1" w:rsidRPr="000A25C1" w:rsidRDefault="000A25C1" w:rsidP="00683BFA">
            <w:pPr>
              <w:pStyle w:val="TableParagraph"/>
              <w:spacing w:before="181"/>
              <w:ind w:left="230" w:right="230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33</w:t>
            </w:r>
          </w:p>
          <w:p w14:paraId="5BC5144E" w14:textId="77777777" w:rsidR="000A25C1" w:rsidRPr="000A25C1" w:rsidRDefault="000A25C1" w:rsidP="00683BFA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32A8D3CC" w14:textId="77777777" w:rsidR="000A25C1" w:rsidRPr="000A25C1" w:rsidRDefault="000A25C1" w:rsidP="00683BFA">
            <w:pPr>
              <w:pStyle w:val="TableParagraph"/>
              <w:spacing w:before="1"/>
              <w:contextualSpacing/>
              <w:rPr>
                <w:b/>
                <w:sz w:val="24"/>
                <w:szCs w:val="24"/>
              </w:rPr>
            </w:pPr>
          </w:p>
          <w:p w14:paraId="11D1FC53" w14:textId="77777777" w:rsidR="000A25C1" w:rsidRPr="000A25C1" w:rsidRDefault="000A25C1" w:rsidP="00683BFA">
            <w:pPr>
              <w:pStyle w:val="TableParagraph"/>
              <w:ind w:left="230" w:right="230"/>
              <w:contextualSpacing/>
              <w:jc w:val="center"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660" w:type="dxa"/>
          </w:tcPr>
          <w:p w14:paraId="3FC9AD02" w14:textId="77777777" w:rsidR="000A25C1" w:rsidRPr="000A25C1" w:rsidRDefault="000A25C1" w:rsidP="00683BFA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970" w:type="dxa"/>
          </w:tcPr>
          <w:p w14:paraId="36FEE9B0" w14:textId="77777777" w:rsidR="000A25C1" w:rsidRPr="000A25C1" w:rsidRDefault="000A25C1" w:rsidP="00683BFA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3061" w:type="dxa"/>
          </w:tcPr>
          <w:p w14:paraId="6C57D51C" w14:textId="77777777" w:rsidR="000A25C1" w:rsidRPr="000A25C1" w:rsidRDefault="000A25C1" w:rsidP="00683BFA">
            <w:pPr>
              <w:pStyle w:val="TableParagraph"/>
              <w:ind w:left="108" w:right="98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(карандаш,</w:t>
            </w:r>
            <w:r w:rsidRPr="000A25C1">
              <w:rPr>
                <w:spacing w:val="48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кисточка,</w:t>
            </w:r>
            <w:r w:rsidRPr="000A25C1">
              <w:rPr>
                <w:spacing w:val="5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ластик,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заливка</w:t>
            </w:r>
            <w:r w:rsidRPr="000A25C1">
              <w:rPr>
                <w:spacing w:val="50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</w:t>
            </w:r>
            <w:r w:rsidRPr="000A25C1">
              <w:rPr>
                <w:spacing w:val="50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др.)</w:t>
            </w:r>
            <w:r w:rsidRPr="000A25C1">
              <w:rPr>
                <w:spacing w:val="50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в</w:t>
            </w:r>
            <w:r w:rsidRPr="000A25C1">
              <w:rPr>
                <w:spacing w:val="50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программе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Paint</w:t>
            </w:r>
            <w:r w:rsidRPr="000A25C1">
              <w:rPr>
                <w:spacing w:val="4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на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основе</w:t>
            </w:r>
            <w:r w:rsidRPr="000A25C1">
              <w:rPr>
                <w:spacing w:val="-4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простых</w:t>
            </w:r>
            <w:r w:rsidRPr="000A25C1">
              <w:rPr>
                <w:spacing w:val="-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сюжетов</w:t>
            </w:r>
          </w:p>
          <w:p w14:paraId="00977AA7" w14:textId="77777777" w:rsidR="000A25C1" w:rsidRPr="000A25C1" w:rsidRDefault="000A25C1" w:rsidP="00683BFA">
            <w:pPr>
              <w:pStyle w:val="TableParagraph"/>
              <w:spacing w:before="4"/>
              <w:contextualSpacing/>
              <w:rPr>
                <w:b/>
                <w:sz w:val="24"/>
                <w:szCs w:val="24"/>
              </w:rPr>
            </w:pPr>
          </w:p>
          <w:p w14:paraId="4E49064C" w14:textId="77777777" w:rsidR="000A25C1" w:rsidRPr="000A25C1" w:rsidRDefault="000A25C1" w:rsidP="00683BFA">
            <w:pPr>
              <w:pStyle w:val="TableParagraph"/>
              <w:spacing w:before="1"/>
              <w:ind w:left="108" w:right="254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Освоение инструментов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традиционного рисования в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программе</w:t>
            </w:r>
            <w:r w:rsidRPr="000A25C1">
              <w:rPr>
                <w:spacing w:val="-4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Paint</w:t>
            </w:r>
            <w:r w:rsidRPr="000A25C1">
              <w:rPr>
                <w:spacing w:val="-3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на</w:t>
            </w:r>
            <w:r w:rsidRPr="000A25C1">
              <w:rPr>
                <w:spacing w:val="-3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основе</w:t>
            </w:r>
            <w:r w:rsidRPr="000A25C1">
              <w:rPr>
                <w:spacing w:val="-3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темы</w:t>
            </w:r>
          </w:p>
          <w:p w14:paraId="62838333" w14:textId="77777777" w:rsidR="000A25C1" w:rsidRPr="000A25C1" w:rsidRDefault="000A25C1" w:rsidP="00683BFA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«Тёплый</w:t>
            </w:r>
            <w:r w:rsidRPr="000A25C1">
              <w:rPr>
                <w:spacing w:val="-3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и</w:t>
            </w:r>
            <w:r w:rsidRPr="000A25C1">
              <w:rPr>
                <w:spacing w:val="-2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холодный</w:t>
            </w:r>
            <w:r w:rsidRPr="000A25C1">
              <w:rPr>
                <w:spacing w:val="-3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цвета»</w:t>
            </w:r>
          </w:p>
          <w:p w14:paraId="6A4D2EEA" w14:textId="77777777" w:rsidR="000A25C1" w:rsidRPr="000A25C1" w:rsidRDefault="000A25C1" w:rsidP="00683BFA">
            <w:pPr>
              <w:pStyle w:val="TableParagraph"/>
              <w:spacing w:before="11"/>
              <w:contextualSpacing/>
              <w:rPr>
                <w:b/>
                <w:sz w:val="24"/>
                <w:szCs w:val="24"/>
              </w:rPr>
            </w:pPr>
          </w:p>
          <w:p w14:paraId="2E0DBCB9" w14:textId="77777777" w:rsidR="000A25C1" w:rsidRPr="000A25C1" w:rsidRDefault="000A25C1" w:rsidP="00683BFA">
            <w:pPr>
              <w:pStyle w:val="TableParagraph"/>
              <w:ind w:left="108" w:right="327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Художественная фотография.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Расположение</w:t>
            </w:r>
            <w:r w:rsidRPr="000A25C1">
              <w:rPr>
                <w:spacing w:val="-5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объекта в</w:t>
            </w:r>
            <w:r w:rsidRPr="000A25C1">
              <w:rPr>
                <w:spacing w:val="-2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кадре.</w:t>
            </w:r>
          </w:p>
          <w:p w14:paraId="600DC665" w14:textId="77777777" w:rsidR="000A25C1" w:rsidRPr="000A25C1" w:rsidRDefault="000A25C1" w:rsidP="00683BFA">
            <w:pPr>
              <w:pStyle w:val="TableParagraph"/>
              <w:spacing w:before="1"/>
              <w:contextualSpacing/>
              <w:rPr>
                <w:b/>
                <w:sz w:val="24"/>
                <w:szCs w:val="24"/>
              </w:rPr>
            </w:pPr>
          </w:p>
          <w:p w14:paraId="0B80EB95" w14:textId="77777777" w:rsidR="000A25C1" w:rsidRPr="000A25C1" w:rsidRDefault="000A25C1" w:rsidP="00683BFA">
            <w:pPr>
              <w:pStyle w:val="TableParagraph"/>
              <w:spacing w:before="1"/>
              <w:ind w:left="108" w:right="418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Масштаб. Доминанта.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Обсуждение</w:t>
            </w:r>
            <w:r w:rsidRPr="000A25C1">
              <w:rPr>
                <w:spacing w:val="-8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в</w:t>
            </w:r>
            <w:r w:rsidRPr="000A25C1">
              <w:rPr>
                <w:spacing w:val="-4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условиях</w:t>
            </w:r>
            <w:r w:rsidRPr="000A25C1">
              <w:rPr>
                <w:spacing w:val="-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урока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ученических фотографий.</w:t>
            </w:r>
          </w:p>
          <w:p w14:paraId="6BDA7344" w14:textId="77777777" w:rsidR="000A25C1" w:rsidRPr="000A25C1" w:rsidRDefault="000A25C1" w:rsidP="00683BFA">
            <w:pPr>
              <w:pStyle w:val="TableParagraph"/>
              <w:spacing w:before="5"/>
              <w:contextualSpacing/>
              <w:rPr>
                <w:b/>
                <w:sz w:val="24"/>
                <w:szCs w:val="24"/>
              </w:rPr>
            </w:pPr>
          </w:p>
          <w:p w14:paraId="3684E420" w14:textId="77777777" w:rsidR="000A25C1" w:rsidRPr="000A25C1" w:rsidRDefault="000A25C1" w:rsidP="00683BFA">
            <w:pPr>
              <w:pStyle w:val="TableParagraph"/>
              <w:ind w:left="108"/>
              <w:contextualSpacing/>
              <w:rPr>
                <w:b/>
                <w:sz w:val="24"/>
                <w:szCs w:val="24"/>
              </w:rPr>
            </w:pPr>
            <w:r w:rsidRPr="000A25C1">
              <w:rPr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697" w:type="dxa"/>
          </w:tcPr>
          <w:p w14:paraId="2330732C" w14:textId="77777777" w:rsidR="000A25C1" w:rsidRPr="000A25C1" w:rsidRDefault="000A25C1" w:rsidP="00683BFA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364" w:type="dxa"/>
          </w:tcPr>
          <w:p w14:paraId="14BF26C5" w14:textId="77777777" w:rsidR="000A25C1" w:rsidRPr="000A25C1" w:rsidRDefault="000A25C1" w:rsidP="00683BFA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501" w:type="dxa"/>
          </w:tcPr>
          <w:p w14:paraId="043F077F" w14:textId="77777777" w:rsidR="000A25C1" w:rsidRPr="000A25C1" w:rsidRDefault="000A25C1" w:rsidP="00683BFA">
            <w:pPr>
              <w:pStyle w:val="TableParagraph"/>
              <w:spacing w:before="196"/>
              <w:ind w:right="486"/>
              <w:contextualSpacing/>
              <w:jc w:val="center"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Урок «Компьютерная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pacing w:val="-1"/>
                <w:sz w:val="24"/>
                <w:szCs w:val="24"/>
              </w:rPr>
              <w:t xml:space="preserve">графика. </w:t>
            </w:r>
            <w:r w:rsidRPr="000A25C1">
              <w:rPr>
                <w:sz w:val="24"/>
                <w:szCs w:val="24"/>
              </w:rPr>
              <w:t>Графический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редактор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Paint»</w:t>
            </w:r>
          </w:p>
          <w:p w14:paraId="010F41E5" w14:textId="77777777" w:rsidR="000A25C1" w:rsidRPr="000A25C1" w:rsidRDefault="000A25C1" w:rsidP="00683BFA">
            <w:pPr>
              <w:pStyle w:val="TableParagraph"/>
              <w:ind w:left="120" w:right="130"/>
              <w:contextualSpacing/>
              <w:rPr>
                <w:sz w:val="24"/>
                <w:szCs w:val="24"/>
                <w:lang w:val="en-US"/>
              </w:rPr>
            </w:pPr>
            <w:hyperlink r:id="rId127">
              <w:r w:rsidRPr="000A25C1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https://multiurok.ru/files/uro</w:t>
              </w:r>
            </w:hyperlink>
            <w:r w:rsidRPr="000A25C1">
              <w:rPr>
                <w:color w:val="0000FF"/>
                <w:spacing w:val="-47"/>
                <w:sz w:val="24"/>
                <w:szCs w:val="24"/>
                <w:lang w:val="en-US"/>
              </w:rPr>
              <w:t xml:space="preserve"> </w:t>
            </w:r>
            <w:hyperlink r:id="rId128">
              <w:r w:rsidRPr="000A25C1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k-informatiki-vo-2-klassie-</w:t>
              </w:r>
            </w:hyperlink>
            <w:r w:rsidRPr="000A25C1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129">
              <w:r w:rsidRPr="000A25C1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tiema-komp-iutiernai.html</w:t>
              </w:r>
            </w:hyperlink>
          </w:p>
          <w:p w14:paraId="415FAEDB" w14:textId="77777777" w:rsidR="000A25C1" w:rsidRPr="000A25C1" w:rsidRDefault="000A25C1" w:rsidP="00683BFA">
            <w:pPr>
              <w:pStyle w:val="TableParagraph"/>
              <w:spacing w:before="11"/>
              <w:contextualSpacing/>
              <w:rPr>
                <w:b/>
                <w:sz w:val="24"/>
                <w:szCs w:val="24"/>
                <w:lang w:val="en-US"/>
              </w:rPr>
            </w:pPr>
          </w:p>
          <w:p w14:paraId="0EC3D809" w14:textId="77777777" w:rsidR="000A25C1" w:rsidRPr="000A25C1" w:rsidRDefault="000A25C1" w:rsidP="00683BFA">
            <w:pPr>
              <w:pStyle w:val="TableParagraph"/>
              <w:ind w:left="120" w:right="111" w:hanging="20"/>
              <w:contextualSpacing/>
              <w:rPr>
                <w:sz w:val="24"/>
                <w:szCs w:val="24"/>
                <w:lang w:val="en-US"/>
              </w:rPr>
            </w:pPr>
            <w:r w:rsidRPr="000A25C1">
              <w:rPr>
                <w:sz w:val="24"/>
                <w:szCs w:val="24"/>
              </w:rPr>
              <w:t>Природа</w:t>
            </w:r>
            <w:r w:rsidRPr="000A25C1">
              <w:rPr>
                <w:sz w:val="24"/>
                <w:szCs w:val="24"/>
                <w:lang w:val="en-US"/>
              </w:rPr>
              <w:t>.</w:t>
            </w:r>
            <w:r w:rsidRPr="000A25C1">
              <w:rPr>
                <w:spacing w:val="3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sz w:val="24"/>
                <w:szCs w:val="24"/>
              </w:rPr>
              <w:t>Фотография</w:t>
            </w:r>
            <w:r w:rsidRPr="000A25C1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sz w:val="24"/>
                <w:szCs w:val="24"/>
              </w:rPr>
              <w:t>цветущего</w:t>
            </w:r>
            <w:r w:rsidRPr="000A25C1">
              <w:rPr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sz w:val="24"/>
                <w:szCs w:val="24"/>
              </w:rPr>
              <w:t>луга</w:t>
            </w:r>
            <w:r w:rsidRPr="000A25C1">
              <w:rPr>
                <w:sz w:val="24"/>
                <w:szCs w:val="24"/>
                <w:lang w:val="en-US"/>
              </w:rPr>
              <w:t xml:space="preserve"> (</w:t>
            </w:r>
            <w:r w:rsidRPr="000A25C1">
              <w:rPr>
                <w:sz w:val="24"/>
                <w:szCs w:val="24"/>
              </w:rPr>
              <w:t>МЭШ</w:t>
            </w:r>
            <w:r w:rsidRPr="000A25C1">
              <w:rPr>
                <w:sz w:val="24"/>
                <w:szCs w:val="24"/>
                <w:lang w:val="en-US"/>
              </w:rPr>
              <w:t>)</w:t>
            </w:r>
            <w:r w:rsidRPr="000A25C1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https://uchebnik.mos.ru/mat</w:t>
            </w:r>
            <w:r w:rsidRPr="000A25C1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erial_view/atomic_objects/2</w:t>
            </w:r>
            <w:r w:rsidRPr="000A25C1">
              <w:rPr>
                <w:color w:val="0000FF"/>
                <w:spacing w:val="-47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541039?menuReferrer=/cata</w:t>
            </w:r>
            <w:r w:rsidRPr="000A25C1">
              <w:rPr>
                <w:color w:val="0000FF"/>
                <w:spacing w:val="-47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logue</w:t>
            </w:r>
          </w:p>
          <w:p w14:paraId="0A43935C" w14:textId="77777777" w:rsidR="000A25C1" w:rsidRPr="000A25C1" w:rsidRDefault="000A25C1" w:rsidP="00683BFA">
            <w:pPr>
              <w:pStyle w:val="TableParagraph"/>
              <w:ind w:left="120" w:right="348" w:hanging="20"/>
              <w:contextualSpacing/>
              <w:rPr>
                <w:sz w:val="24"/>
                <w:szCs w:val="24"/>
                <w:lang w:val="en-US"/>
              </w:rPr>
            </w:pPr>
            <w:r w:rsidRPr="000A25C1">
              <w:rPr>
                <w:sz w:val="24"/>
                <w:szCs w:val="24"/>
              </w:rPr>
              <w:t>осна</w:t>
            </w:r>
            <w:r w:rsidRPr="000A25C1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sz w:val="24"/>
                <w:szCs w:val="24"/>
              </w:rPr>
              <w:t>летом</w:t>
            </w:r>
            <w:r w:rsidRPr="000A25C1">
              <w:rPr>
                <w:sz w:val="24"/>
                <w:szCs w:val="24"/>
                <w:lang w:val="en-US"/>
              </w:rPr>
              <w:t>.</w:t>
            </w:r>
            <w:r w:rsidRPr="000A25C1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sz w:val="24"/>
                <w:szCs w:val="24"/>
              </w:rPr>
              <w:t>Фотография</w:t>
            </w:r>
            <w:r w:rsidRPr="000A25C1">
              <w:rPr>
                <w:spacing w:val="-47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sz w:val="24"/>
                <w:szCs w:val="24"/>
                <w:lang w:val="en-US"/>
              </w:rPr>
              <w:t>(</w:t>
            </w:r>
            <w:r w:rsidRPr="000A25C1">
              <w:rPr>
                <w:sz w:val="24"/>
                <w:szCs w:val="24"/>
              </w:rPr>
              <w:t>МЭШ</w:t>
            </w:r>
            <w:r w:rsidRPr="000A25C1">
              <w:rPr>
                <w:sz w:val="24"/>
                <w:szCs w:val="24"/>
                <w:lang w:val="en-US"/>
              </w:rPr>
              <w:t>)</w:t>
            </w:r>
          </w:p>
          <w:p w14:paraId="5D78EBD7" w14:textId="77777777" w:rsidR="000A25C1" w:rsidRPr="000A25C1" w:rsidRDefault="000A25C1" w:rsidP="00683BFA">
            <w:pPr>
              <w:pStyle w:val="TableParagraph"/>
              <w:spacing w:before="5"/>
              <w:ind w:left="120" w:right="124"/>
              <w:contextualSpacing/>
              <w:jc w:val="both"/>
              <w:rPr>
                <w:sz w:val="24"/>
                <w:szCs w:val="24"/>
                <w:lang w:val="en-US"/>
              </w:rPr>
            </w:pP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https://uchebnik.mos.ru/mat</w:t>
            </w:r>
            <w:r w:rsidRPr="000A25C1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erial_view/atomic_objects/5</w:t>
            </w:r>
            <w:r w:rsidRPr="000A25C1">
              <w:rPr>
                <w:color w:val="0000FF"/>
                <w:spacing w:val="-48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206385?menuReferrer=/cata</w:t>
            </w:r>
            <w:r w:rsidRPr="000A25C1">
              <w:rPr>
                <w:color w:val="0000FF"/>
                <w:spacing w:val="-48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logue</w:t>
            </w:r>
          </w:p>
          <w:p w14:paraId="02FC7286" w14:textId="77777777" w:rsidR="000A25C1" w:rsidRPr="000A25C1" w:rsidRDefault="000A25C1" w:rsidP="00683BFA">
            <w:pPr>
              <w:pStyle w:val="TableParagraph"/>
              <w:spacing w:before="7"/>
              <w:ind w:left="101" w:right="1168"/>
              <w:contextualSpacing/>
              <w:rPr>
                <w:sz w:val="24"/>
                <w:szCs w:val="24"/>
              </w:rPr>
            </w:pPr>
            <w:r w:rsidRPr="000A25C1">
              <w:rPr>
                <w:sz w:val="24"/>
                <w:szCs w:val="24"/>
              </w:rPr>
              <w:t>Берёза</w:t>
            </w:r>
            <w:r w:rsidRPr="000A25C1">
              <w:rPr>
                <w:spacing w:val="-8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в</w:t>
            </w:r>
            <w:r w:rsidRPr="000A25C1">
              <w:rPr>
                <w:spacing w:val="-12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снегу.</w:t>
            </w:r>
            <w:r w:rsidRPr="000A25C1">
              <w:rPr>
                <w:spacing w:val="-47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Фотография</w:t>
            </w:r>
            <w:r w:rsidRPr="000A25C1">
              <w:rPr>
                <w:spacing w:val="1"/>
                <w:sz w:val="24"/>
                <w:szCs w:val="24"/>
              </w:rPr>
              <w:t xml:space="preserve"> </w:t>
            </w:r>
            <w:r w:rsidRPr="000A25C1">
              <w:rPr>
                <w:sz w:val="24"/>
                <w:szCs w:val="24"/>
              </w:rPr>
              <w:t>(МЭШ)</w:t>
            </w:r>
          </w:p>
          <w:p w14:paraId="29C222DF" w14:textId="77777777" w:rsidR="000A25C1" w:rsidRPr="000A25C1" w:rsidRDefault="000A25C1" w:rsidP="00683BFA">
            <w:pPr>
              <w:pStyle w:val="TableParagraph"/>
              <w:ind w:left="101"/>
              <w:contextualSpacing/>
              <w:rPr>
                <w:sz w:val="24"/>
                <w:szCs w:val="24"/>
                <w:lang w:val="en-US"/>
              </w:rPr>
            </w:pP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https://uchebnik.mos.ru/mate</w:t>
            </w:r>
          </w:p>
          <w:p w14:paraId="17C09497" w14:textId="77777777" w:rsidR="000A25C1" w:rsidRPr="000A25C1" w:rsidRDefault="000A25C1" w:rsidP="00683BFA">
            <w:pPr>
              <w:pStyle w:val="TableParagraph"/>
              <w:ind w:left="101" w:right="164"/>
              <w:contextualSpacing/>
              <w:jc w:val="both"/>
              <w:rPr>
                <w:sz w:val="24"/>
                <w:szCs w:val="24"/>
                <w:lang w:val="en-US"/>
              </w:rPr>
            </w:pPr>
            <w:r w:rsidRPr="000A25C1">
              <w:rPr>
                <w:color w:val="0000FF"/>
                <w:spacing w:val="-1"/>
                <w:sz w:val="24"/>
                <w:szCs w:val="24"/>
                <w:u w:val="single" w:color="0000FF"/>
                <w:lang w:val="en-US"/>
              </w:rPr>
              <w:t>rial_view/atomic_objects/52</w:t>
            </w:r>
            <w:r w:rsidRPr="000A25C1">
              <w:rPr>
                <w:color w:val="0000FF"/>
                <w:spacing w:val="-48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lastRenderedPageBreak/>
              <w:t>03093?menuReferrer=/catal</w:t>
            </w:r>
            <w:r w:rsidRPr="000A25C1">
              <w:rPr>
                <w:color w:val="0000FF"/>
                <w:spacing w:val="-48"/>
                <w:sz w:val="24"/>
                <w:szCs w:val="24"/>
                <w:lang w:val="en-US"/>
              </w:rPr>
              <w:t xml:space="preserve"> </w:t>
            </w:r>
            <w:r w:rsidRPr="000A25C1">
              <w:rPr>
                <w:color w:val="0000FF"/>
                <w:sz w:val="24"/>
                <w:szCs w:val="24"/>
                <w:u w:val="single" w:color="0000FF"/>
                <w:lang w:val="en-US"/>
              </w:rPr>
              <w:t>ogue</w:t>
            </w:r>
          </w:p>
        </w:tc>
        <w:tc>
          <w:tcPr>
            <w:tcW w:w="2086" w:type="dxa"/>
          </w:tcPr>
          <w:p w14:paraId="52112B96" w14:textId="77777777" w:rsidR="000A25C1" w:rsidRPr="000A25C1" w:rsidRDefault="000F5C38" w:rsidP="00683BFA">
            <w:pPr>
              <w:pStyle w:val="TableParagraph"/>
              <w:contextualSpacing/>
              <w:rPr>
                <w:sz w:val="24"/>
                <w:szCs w:val="24"/>
                <w:lang w:val="en-US"/>
              </w:rPr>
            </w:pPr>
            <w:r w:rsidRPr="00AF0A03">
              <w:rPr>
                <w:sz w:val="24"/>
                <w:szCs w:val="24"/>
              </w:rPr>
              <w:lastRenderedPageBreak/>
              <w:t>Устный опрос. Практическая работа</w:t>
            </w:r>
          </w:p>
        </w:tc>
      </w:tr>
      <w:tr w:rsidR="00683BFA" w:rsidRPr="000A25C1" w14:paraId="295B4599" w14:textId="77777777" w:rsidTr="00683BFA">
        <w:trPr>
          <w:trHeight w:val="6490"/>
        </w:trPr>
        <w:tc>
          <w:tcPr>
            <w:tcW w:w="870" w:type="dxa"/>
          </w:tcPr>
          <w:p w14:paraId="17CE2C1F" w14:textId="77777777" w:rsidR="00683BFA" w:rsidRDefault="00683BFA" w:rsidP="00683BFA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14:paraId="11F3F93B" w14:textId="77777777" w:rsidR="00683BFA" w:rsidRPr="000A25C1" w:rsidRDefault="00683BFA" w:rsidP="00683BFA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660" w:type="dxa"/>
          </w:tcPr>
          <w:p w14:paraId="57ACFBF0" w14:textId="77777777" w:rsidR="00683BFA" w:rsidRPr="000A25C1" w:rsidRDefault="00683BFA" w:rsidP="00683BFA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970" w:type="dxa"/>
          </w:tcPr>
          <w:p w14:paraId="224A062C" w14:textId="77777777" w:rsidR="00683BFA" w:rsidRPr="000A25C1" w:rsidRDefault="00683BFA" w:rsidP="00683BFA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3061" w:type="dxa"/>
          </w:tcPr>
          <w:p w14:paraId="0CDB939D" w14:textId="77777777" w:rsidR="00683BFA" w:rsidRPr="000A25C1" w:rsidRDefault="00683BFA" w:rsidP="00683BFA">
            <w:pPr>
              <w:pStyle w:val="TableParagraph"/>
              <w:ind w:left="108" w:right="98"/>
              <w:contextualSpacing/>
              <w:rPr>
                <w:sz w:val="24"/>
                <w:szCs w:val="24"/>
              </w:rPr>
            </w:pPr>
          </w:p>
        </w:tc>
        <w:tc>
          <w:tcPr>
            <w:tcW w:w="697" w:type="dxa"/>
          </w:tcPr>
          <w:p w14:paraId="5EBAA867" w14:textId="77777777" w:rsidR="00683BFA" w:rsidRPr="000A25C1" w:rsidRDefault="00683BFA" w:rsidP="00683BFA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364" w:type="dxa"/>
          </w:tcPr>
          <w:p w14:paraId="39DB645D" w14:textId="77777777" w:rsidR="00683BFA" w:rsidRPr="000A25C1" w:rsidRDefault="00683BFA" w:rsidP="00683BFA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501" w:type="dxa"/>
          </w:tcPr>
          <w:p w14:paraId="30A621AC" w14:textId="77777777" w:rsidR="00683BFA" w:rsidRPr="000A25C1" w:rsidRDefault="00683BFA" w:rsidP="00683BFA">
            <w:pPr>
              <w:pStyle w:val="TableParagraph"/>
              <w:spacing w:before="196"/>
              <w:ind w:right="486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</w:tcPr>
          <w:p w14:paraId="70668DD0" w14:textId="77777777" w:rsidR="00683BFA" w:rsidRPr="00AF0A03" w:rsidRDefault="00683BFA" w:rsidP="00683BFA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</w:tr>
      <w:tr w:rsidR="00683BFA" w:rsidRPr="000A25C1" w14:paraId="5FFEBCC0" w14:textId="77777777" w:rsidTr="00683BFA">
        <w:trPr>
          <w:trHeight w:val="6490"/>
        </w:trPr>
        <w:tc>
          <w:tcPr>
            <w:tcW w:w="870" w:type="dxa"/>
          </w:tcPr>
          <w:p w14:paraId="6212143A" w14:textId="77777777" w:rsidR="00683BFA" w:rsidRPr="000A25C1" w:rsidRDefault="00683BFA" w:rsidP="00683BFA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660" w:type="dxa"/>
          </w:tcPr>
          <w:p w14:paraId="6A9EE6A9" w14:textId="77777777" w:rsidR="00683BFA" w:rsidRPr="000A25C1" w:rsidRDefault="00683BFA" w:rsidP="00683BFA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970" w:type="dxa"/>
          </w:tcPr>
          <w:p w14:paraId="6D03C951" w14:textId="77777777" w:rsidR="00683BFA" w:rsidRPr="000A25C1" w:rsidRDefault="00683BFA" w:rsidP="00683BFA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3061" w:type="dxa"/>
          </w:tcPr>
          <w:p w14:paraId="454F2628" w14:textId="77777777" w:rsidR="00683BFA" w:rsidRPr="000A25C1" w:rsidRDefault="00683BFA" w:rsidP="00683BFA">
            <w:pPr>
              <w:pStyle w:val="TableParagraph"/>
              <w:ind w:left="108" w:right="98"/>
              <w:contextualSpacing/>
              <w:rPr>
                <w:sz w:val="24"/>
                <w:szCs w:val="24"/>
              </w:rPr>
            </w:pPr>
          </w:p>
        </w:tc>
        <w:tc>
          <w:tcPr>
            <w:tcW w:w="697" w:type="dxa"/>
          </w:tcPr>
          <w:p w14:paraId="08779E95" w14:textId="77777777" w:rsidR="00683BFA" w:rsidRPr="000A25C1" w:rsidRDefault="00683BFA" w:rsidP="00683BFA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364" w:type="dxa"/>
          </w:tcPr>
          <w:p w14:paraId="700B69A1" w14:textId="77777777" w:rsidR="00683BFA" w:rsidRPr="000A25C1" w:rsidRDefault="00683BFA" w:rsidP="00683BFA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501" w:type="dxa"/>
          </w:tcPr>
          <w:p w14:paraId="00E04BD7" w14:textId="77777777" w:rsidR="00683BFA" w:rsidRPr="000A25C1" w:rsidRDefault="00683BFA" w:rsidP="00683BFA">
            <w:pPr>
              <w:pStyle w:val="TableParagraph"/>
              <w:spacing w:before="196"/>
              <w:ind w:right="486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</w:tcPr>
          <w:p w14:paraId="37CA1E72" w14:textId="77777777" w:rsidR="00683BFA" w:rsidRPr="00AF0A03" w:rsidRDefault="00683BFA" w:rsidP="00683BFA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</w:tr>
    </w:tbl>
    <w:p w14:paraId="6952B683" w14:textId="4A9C060A" w:rsidR="000A25C1" w:rsidRPr="000A25C1" w:rsidRDefault="00683BFA" w:rsidP="000A25C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0A25C1" w:rsidRPr="000A25C1" w:rsidSect="00AC071A">
          <w:pgSz w:w="16840" w:h="11910" w:orient="landscape"/>
          <w:pgMar w:top="840" w:right="397" w:bottom="1100" w:left="426" w:header="0" w:footer="913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14:paraId="2530A186" w14:textId="77777777" w:rsidR="000A25C1" w:rsidRPr="000A25C1" w:rsidRDefault="000A25C1" w:rsidP="000A25C1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6494F99A" w14:textId="77777777" w:rsidR="00683BFA" w:rsidRDefault="00683BFA" w:rsidP="00683B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21"/>
        <w:gridCol w:w="2081"/>
        <w:gridCol w:w="1501"/>
        <w:gridCol w:w="2550"/>
        <w:gridCol w:w="2666"/>
        <w:gridCol w:w="4075"/>
      </w:tblGrid>
      <w:tr w:rsidR="00683BFA" w:rsidRPr="00191570" w14:paraId="6CAC595D" w14:textId="77777777" w:rsidTr="00A05260">
        <w:trPr>
          <w:trHeight w:val="144"/>
        </w:trPr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87CA3" w14:textId="77777777" w:rsidR="00683BFA" w:rsidRPr="00191570" w:rsidRDefault="00683BFA" w:rsidP="00A05260">
            <w:pPr>
              <w:widowControl w:val="0"/>
              <w:spacing w:after="0"/>
              <w:ind w:left="135"/>
            </w:pPr>
            <w:r w:rsidRPr="00191570"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0C123E14" w14:textId="77777777" w:rsidR="00683BFA" w:rsidRPr="00191570" w:rsidRDefault="00683BFA" w:rsidP="00A05260">
            <w:pPr>
              <w:widowControl w:val="0"/>
              <w:spacing w:after="0"/>
              <w:ind w:left="135"/>
            </w:pPr>
          </w:p>
        </w:tc>
        <w:tc>
          <w:tcPr>
            <w:tcW w:w="2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435F8" w14:textId="77777777" w:rsidR="00683BFA" w:rsidRPr="00191570" w:rsidRDefault="00683BFA" w:rsidP="00A05260">
            <w:pPr>
              <w:widowControl w:val="0"/>
              <w:spacing w:after="0"/>
              <w:ind w:left="135"/>
            </w:pPr>
            <w:r w:rsidRPr="00191570"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77F7477A" w14:textId="77777777" w:rsidR="00683BFA" w:rsidRPr="00191570" w:rsidRDefault="00683BFA" w:rsidP="00A05260">
            <w:pPr>
              <w:widowControl w:val="0"/>
              <w:spacing w:after="0"/>
              <w:ind w:left="135"/>
            </w:pP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E1219" w14:textId="77777777" w:rsidR="00683BFA" w:rsidRPr="00191570" w:rsidRDefault="00683BFA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92FCF" w14:textId="77777777" w:rsidR="00683BFA" w:rsidRPr="00191570" w:rsidRDefault="00683BFA" w:rsidP="00A05260">
            <w:pPr>
              <w:widowControl w:val="0"/>
              <w:spacing w:after="0"/>
              <w:ind w:left="135"/>
            </w:pPr>
            <w:r w:rsidRPr="00191570"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50FBF329" w14:textId="77777777" w:rsidR="00683BFA" w:rsidRPr="00191570" w:rsidRDefault="00683BFA" w:rsidP="00A05260">
            <w:pPr>
              <w:widowControl w:val="0"/>
              <w:spacing w:after="0"/>
              <w:ind w:left="135"/>
            </w:pPr>
          </w:p>
        </w:tc>
      </w:tr>
      <w:tr w:rsidR="00683BFA" w:rsidRPr="00191570" w14:paraId="5FAA708E" w14:textId="77777777" w:rsidTr="00A05260">
        <w:trPr>
          <w:trHeight w:val="144"/>
        </w:trPr>
        <w:tc>
          <w:tcPr>
            <w:tcW w:w="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D2D16" w14:textId="77777777" w:rsidR="00683BFA" w:rsidRPr="00191570" w:rsidRDefault="00683BFA" w:rsidP="00A05260">
            <w:pPr>
              <w:widowControl w:val="0"/>
            </w:pPr>
          </w:p>
        </w:tc>
        <w:tc>
          <w:tcPr>
            <w:tcW w:w="20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778D6" w14:textId="77777777" w:rsidR="00683BFA" w:rsidRPr="00191570" w:rsidRDefault="00683BFA" w:rsidP="00A05260">
            <w:pPr>
              <w:widowControl w:val="0"/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38D66" w14:textId="77777777" w:rsidR="00683BFA" w:rsidRPr="00191570" w:rsidRDefault="00683BFA" w:rsidP="00A05260">
            <w:pPr>
              <w:widowControl w:val="0"/>
              <w:spacing w:after="0"/>
              <w:ind w:left="135"/>
            </w:pPr>
            <w:r w:rsidRPr="00191570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27244BDC" w14:textId="77777777" w:rsidR="00683BFA" w:rsidRPr="00191570" w:rsidRDefault="00683BFA" w:rsidP="00A05260">
            <w:pPr>
              <w:widowControl w:val="0"/>
              <w:spacing w:after="0"/>
              <w:ind w:left="135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F0D8A" w14:textId="77777777" w:rsidR="00683BFA" w:rsidRPr="00191570" w:rsidRDefault="00683BFA" w:rsidP="00A05260">
            <w:pPr>
              <w:widowControl w:val="0"/>
              <w:spacing w:after="0"/>
              <w:ind w:left="135"/>
            </w:pPr>
            <w:r w:rsidRPr="00191570"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43374013" w14:textId="77777777" w:rsidR="00683BFA" w:rsidRPr="00191570" w:rsidRDefault="00683BFA" w:rsidP="00A05260">
            <w:pPr>
              <w:widowControl w:val="0"/>
              <w:spacing w:after="0"/>
              <w:ind w:left="135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1E3AE" w14:textId="77777777" w:rsidR="00683BFA" w:rsidRPr="00191570" w:rsidRDefault="00683BFA" w:rsidP="00A05260">
            <w:pPr>
              <w:widowControl w:val="0"/>
              <w:spacing w:after="0"/>
              <w:ind w:left="135"/>
            </w:pPr>
            <w:r w:rsidRPr="00191570"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12A86EB1" w14:textId="77777777" w:rsidR="00683BFA" w:rsidRPr="00191570" w:rsidRDefault="00683BFA" w:rsidP="00A05260">
            <w:pPr>
              <w:widowControl w:val="0"/>
              <w:spacing w:after="0"/>
              <w:ind w:left="135"/>
            </w:pPr>
          </w:p>
        </w:tc>
        <w:tc>
          <w:tcPr>
            <w:tcW w:w="4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B4607" w14:textId="77777777" w:rsidR="00683BFA" w:rsidRPr="00191570" w:rsidRDefault="00683BFA" w:rsidP="00A05260">
            <w:pPr>
              <w:widowControl w:val="0"/>
            </w:pPr>
          </w:p>
        </w:tc>
      </w:tr>
      <w:tr w:rsidR="00683BFA" w:rsidRPr="00683BFA" w14:paraId="64FF1245" w14:textId="77777777" w:rsidTr="00A05260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CD4A6" w14:textId="77777777" w:rsidR="00683BFA" w:rsidRPr="00191570" w:rsidRDefault="00683BFA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6AEB6" w14:textId="77777777" w:rsidR="00683BFA" w:rsidRPr="00191570" w:rsidRDefault="00683BFA" w:rsidP="00A05260">
            <w:pPr>
              <w:widowControl w:val="0"/>
              <w:spacing w:after="0"/>
              <w:ind w:left="135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93DC1" w14:textId="77777777" w:rsidR="00683BFA" w:rsidRPr="00191570" w:rsidRDefault="00683BFA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2F372" w14:textId="77777777" w:rsidR="00683BFA" w:rsidRPr="00191570" w:rsidRDefault="00683BFA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2508E" w14:textId="77777777" w:rsidR="00683BFA" w:rsidRPr="00191570" w:rsidRDefault="00683BFA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9200B" w14:textId="77777777" w:rsidR="00683BFA" w:rsidRPr="00683BFA" w:rsidRDefault="00683BFA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683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191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83BFA" w:rsidRPr="00683BFA" w14:paraId="7FE7EC94" w14:textId="77777777" w:rsidTr="00A05260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CDDD3" w14:textId="77777777" w:rsidR="00683BFA" w:rsidRPr="00191570" w:rsidRDefault="00683BFA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6ABAF" w14:textId="77777777" w:rsidR="00683BFA" w:rsidRPr="00191570" w:rsidRDefault="00683BFA" w:rsidP="00A05260">
            <w:pPr>
              <w:widowControl w:val="0"/>
              <w:spacing w:after="0"/>
              <w:ind w:left="135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55615" w14:textId="77777777" w:rsidR="00683BFA" w:rsidRPr="00191570" w:rsidRDefault="00683BFA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420B3" w14:textId="77777777" w:rsidR="00683BFA" w:rsidRPr="00191570" w:rsidRDefault="00683BFA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727EE" w14:textId="77777777" w:rsidR="00683BFA" w:rsidRPr="00191570" w:rsidRDefault="00683BFA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39214" w14:textId="77777777" w:rsidR="00683BFA" w:rsidRPr="00683BFA" w:rsidRDefault="00683BFA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683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191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83BFA" w:rsidRPr="00683BFA" w14:paraId="4912DE6C" w14:textId="77777777" w:rsidTr="00A05260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BDD27" w14:textId="77777777" w:rsidR="00683BFA" w:rsidRPr="00191570" w:rsidRDefault="00683BFA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016E1" w14:textId="77777777" w:rsidR="00683BFA" w:rsidRPr="00191570" w:rsidRDefault="00683BFA" w:rsidP="00A05260">
            <w:pPr>
              <w:widowControl w:val="0"/>
              <w:spacing w:after="0"/>
              <w:ind w:left="135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A9D5D" w14:textId="77777777" w:rsidR="00683BFA" w:rsidRPr="00191570" w:rsidRDefault="00683BFA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3DAA4" w14:textId="77777777" w:rsidR="00683BFA" w:rsidRPr="00191570" w:rsidRDefault="00683BFA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7A7F6" w14:textId="77777777" w:rsidR="00683BFA" w:rsidRPr="00191570" w:rsidRDefault="00683BFA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34ECD" w14:textId="77777777" w:rsidR="00683BFA" w:rsidRPr="00683BFA" w:rsidRDefault="00683BFA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683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191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83BFA" w:rsidRPr="00683BFA" w14:paraId="78B9997C" w14:textId="77777777" w:rsidTr="00A05260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BA7CD" w14:textId="77777777" w:rsidR="00683BFA" w:rsidRPr="00191570" w:rsidRDefault="00683BFA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16A1F" w14:textId="77777777" w:rsidR="00683BFA" w:rsidRPr="00191570" w:rsidRDefault="00683BFA" w:rsidP="00A05260">
            <w:pPr>
              <w:widowControl w:val="0"/>
              <w:spacing w:after="0"/>
              <w:ind w:left="135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0EA7A" w14:textId="77777777" w:rsidR="00683BFA" w:rsidRPr="00191570" w:rsidRDefault="00683BFA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FFB2D" w14:textId="77777777" w:rsidR="00683BFA" w:rsidRPr="00191570" w:rsidRDefault="00683BFA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3B14F" w14:textId="77777777" w:rsidR="00683BFA" w:rsidRPr="00191570" w:rsidRDefault="00683BFA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5F3E0" w14:textId="77777777" w:rsidR="00683BFA" w:rsidRPr="00683BFA" w:rsidRDefault="00683BFA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683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191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83BFA" w:rsidRPr="00683BFA" w14:paraId="2BFA0A8B" w14:textId="77777777" w:rsidTr="00A05260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22455" w14:textId="77777777" w:rsidR="00683BFA" w:rsidRPr="00191570" w:rsidRDefault="00683BFA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89524" w14:textId="77777777" w:rsidR="00683BFA" w:rsidRPr="00191570" w:rsidRDefault="00683BFA" w:rsidP="00A05260">
            <w:pPr>
              <w:widowControl w:val="0"/>
              <w:spacing w:after="0"/>
              <w:ind w:left="135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E4BC3" w14:textId="77777777" w:rsidR="00683BFA" w:rsidRPr="00191570" w:rsidRDefault="00683BFA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D65D5" w14:textId="77777777" w:rsidR="00683BFA" w:rsidRPr="00191570" w:rsidRDefault="00683BFA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88F18" w14:textId="77777777" w:rsidR="00683BFA" w:rsidRPr="00191570" w:rsidRDefault="00683BFA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66914" w14:textId="77777777" w:rsidR="00683BFA" w:rsidRPr="00683BFA" w:rsidRDefault="00683BFA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683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191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83BFA" w:rsidRPr="00191570" w14:paraId="6D2E6285" w14:textId="77777777" w:rsidTr="00A05260">
        <w:trPr>
          <w:trHeight w:val="144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34E03" w14:textId="77777777" w:rsidR="00683BFA" w:rsidRPr="00683BFA" w:rsidRDefault="00683BFA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683B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4A8ED" w14:textId="77777777" w:rsidR="00683BFA" w:rsidRPr="00191570" w:rsidRDefault="00683BFA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14BC9" w14:textId="77777777" w:rsidR="00683BFA" w:rsidRPr="00191570" w:rsidRDefault="00683BFA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546FF" w14:textId="77777777" w:rsidR="00683BFA" w:rsidRPr="00191570" w:rsidRDefault="00683BFA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16A79" w14:textId="77777777" w:rsidR="00683BFA" w:rsidRPr="00191570" w:rsidRDefault="00683BFA" w:rsidP="00A05260">
            <w:pPr>
              <w:widowControl w:val="0"/>
            </w:pPr>
          </w:p>
        </w:tc>
      </w:tr>
    </w:tbl>
    <w:p w14:paraId="55B154AA" w14:textId="77777777" w:rsidR="000A25C1" w:rsidRDefault="000A25C1" w:rsidP="000A25C1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C423DCA" w14:textId="77777777" w:rsidR="002D2AA9" w:rsidRDefault="002D2AA9" w:rsidP="000A25C1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4B94099" w14:textId="77777777" w:rsidR="002D2AA9" w:rsidRDefault="002D2AA9" w:rsidP="002D2A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14:paraId="01F01A02" w14:textId="77777777" w:rsidR="002D2AA9" w:rsidRDefault="002D2AA9" w:rsidP="002D2A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80"/>
        <w:gridCol w:w="2479"/>
        <w:gridCol w:w="1255"/>
        <w:gridCol w:w="2265"/>
        <w:gridCol w:w="2399"/>
        <w:gridCol w:w="1713"/>
        <w:gridCol w:w="2903"/>
      </w:tblGrid>
      <w:tr w:rsidR="002D2AA9" w:rsidRPr="00191570" w14:paraId="0E58C3D2" w14:textId="77777777" w:rsidTr="00A05260">
        <w:trPr>
          <w:trHeight w:val="144"/>
        </w:trPr>
        <w:tc>
          <w:tcPr>
            <w:tcW w:w="5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26BE8" w14:textId="77777777" w:rsidR="002D2AA9" w:rsidRPr="00191570" w:rsidRDefault="002D2AA9" w:rsidP="00A05260">
            <w:pPr>
              <w:widowControl w:val="0"/>
              <w:spacing w:after="0"/>
              <w:ind w:left="135"/>
            </w:pPr>
            <w:r w:rsidRPr="00191570">
              <w:rPr>
                <w:rFonts w:ascii="Times New Roman" w:hAnsi="Times New Roman"/>
                <w:b/>
                <w:color w:val="000000"/>
                <w:sz w:val="24"/>
              </w:rPr>
              <w:t>№ п/</w:t>
            </w:r>
            <w:r w:rsidRPr="00191570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п</w:t>
            </w:r>
          </w:p>
          <w:p w14:paraId="0A92916F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4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1F3F7" w14:textId="77777777" w:rsidR="002D2AA9" w:rsidRPr="00191570" w:rsidRDefault="002D2AA9" w:rsidP="00A05260">
            <w:pPr>
              <w:widowControl w:val="0"/>
              <w:spacing w:after="0"/>
              <w:ind w:left="135"/>
            </w:pPr>
            <w:r w:rsidRPr="00191570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Тема урока</w:t>
            </w:r>
          </w:p>
          <w:p w14:paraId="7E591DBF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59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7327B" w14:textId="77777777" w:rsidR="002D2AA9" w:rsidRPr="00191570" w:rsidRDefault="002D2AA9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86988" w14:textId="77777777" w:rsidR="002D2AA9" w:rsidRPr="00191570" w:rsidRDefault="002D2AA9" w:rsidP="00A05260">
            <w:pPr>
              <w:widowControl w:val="0"/>
              <w:spacing w:after="0"/>
              <w:ind w:left="135"/>
            </w:pPr>
            <w:r w:rsidRPr="00191570"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42B55FDF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BC335" w14:textId="77777777" w:rsidR="002D2AA9" w:rsidRPr="00191570" w:rsidRDefault="002D2AA9" w:rsidP="00A05260">
            <w:pPr>
              <w:widowControl w:val="0"/>
              <w:spacing w:after="0"/>
              <w:ind w:left="135"/>
            </w:pPr>
            <w:r w:rsidRPr="00191570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</w:t>
            </w:r>
            <w:r w:rsidRPr="00191570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ресурсы</w:t>
            </w:r>
          </w:p>
          <w:p w14:paraId="00EC8FE4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</w:tr>
      <w:tr w:rsidR="002D2AA9" w:rsidRPr="00191570" w14:paraId="520D4430" w14:textId="77777777" w:rsidTr="00A05260">
        <w:trPr>
          <w:trHeight w:val="144"/>
        </w:trPr>
        <w:tc>
          <w:tcPr>
            <w:tcW w:w="5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D0649" w14:textId="77777777" w:rsidR="002D2AA9" w:rsidRPr="00191570" w:rsidRDefault="002D2AA9" w:rsidP="00A05260">
            <w:pPr>
              <w:widowControl w:val="0"/>
            </w:pPr>
          </w:p>
        </w:tc>
        <w:tc>
          <w:tcPr>
            <w:tcW w:w="24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7104C" w14:textId="77777777" w:rsidR="002D2AA9" w:rsidRPr="00191570" w:rsidRDefault="002D2AA9" w:rsidP="00A05260">
            <w:pPr>
              <w:widowControl w:val="0"/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919E3" w14:textId="77777777" w:rsidR="002D2AA9" w:rsidRPr="00191570" w:rsidRDefault="002D2AA9" w:rsidP="00A05260">
            <w:pPr>
              <w:widowControl w:val="0"/>
              <w:spacing w:after="0"/>
              <w:ind w:left="135"/>
            </w:pPr>
            <w:r w:rsidRPr="00191570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29F2F0FC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3AD04" w14:textId="77777777" w:rsidR="002D2AA9" w:rsidRPr="00191570" w:rsidRDefault="002D2AA9" w:rsidP="00A05260">
            <w:pPr>
              <w:widowControl w:val="0"/>
              <w:spacing w:after="0"/>
              <w:ind w:left="135"/>
            </w:pPr>
            <w:r w:rsidRPr="00191570"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55E15881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D35D7" w14:textId="77777777" w:rsidR="002D2AA9" w:rsidRPr="00191570" w:rsidRDefault="002D2AA9" w:rsidP="00A05260">
            <w:pPr>
              <w:widowControl w:val="0"/>
              <w:spacing w:after="0"/>
              <w:ind w:left="135"/>
            </w:pPr>
            <w:r w:rsidRPr="00191570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Практические работы</w:t>
            </w:r>
          </w:p>
          <w:p w14:paraId="32D73EF1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17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6621F" w14:textId="77777777" w:rsidR="002D2AA9" w:rsidRPr="00191570" w:rsidRDefault="002D2AA9" w:rsidP="00A05260">
            <w:pPr>
              <w:widowControl w:val="0"/>
            </w:pPr>
          </w:p>
        </w:tc>
        <w:tc>
          <w:tcPr>
            <w:tcW w:w="29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EE613" w14:textId="77777777" w:rsidR="002D2AA9" w:rsidRPr="00191570" w:rsidRDefault="002D2AA9" w:rsidP="00A05260">
            <w:pPr>
              <w:widowControl w:val="0"/>
            </w:pPr>
          </w:p>
        </w:tc>
      </w:tr>
      <w:tr w:rsidR="002D2AA9" w:rsidRPr="002D2AA9" w14:paraId="1BC0169E" w14:textId="77777777" w:rsidTr="00A05260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DC4BF" w14:textId="77777777" w:rsidR="002D2AA9" w:rsidRPr="00191570" w:rsidRDefault="002D2AA9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1AF06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458A4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94EC9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07299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941E8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23174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191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D2AA9" w:rsidRPr="002D2AA9" w14:paraId="0AC23E69" w14:textId="77777777" w:rsidTr="00A05260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07F65" w14:textId="77777777" w:rsidR="002D2AA9" w:rsidRPr="00191570" w:rsidRDefault="002D2AA9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410EB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9EF4C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E0DF9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B01B7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DB7C6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00F27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191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hyperlink r:id="rId137">
              <w:r w:rsidRPr="00191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138">
              <w:r w:rsidRPr="00191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D2AA9" w:rsidRPr="002D2AA9" w14:paraId="763921BB" w14:textId="77777777" w:rsidTr="00A05260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103B5" w14:textId="77777777" w:rsidR="002D2AA9" w:rsidRPr="00191570" w:rsidRDefault="002D2AA9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80E1F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28D29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E25D4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DF7E0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B3F9D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451F6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191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2D2AA9" w:rsidRPr="002D2AA9" w14:paraId="570F6295" w14:textId="77777777" w:rsidTr="00A05260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FFB32" w14:textId="77777777" w:rsidR="002D2AA9" w:rsidRPr="00191570" w:rsidRDefault="002D2AA9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4752C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FE1D1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6D7AE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D165D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FB3B1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D7932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191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2D2AA9" w:rsidRPr="002D2AA9" w14:paraId="647E8FD3" w14:textId="77777777" w:rsidTr="00A05260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5CBCB" w14:textId="77777777" w:rsidR="002D2AA9" w:rsidRPr="00191570" w:rsidRDefault="002D2AA9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7E02D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Деревня: создаем коллективное панно </w:t>
            </w: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«Деревня»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FBF04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FDDCA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C3FFC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F89D3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75757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191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2D2AA9" w:rsidRPr="00191570" w14:paraId="341ABB38" w14:textId="77777777" w:rsidTr="00A05260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08F15" w14:textId="77777777" w:rsidR="002D2AA9" w:rsidRPr="00191570" w:rsidRDefault="002D2AA9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DF505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D72DF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C9560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B5ED6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22536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A70EB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</w:tr>
      <w:tr w:rsidR="002D2AA9" w:rsidRPr="002D2AA9" w14:paraId="73FB3D44" w14:textId="77777777" w:rsidTr="00A05260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D10A4" w14:textId="77777777" w:rsidR="002D2AA9" w:rsidRPr="00191570" w:rsidRDefault="002D2AA9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40705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E2170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583BB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B5FB3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30EEF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0D229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191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43">
              <w:r w:rsidRPr="00191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2AA9" w:rsidRPr="002D2AA9" w14:paraId="39EA5F87" w14:textId="77777777" w:rsidTr="00A05260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A59C2" w14:textId="77777777" w:rsidR="002D2AA9" w:rsidRPr="00191570" w:rsidRDefault="002D2AA9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22B49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3781F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4069D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EAE92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BE27E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CD23D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191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D2AA9" w:rsidRPr="002D2AA9" w14:paraId="397A2BDA" w14:textId="77777777" w:rsidTr="00A05260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F9110" w14:textId="77777777" w:rsidR="002D2AA9" w:rsidRPr="00191570" w:rsidRDefault="002D2AA9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CF68B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B0358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C206F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51785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410F3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B06A0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191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2D2AA9" w:rsidRPr="00191570" w14:paraId="66468B98" w14:textId="77777777" w:rsidTr="00A05260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10A43" w14:textId="77777777" w:rsidR="002D2AA9" w:rsidRPr="00191570" w:rsidRDefault="002D2AA9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36B6F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D328E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93207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0F21C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50586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1A7FE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</w:tr>
      <w:tr w:rsidR="002D2AA9" w:rsidRPr="002D2AA9" w14:paraId="123E0357" w14:textId="77777777" w:rsidTr="00A05260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63BA2" w14:textId="77777777" w:rsidR="002D2AA9" w:rsidRPr="00191570" w:rsidRDefault="002D2AA9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A8187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соборы: изображаем </w:t>
            </w: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древнерусский храм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8036B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7DE83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01BBC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4D477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7928C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191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2D2AA9" w:rsidRPr="002D2AA9" w14:paraId="4E5553F3" w14:textId="77777777" w:rsidTr="00A05260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2EB75" w14:textId="77777777" w:rsidR="002D2AA9" w:rsidRPr="00191570" w:rsidRDefault="002D2AA9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FD2F4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CA066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24705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B35C1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9E3AA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FAD39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191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D2AA9" w:rsidRPr="002D2AA9" w14:paraId="6BC0FF05" w14:textId="77777777" w:rsidTr="00A05260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26EDD" w14:textId="77777777" w:rsidR="002D2AA9" w:rsidRPr="00191570" w:rsidRDefault="002D2AA9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3E91B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27BF7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A6D53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0E4A3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03919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B65E5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191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2AA9" w:rsidRPr="00191570" w14:paraId="68E1AB56" w14:textId="77777777" w:rsidTr="00A05260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45455" w14:textId="77777777" w:rsidR="002D2AA9" w:rsidRPr="00191570" w:rsidRDefault="002D2AA9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421E9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5CA1A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714DA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794A8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EEA58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0FF5F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</w:tr>
      <w:tr w:rsidR="002D2AA9" w:rsidRPr="00191570" w14:paraId="6644E220" w14:textId="77777777" w:rsidTr="00A05260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6FB8D" w14:textId="77777777" w:rsidR="002D2AA9" w:rsidRPr="00191570" w:rsidRDefault="002D2AA9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D2CFC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39471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2852D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BC5D2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0E527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3EE2B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</w:tr>
      <w:tr w:rsidR="002D2AA9" w:rsidRPr="00191570" w14:paraId="1527A266" w14:textId="77777777" w:rsidTr="00A05260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3E526" w14:textId="77777777" w:rsidR="002D2AA9" w:rsidRPr="00191570" w:rsidRDefault="002D2AA9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AE8DA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3CB63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E66CA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A1459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B6051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ACFED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</w:tr>
      <w:tr w:rsidR="002D2AA9" w:rsidRPr="00191570" w14:paraId="2C7AFC4C" w14:textId="77777777" w:rsidTr="00A05260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DDABA" w14:textId="77777777" w:rsidR="002D2AA9" w:rsidRPr="00191570" w:rsidRDefault="002D2AA9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CE9D6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38F88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6379C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04864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613BE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0640D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</w:tr>
      <w:tr w:rsidR="002D2AA9" w:rsidRPr="002D2AA9" w14:paraId="7D6148D6" w14:textId="77777777" w:rsidTr="00A05260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DC495" w14:textId="77777777" w:rsidR="002D2AA9" w:rsidRPr="00191570" w:rsidRDefault="002D2AA9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B3ADB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DBC46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CA5AA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C5B9A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2EB8E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35A6F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191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50">
              <w:r w:rsidRPr="00191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2D2AA9" w:rsidRPr="00191570" w14:paraId="110A39F2" w14:textId="77777777" w:rsidTr="00A05260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424F8" w14:textId="77777777" w:rsidR="002D2AA9" w:rsidRPr="00191570" w:rsidRDefault="002D2AA9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AEEE0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AC45E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C1E72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8BC28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6FB9C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F688A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</w:tr>
      <w:tr w:rsidR="002D2AA9" w:rsidRPr="00191570" w14:paraId="52E23F76" w14:textId="77777777" w:rsidTr="00A05260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DBB26" w14:textId="77777777" w:rsidR="002D2AA9" w:rsidRPr="00191570" w:rsidRDefault="002D2AA9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19086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237DB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5717F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00408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77A27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5FC71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</w:tr>
      <w:tr w:rsidR="002D2AA9" w:rsidRPr="002D2AA9" w14:paraId="6D7DCDC9" w14:textId="77777777" w:rsidTr="00A05260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9657D" w14:textId="77777777" w:rsidR="002D2AA9" w:rsidRPr="00191570" w:rsidRDefault="002D2AA9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73B2A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56A10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2BD4E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53CD8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BE655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0501B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191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D2AA9" w:rsidRPr="002D2AA9" w14:paraId="675845AF" w14:textId="77777777" w:rsidTr="00A05260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C77C8" w14:textId="77777777" w:rsidR="002D2AA9" w:rsidRPr="00191570" w:rsidRDefault="002D2AA9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BEC87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DCBB6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CE8B2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7DDDC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74206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CB8BF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191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2D2AA9" w:rsidRPr="00191570" w14:paraId="0C668D0A" w14:textId="77777777" w:rsidTr="00A05260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643A9" w14:textId="77777777" w:rsidR="002D2AA9" w:rsidRPr="00191570" w:rsidRDefault="002D2AA9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E7241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гор и </w:t>
            </w: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степей: моделируем юрту в графическом редакторе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1E283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B6639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D801C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87F1F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1B701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</w:tr>
      <w:tr w:rsidR="002D2AA9" w:rsidRPr="00191570" w14:paraId="79E3C402" w14:textId="77777777" w:rsidTr="00A05260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D6CC8" w14:textId="77777777" w:rsidR="002D2AA9" w:rsidRPr="00191570" w:rsidRDefault="002D2AA9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31EAE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CD3E0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909FA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067E0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DF517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0185F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</w:tr>
      <w:tr w:rsidR="002D2AA9" w:rsidRPr="002D2AA9" w14:paraId="5AE349AA" w14:textId="77777777" w:rsidTr="00A05260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37637" w14:textId="77777777" w:rsidR="002D2AA9" w:rsidRPr="00191570" w:rsidRDefault="002D2AA9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AEE9F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15761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1E368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DC4FB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A8D81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349CE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191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2D2AA9" w:rsidRPr="002D2AA9" w14:paraId="713605BF" w14:textId="77777777" w:rsidTr="00A05260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DD2D3" w14:textId="77777777" w:rsidR="002D2AA9" w:rsidRPr="00191570" w:rsidRDefault="002D2AA9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DE136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5B86C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0DEFA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6EB31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9B6DB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8B35E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191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2AA9" w:rsidRPr="002D2AA9" w14:paraId="6714979D" w14:textId="77777777" w:rsidTr="00A05260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7771C" w14:textId="77777777" w:rsidR="002D2AA9" w:rsidRPr="00191570" w:rsidRDefault="002D2AA9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1376D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82AA9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97BF9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5CC90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56045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AF422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191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56">
              <w:r w:rsidRPr="00191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157">
              <w:r w:rsidRPr="00191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2AA9" w:rsidRPr="002D2AA9" w14:paraId="15A49F67" w14:textId="77777777" w:rsidTr="00A05260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94505" w14:textId="77777777" w:rsidR="002D2AA9" w:rsidRPr="00191570" w:rsidRDefault="002D2AA9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98245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художественных культур в мире: создаем презентацию на тему архитектуры, искусства выбранной эпохи или этнокультурных </w:t>
            </w: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традиций народов России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76669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09FB7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BF397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CC5F8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373F7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191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159">
              <w:r w:rsidRPr="00191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2D2AA9" w:rsidRPr="002D2AA9" w14:paraId="4FC22499" w14:textId="77777777" w:rsidTr="00A05260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3EFA2" w14:textId="77777777" w:rsidR="002D2AA9" w:rsidRPr="00191570" w:rsidRDefault="002D2AA9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D030D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AE475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B5B6F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F7FC6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5AF96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DF378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191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2AA9" w:rsidRPr="00191570" w14:paraId="12412633" w14:textId="77777777" w:rsidTr="00A05260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2F1E6" w14:textId="77777777" w:rsidR="002D2AA9" w:rsidRPr="00191570" w:rsidRDefault="002D2AA9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6E91C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9A7DF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9E18A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E4892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2CFEC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F6421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</w:tr>
      <w:tr w:rsidR="002D2AA9" w:rsidRPr="00191570" w14:paraId="2F66F592" w14:textId="77777777" w:rsidTr="00A05260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32EB1" w14:textId="77777777" w:rsidR="002D2AA9" w:rsidRPr="00191570" w:rsidRDefault="002D2AA9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33709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31BFA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51924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25352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33114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EA043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</w:tr>
      <w:tr w:rsidR="002D2AA9" w:rsidRPr="002D2AA9" w14:paraId="20962AC8" w14:textId="77777777" w:rsidTr="00A05260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7A39B" w14:textId="77777777" w:rsidR="002D2AA9" w:rsidRPr="00191570" w:rsidRDefault="002D2AA9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C2250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D28F5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92D4D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BA4D6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F729F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CFF2C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191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162">
              <w:r w:rsidRPr="00191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2AA9" w:rsidRPr="002D2AA9" w14:paraId="28F451C8" w14:textId="77777777" w:rsidTr="00A05260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3EE6F" w14:textId="77777777" w:rsidR="002D2AA9" w:rsidRPr="00191570" w:rsidRDefault="002D2AA9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EDF82" w14:textId="77777777" w:rsidR="002D2AA9" w:rsidRPr="00191570" w:rsidRDefault="002D2AA9" w:rsidP="00A05260">
            <w:pPr>
              <w:widowControl w:val="0"/>
              <w:spacing w:after="0"/>
              <w:ind w:left="135"/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</w:t>
            </w: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или мемориального комплекса ко Дню </w:t>
            </w:r>
            <w:r w:rsidRPr="00191570"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14723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2B312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CC3EE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56E2F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0CA0D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191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9157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2AA9" w:rsidRPr="00191570" w14:paraId="5C931EE3" w14:textId="77777777" w:rsidTr="00A05260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21F47" w14:textId="77777777" w:rsidR="002D2AA9" w:rsidRPr="00191570" w:rsidRDefault="002D2AA9" w:rsidP="00A05260">
            <w:pPr>
              <w:widowControl w:val="0"/>
              <w:spacing w:after="0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6B46B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44D9C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1F9E5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C7DB7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F9FCF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2A93C" w14:textId="77777777" w:rsidR="002D2AA9" w:rsidRPr="00191570" w:rsidRDefault="002D2AA9" w:rsidP="00A05260">
            <w:pPr>
              <w:widowControl w:val="0"/>
              <w:spacing w:after="0"/>
              <w:ind w:left="135"/>
            </w:pPr>
          </w:p>
        </w:tc>
      </w:tr>
      <w:tr w:rsidR="002D2AA9" w:rsidRPr="00191570" w14:paraId="5CF966D8" w14:textId="77777777" w:rsidTr="00A05260">
        <w:trPr>
          <w:trHeight w:val="144"/>
        </w:trPr>
        <w:tc>
          <w:tcPr>
            <w:tcW w:w="3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4DE3B" w14:textId="77777777" w:rsidR="002D2AA9" w:rsidRPr="002D2AA9" w:rsidRDefault="002D2AA9" w:rsidP="00A05260">
            <w:pPr>
              <w:widowControl w:val="0"/>
              <w:spacing w:after="0"/>
              <w:ind w:left="135"/>
              <w:rPr>
                <w:lang w:val="ru-RU"/>
              </w:rPr>
            </w:pPr>
            <w:r w:rsidRPr="002D2A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E4943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D6249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06748" w14:textId="77777777" w:rsidR="002D2AA9" w:rsidRPr="00191570" w:rsidRDefault="002D2AA9" w:rsidP="00A05260">
            <w:pPr>
              <w:widowControl w:val="0"/>
              <w:spacing w:after="0" w:line="276" w:lineRule="exact"/>
              <w:ind w:left="135"/>
              <w:jc w:val="center"/>
            </w:pPr>
            <w:r w:rsidRPr="00191570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70A0E" w14:textId="77777777" w:rsidR="002D2AA9" w:rsidRPr="00191570" w:rsidRDefault="002D2AA9" w:rsidP="00A05260">
            <w:pPr>
              <w:widowControl w:val="0"/>
            </w:pPr>
          </w:p>
        </w:tc>
      </w:tr>
    </w:tbl>
    <w:p w14:paraId="66B2CEED" w14:textId="77777777" w:rsidR="002D2AA9" w:rsidRPr="002D2AA9" w:rsidRDefault="002D2AA9" w:rsidP="000A25C1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F09E670" w14:textId="77777777" w:rsidR="000A25C1" w:rsidRPr="000A25C1" w:rsidRDefault="000A25C1" w:rsidP="000A25C1">
      <w:pPr>
        <w:spacing w:before="81" w:line="240" w:lineRule="auto"/>
        <w:ind w:left="827"/>
        <w:contextualSpacing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0A25C1">
        <w:rPr>
          <w:rFonts w:ascii="Times New Roman" w:hAnsi="Times New Roman" w:cs="Times New Roman"/>
          <w:b/>
          <w:bCs/>
          <w:sz w:val="24"/>
          <w:szCs w:val="24"/>
        </w:rPr>
        <w:t>УЧЕБНО-МЕТОДИЧЕСКОЕ</w:t>
      </w:r>
      <w:r w:rsidRPr="000A25C1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0A25C1">
        <w:rPr>
          <w:rFonts w:ascii="Times New Roman" w:hAnsi="Times New Roman" w:cs="Times New Roman"/>
          <w:b/>
          <w:bCs/>
          <w:sz w:val="24"/>
          <w:szCs w:val="24"/>
        </w:rPr>
        <w:t>ОБЕСПЕЧЕНИЕ</w:t>
      </w:r>
      <w:r w:rsidRPr="000A25C1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0A25C1">
        <w:rPr>
          <w:rFonts w:ascii="Times New Roman" w:hAnsi="Times New Roman" w:cs="Times New Roman"/>
          <w:b/>
          <w:bCs/>
          <w:sz w:val="24"/>
          <w:szCs w:val="24"/>
        </w:rPr>
        <w:t>ОБРАЗОВАТЕЛЬНОГО</w:t>
      </w:r>
      <w:r w:rsidRPr="000A25C1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A25C1">
        <w:rPr>
          <w:rFonts w:ascii="Times New Roman" w:hAnsi="Times New Roman" w:cs="Times New Roman"/>
          <w:b/>
          <w:bCs/>
          <w:sz w:val="24"/>
          <w:szCs w:val="24"/>
        </w:rPr>
        <w:t>ПРОЦЕССА</w:t>
      </w:r>
    </w:p>
    <w:p w14:paraId="09DA00A7" w14:textId="77777777" w:rsidR="000A25C1" w:rsidRPr="000A25C1" w:rsidRDefault="000A25C1" w:rsidP="000A25C1">
      <w:pPr>
        <w:spacing w:before="2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B57AF5C" w14:textId="77777777" w:rsidR="000A25C1" w:rsidRPr="000A25C1" w:rsidRDefault="000A25C1" w:rsidP="000A25C1">
      <w:pPr>
        <w:spacing w:before="1" w:line="240" w:lineRule="auto"/>
        <w:ind w:left="107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A25C1">
        <w:rPr>
          <w:rFonts w:ascii="Times New Roman" w:hAnsi="Times New Roman" w:cs="Times New Roman"/>
          <w:b/>
          <w:sz w:val="24"/>
          <w:szCs w:val="24"/>
          <w:lang w:val="ru-RU"/>
        </w:rPr>
        <w:t>ОБЯЗАТЕЛЬНЫЕ</w:t>
      </w:r>
      <w:r w:rsidRPr="000A25C1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b/>
          <w:sz w:val="24"/>
          <w:szCs w:val="24"/>
          <w:lang w:val="ru-RU"/>
        </w:rPr>
        <w:t>УЧЕБНЫЕ</w:t>
      </w:r>
      <w:r w:rsidRPr="000A25C1">
        <w:rPr>
          <w:rFonts w:ascii="Times New Roman" w:hAnsi="Times New Roman" w:cs="Times New Roman"/>
          <w:b/>
          <w:spacing w:val="-3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b/>
          <w:sz w:val="24"/>
          <w:szCs w:val="24"/>
          <w:lang w:val="ru-RU"/>
        </w:rPr>
        <w:t>МАТЕРИАЛЫ</w:t>
      </w:r>
      <w:r w:rsidRPr="000A25C1">
        <w:rPr>
          <w:rFonts w:ascii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b/>
          <w:sz w:val="24"/>
          <w:szCs w:val="24"/>
          <w:lang w:val="ru-RU"/>
        </w:rPr>
        <w:t>ДЛЯ</w:t>
      </w:r>
      <w:r w:rsidRPr="000A25C1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b/>
          <w:sz w:val="24"/>
          <w:szCs w:val="24"/>
          <w:lang w:val="ru-RU"/>
        </w:rPr>
        <w:t>УЧЕНИКА</w:t>
      </w:r>
    </w:p>
    <w:p w14:paraId="3DEF01BD" w14:textId="77777777" w:rsidR="000A25C1" w:rsidRPr="000A25C1" w:rsidRDefault="000A25C1" w:rsidP="000A25C1">
      <w:pPr>
        <w:spacing w:line="240" w:lineRule="auto"/>
        <w:ind w:left="107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0A25C1">
        <w:rPr>
          <w:rFonts w:ascii="Times New Roman" w:hAnsi="Times New Roman" w:cs="Times New Roman"/>
          <w:sz w:val="24"/>
          <w:szCs w:val="24"/>
          <w:lang w:val="ru-RU"/>
        </w:rPr>
        <w:t>Изобразительное</w:t>
      </w:r>
      <w:r w:rsidRPr="000A25C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искусство.</w:t>
      </w:r>
      <w:r w:rsidRPr="000A25C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0A25C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класс/Неменская</w:t>
      </w:r>
      <w:r w:rsidRPr="000A25C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Л.А.;</w:t>
      </w:r>
      <w:r w:rsidRPr="000A25C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под</w:t>
      </w:r>
      <w:r w:rsidRPr="000A25C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редакцией Неменского</w:t>
      </w:r>
      <w:r w:rsidRPr="000A25C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Б.М.,</w:t>
      </w:r>
      <w:r w:rsidRPr="000A25C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Акционерное</w:t>
      </w:r>
      <w:r w:rsidRPr="000A25C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общество</w:t>
      </w:r>
    </w:p>
    <w:p w14:paraId="152274AC" w14:textId="77777777" w:rsidR="000A25C1" w:rsidRPr="000A25C1" w:rsidRDefault="000A25C1" w:rsidP="000A25C1">
      <w:pPr>
        <w:spacing w:before="29" w:line="240" w:lineRule="auto"/>
        <w:ind w:left="107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0A25C1">
        <w:rPr>
          <w:rFonts w:ascii="Times New Roman" w:hAnsi="Times New Roman" w:cs="Times New Roman"/>
          <w:sz w:val="24"/>
          <w:szCs w:val="24"/>
          <w:lang w:val="ru-RU"/>
        </w:rPr>
        <w:t>«Издательство</w:t>
      </w:r>
      <w:r w:rsidRPr="000A25C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«Просвещение»;</w:t>
      </w:r>
      <w:r w:rsidRPr="000A25C1">
        <w:rPr>
          <w:rFonts w:ascii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2020</w:t>
      </w:r>
    </w:p>
    <w:p w14:paraId="65E2A91F" w14:textId="77777777" w:rsidR="000A25C1" w:rsidRPr="000A25C1" w:rsidRDefault="000A25C1" w:rsidP="000A25C1">
      <w:pPr>
        <w:spacing w:before="34" w:line="240" w:lineRule="auto"/>
        <w:ind w:firstLine="107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0A25C1">
        <w:rPr>
          <w:rFonts w:ascii="Times New Roman" w:hAnsi="Times New Roman" w:cs="Times New Roman"/>
          <w:sz w:val="24"/>
          <w:szCs w:val="24"/>
          <w:lang w:val="ru-RU"/>
        </w:rPr>
        <w:t>Изобразительное</w:t>
      </w:r>
      <w:r w:rsidRPr="000A25C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искусство.</w:t>
      </w:r>
      <w:r w:rsidRPr="000A25C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0A25C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класс/Коротеева</w:t>
      </w:r>
      <w:r w:rsidRPr="000A25C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Е.И.;</w:t>
      </w:r>
      <w:r w:rsidRPr="000A25C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под</w:t>
      </w:r>
      <w:r w:rsidRPr="000A25C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редакцией</w:t>
      </w:r>
      <w:r w:rsidRPr="000A25C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Неменского</w:t>
      </w:r>
      <w:r w:rsidRPr="000A25C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Б.М.,</w:t>
      </w:r>
      <w:r w:rsidRPr="000A25C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Акционерное общество</w:t>
      </w:r>
    </w:p>
    <w:p w14:paraId="437F04C5" w14:textId="77777777" w:rsidR="000A25C1" w:rsidRPr="000A25C1" w:rsidRDefault="000A25C1" w:rsidP="000A25C1">
      <w:pPr>
        <w:spacing w:before="29" w:line="240" w:lineRule="auto"/>
        <w:ind w:left="107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0A25C1">
        <w:rPr>
          <w:rFonts w:ascii="Times New Roman" w:hAnsi="Times New Roman" w:cs="Times New Roman"/>
          <w:sz w:val="24"/>
          <w:szCs w:val="24"/>
          <w:lang w:val="ru-RU"/>
        </w:rPr>
        <w:t>«Издательство</w:t>
      </w:r>
      <w:r w:rsidRPr="000A25C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«Просвещение»;</w:t>
      </w:r>
      <w:r w:rsidRPr="000A25C1">
        <w:rPr>
          <w:rFonts w:ascii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2020;</w:t>
      </w:r>
    </w:p>
    <w:p w14:paraId="7AE6D2BA" w14:textId="77777777" w:rsidR="000A25C1" w:rsidRPr="000A25C1" w:rsidRDefault="000A25C1" w:rsidP="000A25C1">
      <w:pPr>
        <w:spacing w:before="30" w:line="240" w:lineRule="auto"/>
        <w:ind w:left="107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0A25C1">
        <w:rPr>
          <w:rFonts w:ascii="Times New Roman" w:hAnsi="Times New Roman" w:cs="Times New Roman"/>
          <w:sz w:val="24"/>
          <w:szCs w:val="24"/>
          <w:lang w:val="ru-RU"/>
        </w:rPr>
        <w:t>Изобразительное</w:t>
      </w:r>
      <w:r w:rsidRPr="000A25C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искусство.3</w:t>
      </w:r>
      <w:r w:rsidRPr="000A25C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класс/Неменская</w:t>
      </w:r>
      <w:r w:rsidRPr="000A25C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Л.А.;</w:t>
      </w:r>
      <w:r w:rsidRPr="000A25C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под</w:t>
      </w:r>
      <w:r w:rsidRPr="000A25C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редакцией</w:t>
      </w:r>
      <w:r w:rsidRPr="000A25C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Неменского</w:t>
      </w:r>
      <w:r w:rsidRPr="000A25C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Б.М.,</w:t>
      </w:r>
      <w:r w:rsidRPr="000A25C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Акционерное</w:t>
      </w:r>
      <w:r w:rsidRPr="000A25C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общество</w:t>
      </w:r>
    </w:p>
    <w:p w14:paraId="042F2F9F" w14:textId="77777777" w:rsidR="000A25C1" w:rsidRPr="000A25C1" w:rsidRDefault="000A25C1" w:rsidP="000A25C1">
      <w:pPr>
        <w:spacing w:before="29" w:line="240" w:lineRule="auto"/>
        <w:ind w:left="107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0A25C1">
        <w:rPr>
          <w:rFonts w:ascii="Times New Roman" w:hAnsi="Times New Roman" w:cs="Times New Roman"/>
          <w:sz w:val="24"/>
          <w:szCs w:val="24"/>
          <w:lang w:val="ru-RU"/>
        </w:rPr>
        <w:t>«Издательство</w:t>
      </w:r>
      <w:r w:rsidRPr="000A25C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«Просвещение»;</w:t>
      </w:r>
    </w:p>
    <w:p w14:paraId="21429897" w14:textId="77777777" w:rsidR="000A25C1" w:rsidRPr="000A25C1" w:rsidRDefault="000A25C1" w:rsidP="000A25C1">
      <w:pPr>
        <w:spacing w:before="29" w:line="240" w:lineRule="auto"/>
        <w:ind w:left="107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0A25C1">
        <w:rPr>
          <w:rFonts w:ascii="Times New Roman" w:hAnsi="Times New Roman" w:cs="Times New Roman"/>
          <w:sz w:val="24"/>
          <w:szCs w:val="24"/>
          <w:lang w:val="ru-RU"/>
        </w:rPr>
        <w:t>Изобразительное</w:t>
      </w:r>
      <w:r w:rsidRPr="000A25C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искусство.</w:t>
      </w:r>
      <w:r w:rsidRPr="000A25C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0A25C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класс/Неменская</w:t>
      </w:r>
      <w:r w:rsidRPr="000A25C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Л.А.;</w:t>
      </w:r>
      <w:r w:rsidRPr="000A25C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под</w:t>
      </w:r>
      <w:r w:rsidRPr="000A25C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редакцией Неменского</w:t>
      </w:r>
      <w:r w:rsidRPr="000A25C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Б.М.,</w:t>
      </w:r>
      <w:r w:rsidRPr="000A25C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Акционерное</w:t>
      </w:r>
      <w:r w:rsidRPr="000A25C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общество</w:t>
      </w:r>
    </w:p>
    <w:p w14:paraId="12E4AAAE" w14:textId="77777777" w:rsidR="000A25C1" w:rsidRPr="000A25C1" w:rsidRDefault="000A25C1" w:rsidP="000A25C1">
      <w:pPr>
        <w:spacing w:before="29" w:line="240" w:lineRule="auto"/>
        <w:ind w:left="107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0A25C1">
        <w:rPr>
          <w:rFonts w:ascii="Times New Roman" w:hAnsi="Times New Roman" w:cs="Times New Roman"/>
          <w:sz w:val="24"/>
          <w:szCs w:val="24"/>
          <w:lang w:val="ru-RU"/>
        </w:rPr>
        <w:t>«Издательство</w:t>
      </w:r>
      <w:r w:rsidRPr="000A25C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«Просвещение»;</w:t>
      </w:r>
    </w:p>
    <w:p w14:paraId="6974962C" w14:textId="77777777" w:rsidR="000A25C1" w:rsidRPr="000A25C1" w:rsidRDefault="000A25C1" w:rsidP="000A25C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38B20255" w14:textId="77777777" w:rsidR="000A25C1" w:rsidRPr="000A25C1" w:rsidRDefault="000A25C1" w:rsidP="000A25C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20104362" w14:textId="77777777" w:rsidR="000A25C1" w:rsidRPr="000A25C1" w:rsidRDefault="000A25C1" w:rsidP="000A25C1">
      <w:pPr>
        <w:spacing w:before="1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2AF5CB8A" w14:textId="77777777" w:rsidR="000A25C1" w:rsidRPr="000A25C1" w:rsidRDefault="000A25C1" w:rsidP="000A25C1">
      <w:pPr>
        <w:spacing w:line="240" w:lineRule="auto"/>
        <w:ind w:left="107"/>
        <w:contextualSpacing/>
        <w:outlineLvl w:val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A25C1"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МЕТОДИЧЕСКИЕ</w:t>
      </w:r>
      <w:r w:rsidRPr="000A25C1">
        <w:rPr>
          <w:rFonts w:ascii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b/>
          <w:bCs/>
          <w:sz w:val="24"/>
          <w:szCs w:val="24"/>
          <w:lang w:val="ru-RU"/>
        </w:rPr>
        <w:t>МАТЕРИАЛЫ ДЛЯ</w:t>
      </w:r>
      <w:r w:rsidRPr="000A25C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b/>
          <w:bCs/>
          <w:sz w:val="24"/>
          <w:szCs w:val="24"/>
          <w:lang w:val="ru-RU"/>
        </w:rPr>
        <w:t>УЧИТЕЛЯ</w:t>
      </w:r>
    </w:p>
    <w:p w14:paraId="328E24CE" w14:textId="77777777" w:rsidR="000A25C1" w:rsidRPr="000A25C1" w:rsidRDefault="000A25C1" w:rsidP="000A25C1">
      <w:pPr>
        <w:spacing w:before="164" w:line="240" w:lineRule="auto"/>
        <w:ind w:left="107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0A25C1">
        <w:rPr>
          <w:rFonts w:ascii="Times New Roman" w:hAnsi="Times New Roman" w:cs="Times New Roman"/>
          <w:sz w:val="24"/>
          <w:szCs w:val="24"/>
          <w:lang w:val="ru-RU"/>
        </w:rPr>
        <w:t>Поурочные</w:t>
      </w:r>
      <w:r w:rsidRPr="000A25C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разработки</w:t>
      </w:r>
      <w:r w:rsidRPr="000A25C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Pr="000A25C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изобразительному</w:t>
      </w:r>
      <w:r w:rsidRPr="000A25C1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искусству</w:t>
      </w:r>
      <w:r w:rsidRPr="000A25C1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.Неменский</w:t>
      </w:r>
      <w:r w:rsidRPr="000A25C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Б.М.,</w:t>
      </w:r>
      <w:r w:rsidRPr="000A25C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Неменская Л.А.,</w:t>
      </w:r>
      <w:r w:rsidRPr="000A25C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Каратаева</w:t>
      </w:r>
      <w:r w:rsidRPr="000A25C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Е.И.</w:t>
      </w:r>
      <w:r w:rsidRPr="000A25C1">
        <w:rPr>
          <w:rFonts w:ascii="Times New Roman" w:hAnsi="Times New Roman" w:cs="Times New Roman"/>
          <w:spacing w:val="-47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изобразительное</w:t>
      </w:r>
      <w:r w:rsidRPr="000A25C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искусство</w:t>
      </w:r>
      <w:r w:rsidRPr="000A25C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1-4</w:t>
      </w:r>
      <w:r w:rsidRPr="000A25C1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класс</w:t>
      </w:r>
      <w:r w:rsidRPr="000A25C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УМК</w:t>
      </w:r>
      <w:r w:rsidRPr="000A25C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"Школа</w:t>
      </w:r>
      <w:r w:rsidRPr="000A25C1">
        <w:rPr>
          <w:rFonts w:ascii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России"</w:t>
      </w:r>
    </w:p>
    <w:p w14:paraId="1226CB1B" w14:textId="77777777" w:rsidR="000A25C1" w:rsidRPr="000A25C1" w:rsidRDefault="000A25C1" w:rsidP="000A25C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754A7D3B" w14:textId="77777777" w:rsidR="000A25C1" w:rsidRPr="000A25C1" w:rsidRDefault="000A25C1" w:rsidP="000A25C1">
      <w:pPr>
        <w:spacing w:before="143" w:line="240" w:lineRule="auto"/>
        <w:ind w:left="107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0A25C1">
        <w:rPr>
          <w:rFonts w:ascii="Times New Roman" w:hAnsi="Times New Roman" w:cs="Times New Roman"/>
          <w:sz w:val="24"/>
          <w:szCs w:val="24"/>
          <w:lang w:val="ru-RU"/>
        </w:rPr>
        <w:t>Москва "Учебная</w:t>
      </w:r>
      <w:r w:rsidRPr="000A25C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литература"</w:t>
      </w:r>
    </w:p>
    <w:p w14:paraId="45B34A00" w14:textId="77777777" w:rsidR="000A25C1" w:rsidRPr="000A25C1" w:rsidRDefault="000A25C1" w:rsidP="000A25C1">
      <w:pPr>
        <w:spacing w:before="7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0A2ACEB9" w14:textId="77777777" w:rsidR="000A25C1" w:rsidRPr="000A25C1" w:rsidRDefault="000A25C1" w:rsidP="000A25C1">
      <w:pPr>
        <w:spacing w:line="240" w:lineRule="auto"/>
        <w:ind w:left="107"/>
        <w:contextualSpacing/>
        <w:outlineLvl w:val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A25C1">
        <w:rPr>
          <w:rFonts w:ascii="Times New Roman" w:hAnsi="Times New Roman" w:cs="Times New Roman"/>
          <w:b/>
          <w:bCs/>
          <w:sz w:val="24"/>
          <w:szCs w:val="24"/>
          <w:lang w:val="ru-RU"/>
        </w:rPr>
        <w:t>ЦИФРОВЫЕ</w:t>
      </w:r>
      <w:r w:rsidRPr="000A25C1">
        <w:rPr>
          <w:rFonts w:ascii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ОБРАЗОВАТЕЛЬНЫЕ РЕСУРСЫ</w:t>
      </w:r>
      <w:r w:rsidRPr="000A25C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b/>
          <w:bCs/>
          <w:sz w:val="24"/>
          <w:szCs w:val="24"/>
          <w:lang w:val="ru-RU"/>
        </w:rPr>
        <w:t>И</w:t>
      </w:r>
      <w:r w:rsidRPr="000A25C1">
        <w:rPr>
          <w:rFonts w:ascii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РЕСУРСЫ</w:t>
      </w:r>
      <w:r w:rsidRPr="000A25C1">
        <w:rPr>
          <w:rFonts w:ascii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b/>
          <w:bCs/>
          <w:sz w:val="24"/>
          <w:szCs w:val="24"/>
          <w:lang w:val="ru-RU"/>
        </w:rPr>
        <w:t>СЕТИ</w:t>
      </w:r>
      <w:r w:rsidRPr="000A25C1">
        <w:rPr>
          <w:rFonts w:ascii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b/>
          <w:bCs/>
          <w:sz w:val="24"/>
          <w:szCs w:val="24"/>
          <w:lang w:val="ru-RU"/>
        </w:rPr>
        <w:t>ИНТЕРНЕТ</w:t>
      </w:r>
    </w:p>
    <w:p w14:paraId="27495830" w14:textId="77777777" w:rsidR="000A25C1" w:rsidRPr="000A25C1" w:rsidRDefault="000A25C1" w:rsidP="000A25C1">
      <w:pPr>
        <w:widowControl w:val="0"/>
        <w:numPr>
          <w:ilvl w:val="0"/>
          <w:numId w:val="11"/>
        </w:numPr>
        <w:tabs>
          <w:tab w:val="left" w:pos="310"/>
        </w:tabs>
        <w:autoSpaceDE w:val="0"/>
        <w:autoSpaceDN w:val="0"/>
        <w:spacing w:before="159" w:after="0" w:line="240" w:lineRule="auto"/>
        <w:ind w:hanging="203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hyperlink r:id="rId164">
        <w:r w:rsidRPr="000A25C1">
          <w:rPr>
            <w:rFonts w:ascii="Times New Roman" w:hAnsi="Times New Roman" w:cs="Times New Roman"/>
            <w:sz w:val="24"/>
            <w:szCs w:val="24"/>
          </w:rPr>
          <w:t>http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0A25C1">
          <w:rPr>
            <w:rFonts w:ascii="Times New Roman" w:hAnsi="Times New Roman" w:cs="Times New Roman"/>
            <w:sz w:val="24"/>
            <w:szCs w:val="24"/>
          </w:rPr>
          <w:t>www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0A25C1">
          <w:rPr>
            <w:rFonts w:ascii="Times New Roman" w:hAnsi="Times New Roman" w:cs="Times New Roman"/>
            <w:sz w:val="24"/>
            <w:szCs w:val="24"/>
          </w:rPr>
          <w:t>smirnova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0A25C1">
          <w:rPr>
            <w:rFonts w:ascii="Times New Roman" w:hAnsi="Times New Roman" w:cs="Times New Roman"/>
            <w:sz w:val="24"/>
            <w:szCs w:val="24"/>
          </w:rPr>
          <w:t>net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0A25C1">
          <w:rPr>
            <w:rFonts w:ascii="Times New Roman" w:hAnsi="Times New Roman" w:cs="Times New Roman"/>
            <w:spacing w:val="-5"/>
            <w:sz w:val="24"/>
            <w:szCs w:val="24"/>
            <w:lang w:val="ru-RU"/>
          </w:rPr>
          <w:t xml:space="preserve"> </w:t>
        </w:r>
      </w:hyperlink>
      <w:r w:rsidRPr="000A25C1">
        <w:rPr>
          <w:rFonts w:ascii="Times New Roman" w:hAnsi="Times New Roman" w:cs="Times New Roman"/>
          <w:sz w:val="24"/>
          <w:szCs w:val="24"/>
          <w:lang w:val="ru-RU"/>
        </w:rPr>
        <w:t>Гид</w:t>
      </w:r>
      <w:r w:rsidRPr="000A25C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Pr="000A25C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музеям мира</w:t>
      </w:r>
      <w:r w:rsidRPr="000A25C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0A25C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галереям</w:t>
      </w:r>
      <w:r w:rsidRPr="000A25C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(материалы</w:t>
      </w:r>
      <w:r w:rsidRPr="000A25C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Pr="000A25C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искусству, статьи)</w:t>
      </w:r>
    </w:p>
    <w:p w14:paraId="43C90021" w14:textId="77777777" w:rsidR="000A25C1" w:rsidRPr="000A25C1" w:rsidRDefault="000A25C1" w:rsidP="000A25C1">
      <w:pPr>
        <w:widowControl w:val="0"/>
        <w:numPr>
          <w:ilvl w:val="0"/>
          <w:numId w:val="11"/>
        </w:numPr>
        <w:tabs>
          <w:tab w:val="left" w:pos="310"/>
        </w:tabs>
        <w:autoSpaceDE w:val="0"/>
        <w:autoSpaceDN w:val="0"/>
        <w:spacing w:before="44" w:after="0" w:line="240" w:lineRule="auto"/>
        <w:ind w:hanging="203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hyperlink r:id="rId165">
        <w:r w:rsidRPr="000A25C1">
          <w:rPr>
            <w:rFonts w:ascii="Times New Roman" w:hAnsi="Times New Roman" w:cs="Times New Roman"/>
            <w:sz w:val="24"/>
            <w:szCs w:val="24"/>
          </w:rPr>
          <w:t>http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0A25C1">
          <w:rPr>
            <w:rFonts w:ascii="Times New Roman" w:hAnsi="Times New Roman" w:cs="Times New Roman"/>
            <w:sz w:val="24"/>
            <w:szCs w:val="24"/>
          </w:rPr>
          <w:t>www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0A25C1">
          <w:rPr>
            <w:rFonts w:ascii="Times New Roman" w:hAnsi="Times New Roman" w:cs="Times New Roman"/>
            <w:sz w:val="24"/>
            <w:szCs w:val="24"/>
          </w:rPr>
          <w:t>artprojekt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0A25C1">
          <w:rPr>
            <w:rFonts w:ascii="Times New Roman" w:hAnsi="Times New Roman" w:cs="Times New Roman"/>
            <w:sz w:val="24"/>
            <w:szCs w:val="24"/>
          </w:rPr>
          <w:t>ru</w:t>
        </w:r>
        <w:r w:rsidRPr="000A25C1">
          <w:rPr>
            <w:rFonts w:ascii="Times New Roman" w:hAnsi="Times New Roman" w:cs="Times New Roman"/>
            <w:spacing w:val="-8"/>
            <w:sz w:val="24"/>
            <w:szCs w:val="24"/>
            <w:lang w:val="ru-RU"/>
          </w:rPr>
          <w:t xml:space="preserve"> </w:t>
        </w:r>
      </w:hyperlink>
      <w:r w:rsidRPr="000A25C1">
        <w:rPr>
          <w:rFonts w:ascii="Times New Roman" w:hAnsi="Times New Roman" w:cs="Times New Roman"/>
          <w:sz w:val="24"/>
          <w:szCs w:val="24"/>
          <w:lang w:val="ru-RU"/>
        </w:rPr>
        <w:t>Энциклопедия</w:t>
      </w:r>
      <w:r w:rsidRPr="000A25C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искусства -</w:t>
      </w:r>
      <w:r w:rsidRPr="000A25C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галереи,</w:t>
      </w:r>
      <w:r w:rsidRPr="000A25C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история</w:t>
      </w:r>
      <w:r w:rsidRPr="000A25C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искусства,</w:t>
      </w:r>
      <w:r w:rsidRPr="000A25C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дополнительные</w:t>
      </w:r>
      <w:r w:rsidRPr="000A25C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темы</w:t>
      </w:r>
    </w:p>
    <w:p w14:paraId="1116D1E6" w14:textId="77777777" w:rsidR="000A25C1" w:rsidRPr="000A25C1" w:rsidRDefault="000A25C1" w:rsidP="000A25C1">
      <w:pPr>
        <w:widowControl w:val="0"/>
        <w:numPr>
          <w:ilvl w:val="0"/>
          <w:numId w:val="11"/>
        </w:numPr>
        <w:tabs>
          <w:tab w:val="left" w:pos="310"/>
        </w:tabs>
        <w:autoSpaceDE w:val="0"/>
        <w:autoSpaceDN w:val="0"/>
        <w:spacing w:before="48" w:after="0" w:line="240" w:lineRule="auto"/>
        <w:ind w:hanging="203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hyperlink r:id="rId166">
        <w:r w:rsidRPr="000A25C1">
          <w:rPr>
            <w:rFonts w:ascii="Times New Roman" w:hAnsi="Times New Roman" w:cs="Times New Roman"/>
            <w:sz w:val="24"/>
            <w:szCs w:val="24"/>
          </w:rPr>
          <w:t>http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0A25C1">
          <w:rPr>
            <w:rFonts w:ascii="Times New Roman" w:hAnsi="Times New Roman" w:cs="Times New Roman"/>
            <w:sz w:val="24"/>
            <w:szCs w:val="24"/>
          </w:rPr>
          <w:t>jivopis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0A25C1">
          <w:rPr>
            <w:rFonts w:ascii="Times New Roman" w:hAnsi="Times New Roman" w:cs="Times New Roman"/>
            <w:sz w:val="24"/>
            <w:szCs w:val="24"/>
          </w:rPr>
          <w:t>ru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0A25C1">
          <w:rPr>
            <w:rFonts w:ascii="Times New Roman" w:hAnsi="Times New Roman" w:cs="Times New Roman"/>
            <w:sz w:val="24"/>
            <w:szCs w:val="24"/>
          </w:rPr>
          <w:t>gallery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0A25C1">
          <w:rPr>
            <w:rFonts w:ascii="Times New Roman" w:hAnsi="Times New Roman" w:cs="Times New Roman"/>
            <w:spacing w:val="-2"/>
            <w:sz w:val="24"/>
            <w:szCs w:val="24"/>
            <w:lang w:val="ru-RU"/>
          </w:rPr>
          <w:t xml:space="preserve"> </w:t>
        </w:r>
      </w:hyperlink>
      <w:r w:rsidRPr="000A25C1">
        <w:rPr>
          <w:rFonts w:ascii="Times New Roman" w:hAnsi="Times New Roman" w:cs="Times New Roman"/>
          <w:sz w:val="24"/>
          <w:szCs w:val="24"/>
          <w:lang w:val="ru-RU"/>
        </w:rPr>
        <w:t>Картинные</w:t>
      </w:r>
      <w:r w:rsidRPr="000A25C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галереи</w:t>
      </w:r>
      <w:r w:rsidRPr="000A25C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0A25C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биографии</w:t>
      </w:r>
      <w:r w:rsidRPr="000A25C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русских</w:t>
      </w:r>
      <w:r w:rsidRPr="000A25C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художников</w:t>
      </w:r>
    </w:p>
    <w:p w14:paraId="337F2B37" w14:textId="77777777" w:rsidR="000A25C1" w:rsidRPr="000A25C1" w:rsidRDefault="000A25C1" w:rsidP="000A25C1">
      <w:pPr>
        <w:widowControl w:val="0"/>
        <w:numPr>
          <w:ilvl w:val="0"/>
          <w:numId w:val="11"/>
        </w:numPr>
        <w:tabs>
          <w:tab w:val="left" w:pos="310"/>
        </w:tabs>
        <w:autoSpaceDE w:val="0"/>
        <w:autoSpaceDN w:val="0"/>
        <w:spacing w:before="44" w:after="0" w:line="240" w:lineRule="auto"/>
        <w:ind w:hanging="203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hyperlink r:id="rId167">
        <w:r w:rsidRPr="000A25C1">
          <w:rPr>
            <w:rFonts w:ascii="Times New Roman" w:hAnsi="Times New Roman" w:cs="Times New Roman"/>
            <w:sz w:val="24"/>
            <w:szCs w:val="24"/>
          </w:rPr>
          <w:t>http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0A25C1">
          <w:rPr>
            <w:rFonts w:ascii="Times New Roman" w:hAnsi="Times New Roman" w:cs="Times New Roman"/>
            <w:sz w:val="24"/>
            <w:szCs w:val="24"/>
          </w:rPr>
          <w:t>www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0A25C1">
          <w:rPr>
            <w:rFonts w:ascii="Times New Roman" w:hAnsi="Times New Roman" w:cs="Times New Roman"/>
            <w:sz w:val="24"/>
            <w:szCs w:val="24"/>
          </w:rPr>
          <w:t>artclassic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0A25C1">
          <w:rPr>
            <w:rFonts w:ascii="Times New Roman" w:hAnsi="Times New Roman" w:cs="Times New Roman"/>
            <w:sz w:val="24"/>
            <w:szCs w:val="24"/>
          </w:rPr>
          <w:t>edu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0A25C1">
          <w:rPr>
            <w:rFonts w:ascii="Times New Roman" w:hAnsi="Times New Roman" w:cs="Times New Roman"/>
            <w:sz w:val="24"/>
            <w:szCs w:val="24"/>
          </w:rPr>
          <w:t>ru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0A25C1">
          <w:rPr>
            <w:rFonts w:ascii="Times New Roman" w:hAnsi="Times New Roman" w:cs="Times New Roman"/>
            <w:spacing w:val="-6"/>
            <w:sz w:val="24"/>
            <w:szCs w:val="24"/>
            <w:lang w:val="ru-RU"/>
          </w:rPr>
          <w:t xml:space="preserve"> </w:t>
        </w:r>
      </w:hyperlink>
      <w:r w:rsidRPr="000A25C1">
        <w:rPr>
          <w:rFonts w:ascii="Times New Roman" w:hAnsi="Times New Roman" w:cs="Times New Roman"/>
          <w:sz w:val="24"/>
          <w:szCs w:val="24"/>
          <w:lang w:val="ru-RU"/>
        </w:rPr>
        <w:t>Коллекция</w:t>
      </w:r>
      <w:r w:rsidRPr="000A25C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образовательных</w:t>
      </w:r>
      <w:r w:rsidRPr="000A25C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ресурсов</w:t>
      </w:r>
      <w:r w:rsidRPr="000A25C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Pr="000A25C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МХК</w:t>
      </w:r>
    </w:p>
    <w:p w14:paraId="30A99B79" w14:textId="77777777" w:rsidR="000A25C1" w:rsidRPr="000A25C1" w:rsidRDefault="000A25C1" w:rsidP="000A25C1">
      <w:pPr>
        <w:widowControl w:val="0"/>
        <w:numPr>
          <w:ilvl w:val="0"/>
          <w:numId w:val="11"/>
        </w:numPr>
        <w:tabs>
          <w:tab w:val="left" w:pos="310"/>
        </w:tabs>
        <w:autoSpaceDE w:val="0"/>
        <w:autoSpaceDN w:val="0"/>
        <w:spacing w:before="49" w:after="0" w:line="240" w:lineRule="auto"/>
        <w:ind w:hanging="203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hyperlink r:id="rId168">
        <w:r w:rsidRPr="000A25C1">
          <w:rPr>
            <w:rFonts w:ascii="Times New Roman" w:hAnsi="Times New Roman" w:cs="Times New Roman"/>
            <w:sz w:val="24"/>
            <w:szCs w:val="24"/>
          </w:rPr>
          <w:t>http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0A25C1">
          <w:rPr>
            <w:rFonts w:ascii="Times New Roman" w:hAnsi="Times New Roman" w:cs="Times New Roman"/>
            <w:sz w:val="24"/>
            <w:szCs w:val="24"/>
          </w:rPr>
          <w:t>www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0A25C1">
          <w:rPr>
            <w:rFonts w:ascii="Times New Roman" w:hAnsi="Times New Roman" w:cs="Times New Roman"/>
            <w:sz w:val="24"/>
            <w:szCs w:val="24"/>
          </w:rPr>
          <w:t>culturemap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0A25C1">
          <w:rPr>
            <w:rFonts w:ascii="Times New Roman" w:hAnsi="Times New Roman" w:cs="Times New Roman"/>
            <w:sz w:val="24"/>
            <w:szCs w:val="24"/>
          </w:rPr>
          <w:t>ru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0A25C1">
          <w:rPr>
            <w:rFonts w:ascii="Times New Roman" w:hAnsi="Times New Roman" w:cs="Times New Roman"/>
            <w:spacing w:val="-8"/>
            <w:sz w:val="24"/>
            <w:szCs w:val="24"/>
            <w:lang w:val="ru-RU"/>
          </w:rPr>
          <w:t xml:space="preserve"> </w:t>
        </w:r>
      </w:hyperlink>
      <w:r w:rsidRPr="000A25C1">
        <w:rPr>
          <w:rFonts w:ascii="Times New Roman" w:hAnsi="Times New Roman" w:cs="Times New Roman"/>
          <w:sz w:val="24"/>
          <w:szCs w:val="24"/>
          <w:lang w:val="ru-RU"/>
        </w:rPr>
        <w:t>Культура</w:t>
      </w:r>
      <w:r w:rsidRPr="000A25C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регионов</w:t>
      </w:r>
      <w:r w:rsidRPr="000A25C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России</w:t>
      </w:r>
      <w:r w:rsidRPr="000A25C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(достопримечательности</w:t>
      </w:r>
      <w:r w:rsidRPr="000A25C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регионов)</w:t>
      </w:r>
    </w:p>
    <w:p w14:paraId="75BE3729" w14:textId="77777777" w:rsidR="000A25C1" w:rsidRPr="000A25C1" w:rsidRDefault="000A25C1" w:rsidP="000A25C1">
      <w:pPr>
        <w:widowControl w:val="0"/>
        <w:numPr>
          <w:ilvl w:val="0"/>
          <w:numId w:val="11"/>
        </w:numPr>
        <w:tabs>
          <w:tab w:val="left" w:pos="310"/>
        </w:tabs>
        <w:autoSpaceDE w:val="0"/>
        <w:autoSpaceDN w:val="0"/>
        <w:spacing w:before="43" w:after="0" w:line="240" w:lineRule="auto"/>
        <w:ind w:left="107" w:right="327" w:firstLine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hyperlink r:id="rId169">
        <w:r w:rsidRPr="000A25C1">
          <w:rPr>
            <w:rFonts w:ascii="Times New Roman" w:hAnsi="Times New Roman" w:cs="Times New Roman"/>
            <w:sz w:val="24"/>
            <w:szCs w:val="24"/>
          </w:rPr>
          <w:t>http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0A25C1">
          <w:rPr>
            <w:rFonts w:ascii="Times New Roman" w:hAnsi="Times New Roman" w:cs="Times New Roman"/>
            <w:sz w:val="24"/>
            <w:szCs w:val="24"/>
          </w:rPr>
          <w:t>sobory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0A25C1">
          <w:rPr>
            <w:rFonts w:ascii="Times New Roman" w:hAnsi="Times New Roman" w:cs="Times New Roman"/>
            <w:sz w:val="24"/>
            <w:szCs w:val="24"/>
          </w:rPr>
          <w:t>ru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 xml:space="preserve">/ </w:t>
        </w:r>
      </w:hyperlink>
      <w:r w:rsidRPr="000A25C1">
        <w:rPr>
          <w:rFonts w:ascii="Times New Roman" w:hAnsi="Times New Roman" w:cs="Times New Roman"/>
          <w:sz w:val="24"/>
          <w:szCs w:val="24"/>
          <w:lang w:val="ru-RU"/>
        </w:rPr>
        <w:t>Народный каталог православной архитектуры (описания и фотографии церквей, храмов и</w:t>
      </w:r>
      <w:r w:rsidRPr="000A25C1">
        <w:rPr>
          <w:rFonts w:ascii="Times New Roman" w:hAnsi="Times New Roman" w:cs="Times New Roman"/>
          <w:spacing w:val="-48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монастырей)</w:t>
      </w:r>
    </w:p>
    <w:p w14:paraId="1D5727AB" w14:textId="77777777" w:rsidR="000A25C1" w:rsidRPr="000A25C1" w:rsidRDefault="000A25C1" w:rsidP="000A25C1">
      <w:pPr>
        <w:widowControl w:val="0"/>
        <w:numPr>
          <w:ilvl w:val="0"/>
          <w:numId w:val="11"/>
        </w:numPr>
        <w:tabs>
          <w:tab w:val="left" w:pos="310"/>
        </w:tabs>
        <w:autoSpaceDE w:val="0"/>
        <w:autoSpaceDN w:val="0"/>
        <w:spacing w:before="5" w:after="0" w:line="240" w:lineRule="auto"/>
        <w:ind w:hanging="203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hyperlink r:id="rId170">
        <w:r w:rsidRPr="000A25C1">
          <w:rPr>
            <w:rFonts w:ascii="Times New Roman" w:hAnsi="Times New Roman" w:cs="Times New Roman"/>
            <w:sz w:val="24"/>
            <w:szCs w:val="24"/>
          </w:rPr>
          <w:t>http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0A25C1">
          <w:rPr>
            <w:rFonts w:ascii="Times New Roman" w:hAnsi="Times New Roman" w:cs="Times New Roman"/>
            <w:sz w:val="24"/>
            <w:szCs w:val="24"/>
          </w:rPr>
          <w:t>www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0A25C1">
          <w:rPr>
            <w:rFonts w:ascii="Times New Roman" w:hAnsi="Times New Roman" w:cs="Times New Roman"/>
            <w:sz w:val="24"/>
            <w:szCs w:val="24"/>
          </w:rPr>
          <w:t>tretyakov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0A25C1">
          <w:rPr>
            <w:rFonts w:ascii="Times New Roman" w:hAnsi="Times New Roman" w:cs="Times New Roman"/>
            <w:sz w:val="24"/>
            <w:szCs w:val="24"/>
          </w:rPr>
          <w:t>ru</w:t>
        </w:r>
        <w:r w:rsidRPr="000A25C1">
          <w:rPr>
            <w:rFonts w:ascii="Times New Roman" w:hAnsi="Times New Roman" w:cs="Times New Roman"/>
            <w:spacing w:val="-4"/>
            <w:sz w:val="24"/>
            <w:szCs w:val="24"/>
            <w:lang w:val="ru-RU"/>
          </w:rPr>
          <w:t xml:space="preserve"> </w:t>
        </w:r>
      </w:hyperlink>
      <w:r w:rsidRPr="000A25C1">
        <w:rPr>
          <w:rFonts w:ascii="Times New Roman" w:hAnsi="Times New Roman" w:cs="Times New Roman"/>
          <w:sz w:val="24"/>
          <w:szCs w:val="24"/>
          <w:lang w:val="ru-RU"/>
        </w:rPr>
        <w:t>Официальный</w:t>
      </w:r>
      <w:r w:rsidRPr="000A25C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сайт</w:t>
      </w:r>
      <w:r w:rsidRPr="000A25C1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Третьяковской</w:t>
      </w:r>
      <w:r w:rsidRPr="000A25C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галереи</w:t>
      </w:r>
    </w:p>
    <w:p w14:paraId="339983B1" w14:textId="77777777" w:rsidR="000A25C1" w:rsidRPr="000A25C1" w:rsidRDefault="000A25C1" w:rsidP="000A25C1">
      <w:pPr>
        <w:widowControl w:val="0"/>
        <w:numPr>
          <w:ilvl w:val="0"/>
          <w:numId w:val="11"/>
        </w:numPr>
        <w:tabs>
          <w:tab w:val="left" w:pos="310"/>
        </w:tabs>
        <w:autoSpaceDE w:val="0"/>
        <w:autoSpaceDN w:val="0"/>
        <w:spacing w:before="44" w:after="0" w:line="240" w:lineRule="auto"/>
        <w:ind w:hanging="203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hyperlink r:id="rId171">
        <w:r w:rsidRPr="000A25C1">
          <w:rPr>
            <w:rFonts w:ascii="Times New Roman" w:hAnsi="Times New Roman" w:cs="Times New Roman"/>
            <w:sz w:val="24"/>
            <w:szCs w:val="24"/>
          </w:rPr>
          <w:t>http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0A25C1">
          <w:rPr>
            <w:rFonts w:ascii="Times New Roman" w:hAnsi="Times New Roman" w:cs="Times New Roman"/>
            <w:sz w:val="24"/>
            <w:szCs w:val="24"/>
          </w:rPr>
          <w:t>www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0A25C1">
          <w:rPr>
            <w:rFonts w:ascii="Times New Roman" w:hAnsi="Times New Roman" w:cs="Times New Roman"/>
            <w:sz w:val="24"/>
            <w:szCs w:val="24"/>
          </w:rPr>
          <w:t>rusmuseum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0A25C1">
          <w:rPr>
            <w:rFonts w:ascii="Times New Roman" w:hAnsi="Times New Roman" w:cs="Times New Roman"/>
            <w:sz w:val="24"/>
            <w:szCs w:val="24"/>
          </w:rPr>
          <w:t>ru</w:t>
        </w:r>
        <w:r w:rsidRPr="000A25C1">
          <w:rPr>
            <w:rFonts w:ascii="Times New Roman" w:hAnsi="Times New Roman" w:cs="Times New Roman"/>
            <w:spacing w:val="-7"/>
            <w:sz w:val="24"/>
            <w:szCs w:val="24"/>
            <w:lang w:val="ru-RU"/>
          </w:rPr>
          <w:t xml:space="preserve"> </w:t>
        </w:r>
      </w:hyperlink>
      <w:r w:rsidRPr="000A25C1">
        <w:rPr>
          <w:rFonts w:ascii="Times New Roman" w:hAnsi="Times New Roman" w:cs="Times New Roman"/>
          <w:sz w:val="24"/>
          <w:szCs w:val="24"/>
          <w:lang w:val="ru-RU"/>
        </w:rPr>
        <w:t>Официальный</w:t>
      </w:r>
      <w:r w:rsidRPr="000A25C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сайт</w:t>
      </w:r>
      <w:r w:rsidRPr="000A25C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Русского</w:t>
      </w:r>
      <w:r w:rsidRPr="000A25C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музея</w:t>
      </w:r>
    </w:p>
    <w:p w14:paraId="235DFC76" w14:textId="77777777" w:rsidR="000A25C1" w:rsidRPr="000A25C1" w:rsidRDefault="000A25C1" w:rsidP="000A25C1">
      <w:pPr>
        <w:widowControl w:val="0"/>
        <w:numPr>
          <w:ilvl w:val="0"/>
          <w:numId w:val="11"/>
        </w:numPr>
        <w:tabs>
          <w:tab w:val="left" w:pos="310"/>
        </w:tabs>
        <w:autoSpaceDE w:val="0"/>
        <w:autoSpaceDN w:val="0"/>
        <w:spacing w:before="48" w:after="0" w:line="240" w:lineRule="auto"/>
        <w:ind w:hanging="203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hyperlink r:id="rId172">
        <w:r w:rsidRPr="000A25C1">
          <w:rPr>
            <w:rFonts w:ascii="Times New Roman" w:hAnsi="Times New Roman" w:cs="Times New Roman"/>
            <w:sz w:val="24"/>
            <w:szCs w:val="24"/>
          </w:rPr>
          <w:t>http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0A25C1">
          <w:rPr>
            <w:rFonts w:ascii="Times New Roman" w:hAnsi="Times New Roman" w:cs="Times New Roman"/>
            <w:sz w:val="24"/>
            <w:szCs w:val="24"/>
          </w:rPr>
          <w:t>www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0A25C1">
          <w:rPr>
            <w:rFonts w:ascii="Times New Roman" w:hAnsi="Times New Roman" w:cs="Times New Roman"/>
            <w:sz w:val="24"/>
            <w:szCs w:val="24"/>
          </w:rPr>
          <w:t>hermitagemuseum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0A25C1">
          <w:rPr>
            <w:rFonts w:ascii="Times New Roman" w:hAnsi="Times New Roman" w:cs="Times New Roman"/>
            <w:sz w:val="24"/>
            <w:szCs w:val="24"/>
          </w:rPr>
          <w:t>org</w:t>
        </w:r>
        <w:r w:rsidRPr="000A25C1">
          <w:rPr>
            <w:rFonts w:ascii="Times New Roman" w:hAnsi="Times New Roman" w:cs="Times New Roman"/>
            <w:spacing w:val="-6"/>
            <w:sz w:val="24"/>
            <w:szCs w:val="24"/>
            <w:lang w:val="ru-RU"/>
          </w:rPr>
          <w:t xml:space="preserve"> </w:t>
        </w:r>
      </w:hyperlink>
      <w:r w:rsidRPr="000A25C1">
        <w:rPr>
          <w:rFonts w:ascii="Times New Roman" w:hAnsi="Times New Roman" w:cs="Times New Roman"/>
          <w:sz w:val="24"/>
          <w:szCs w:val="24"/>
          <w:lang w:val="ru-RU"/>
        </w:rPr>
        <w:t>Официальный</w:t>
      </w:r>
      <w:r w:rsidRPr="000A25C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сайт</w:t>
      </w:r>
      <w:r w:rsidRPr="000A25C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Эрмитажа</w:t>
      </w:r>
    </w:p>
    <w:p w14:paraId="67AB0891" w14:textId="77777777" w:rsidR="000A25C1" w:rsidRPr="000A25C1" w:rsidRDefault="000A25C1" w:rsidP="000A25C1">
      <w:pPr>
        <w:widowControl w:val="0"/>
        <w:numPr>
          <w:ilvl w:val="0"/>
          <w:numId w:val="11"/>
        </w:numPr>
        <w:tabs>
          <w:tab w:val="left" w:pos="406"/>
        </w:tabs>
        <w:autoSpaceDE w:val="0"/>
        <w:autoSpaceDN w:val="0"/>
        <w:spacing w:before="44" w:after="0" w:line="240" w:lineRule="auto"/>
        <w:ind w:left="405" w:hanging="299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hyperlink r:id="rId173">
        <w:r w:rsidRPr="000A25C1">
          <w:rPr>
            <w:rFonts w:ascii="Times New Roman" w:hAnsi="Times New Roman" w:cs="Times New Roman"/>
            <w:sz w:val="24"/>
            <w:szCs w:val="24"/>
          </w:rPr>
          <w:t>http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0A25C1">
          <w:rPr>
            <w:rFonts w:ascii="Times New Roman" w:hAnsi="Times New Roman" w:cs="Times New Roman"/>
            <w:sz w:val="24"/>
            <w:szCs w:val="24"/>
          </w:rPr>
          <w:t>www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0A25C1">
          <w:rPr>
            <w:rFonts w:ascii="Times New Roman" w:hAnsi="Times New Roman" w:cs="Times New Roman"/>
            <w:sz w:val="24"/>
            <w:szCs w:val="24"/>
          </w:rPr>
          <w:t>museum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0A25C1">
          <w:rPr>
            <w:rFonts w:ascii="Times New Roman" w:hAnsi="Times New Roman" w:cs="Times New Roman"/>
            <w:sz w:val="24"/>
            <w:szCs w:val="24"/>
          </w:rPr>
          <w:t>ru</w:t>
        </w:r>
        <w:r w:rsidRPr="000A25C1">
          <w:rPr>
            <w:rFonts w:ascii="Times New Roman" w:hAnsi="Times New Roman" w:cs="Times New Roman"/>
            <w:spacing w:val="-7"/>
            <w:sz w:val="24"/>
            <w:szCs w:val="24"/>
            <w:lang w:val="ru-RU"/>
          </w:rPr>
          <w:t xml:space="preserve"> </w:t>
        </w:r>
      </w:hyperlink>
      <w:r w:rsidRPr="000A25C1">
        <w:rPr>
          <w:rFonts w:ascii="Times New Roman" w:hAnsi="Times New Roman" w:cs="Times New Roman"/>
          <w:sz w:val="24"/>
          <w:szCs w:val="24"/>
          <w:lang w:val="ru-RU"/>
        </w:rPr>
        <w:t>Портал</w:t>
      </w:r>
      <w:r w:rsidRPr="000A25C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музеев</w:t>
      </w:r>
      <w:r w:rsidRPr="000A25C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РоссииЭШ</w:t>
      </w:r>
      <w:r w:rsidRPr="000A25C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</w:rPr>
        <w:t>https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0A25C1">
        <w:rPr>
          <w:rFonts w:ascii="Times New Roman" w:hAnsi="Times New Roman" w:cs="Times New Roman"/>
          <w:sz w:val="24"/>
          <w:szCs w:val="24"/>
        </w:rPr>
        <w:t>resh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0A25C1">
        <w:rPr>
          <w:rFonts w:ascii="Times New Roman" w:hAnsi="Times New Roman" w:cs="Times New Roman"/>
          <w:sz w:val="24"/>
          <w:szCs w:val="24"/>
        </w:rPr>
        <w:t>edu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0A25C1">
        <w:rPr>
          <w:rFonts w:ascii="Times New Roman" w:hAnsi="Times New Roman" w:cs="Times New Roman"/>
          <w:sz w:val="24"/>
          <w:szCs w:val="24"/>
        </w:rPr>
        <w:t>ru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0A25C1">
        <w:rPr>
          <w:rFonts w:ascii="Times New Roman" w:hAnsi="Times New Roman" w:cs="Times New Roman"/>
          <w:sz w:val="24"/>
          <w:szCs w:val="24"/>
        </w:rPr>
        <w:t>subject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/7/1/</w:t>
      </w:r>
    </w:p>
    <w:p w14:paraId="27748A61" w14:textId="77777777" w:rsidR="000A25C1" w:rsidRPr="000A25C1" w:rsidRDefault="000A25C1" w:rsidP="000A25C1">
      <w:pPr>
        <w:widowControl w:val="0"/>
        <w:numPr>
          <w:ilvl w:val="0"/>
          <w:numId w:val="11"/>
        </w:numPr>
        <w:tabs>
          <w:tab w:val="left" w:pos="406"/>
        </w:tabs>
        <w:autoSpaceDE w:val="0"/>
        <w:autoSpaceDN w:val="0"/>
        <w:spacing w:before="48" w:after="0" w:line="240" w:lineRule="auto"/>
        <w:ind w:left="107" w:right="294" w:firstLine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hyperlink r:id="rId174">
        <w:r w:rsidRPr="000A25C1">
          <w:rPr>
            <w:rFonts w:ascii="Times New Roman" w:hAnsi="Times New Roman" w:cs="Times New Roman"/>
            <w:spacing w:val="-1"/>
            <w:sz w:val="24"/>
            <w:szCs w:val="24"/>
          </w:rPr>
          <w:t>http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  <w:lang w:val="ru-RU"/>
          </w:rPr>
          <w:t>://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</w:rPr>
          <w:t>www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  <w:lang w:val="ru-RU"/>
          </w:rPr>
          <w:t>.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</w:rPr>
          <w:t>varvar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  <w:lang w:val="ru-RU"/>
          </w:rPr>
          <w:t>.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</w:rPr>
          <w:t>ru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  <w:lang w:val="ru-RU"/>
          </w:rPr>
          <w:t>/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</w:rPr>
          <w:t>arhiv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  <w:lang w:val="ru-RU"/>
          </w:rPr>
          <w:t>/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</w:rPr>
          <w:t>gallery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  <w:lang w:val="ru-RU"/>
          </w:rPr>
          <w:t>/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</w:rPr>
          <w:t>sculpture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  <w:lang w:val="ru-RU"/>
          </w:rPr>
          <w:t>_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</w:rPr>
          <w:t>greek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  <w:lang w:val="ru-RU"/>
          </w:rPr>
          <w:t>/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</w:rPr>
          <w:t>index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  <w:lang w:val="ru-RU"/>
          </w:rPr>
          <w:t>.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</w:rPr>
          <w:t>html</w:t>
        </w:r>
        <w:r w:rsidRPr="000A25C1">
          <w:rPr>
            <w:rFonts w:ascii="Times New Roman" w:hAnsi="Times New Roman" w:cs="Times New Roman"/>
            <w:spacing w:val="4"/>
            <w:sz w:val="24"/>
            <w:szCs w:val="24"/>
            <w:lang w:val="ru-RU"/>
          </w:rPr>
          <w:t xml:space="preserve"> </w:t>
        </w:r>
      </w:hyperlink>
      <w:hyperlink r:id="rId175">
        <w:r w:rsidRPr="000A25C1">
          <w:rPr>
            <w:rFonts w:ascii="Times New Roman" w:hAnsi="Times New Roman" w:cs="Times New Roman"/>
            <w:sz w:val="24"/>
            <w:szCs w:val="24"/>
          </w:rPr>
          <w:t>http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0A25C1">
          <w:rPr>
            <w:rFonts w:ascii="Times New Roman" w:hAnsi="Times New Roman" w:cs="Times New Roman"/>
            <w:sz w:val="24"/>
            <w:szCs w:val="24"/>
          </w:rPr>
          <w:t>historic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0A25C1">
          <w:rPr>
            <w:rFonts w:ascii="Times New Roman" w:hAnsi="Times New Roman" w:cs="Times New Roman"/>
            <w:sz w:val="24"/>
            <w:szCs w:val="24"/>
          </w:rPr>
          <w:t>ru</w:t>
        </w:r>
        <w:r w:rsidRPr="000A25C1">
          <w:rPr>
            <w:rFonts w:ascii="Times New Roman" w:hAnsi="Times New Roman" w:cs="Times New Roman"/>
            <w:spacing w:val="8"/>
            <w:sz w:val="24"/>
            <w:szCs w:val="24"/>
            <w:lang w:val="ru-RU"/>
          </w:rPr>
          <w:t xml:space="preserve"> </w:t>
        </w:r>
      </w:hyperlink>
      <w:r w:rsidRPr="000A25C1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0A25C1">
        <w:rPr>
          <w:rFonts w:ascii="Times New Roman" w:hAnsi="Times New Roman" w:cs="Times New Roman"/>
          <w:sz w:val="24"/>
          <w:szCs w:val="24"/>
        </w:rPr>
        <w:t>lostcivil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0A25C1">
        <w:rPr>
          <w:rFonts w:ascii="Times New Roman" w:hAnsi="Times New Roman" w:cs="Times New Roman"/>
          <w:sz w:val="24"/>
          <w:szCs w:val="24"/>
        </w:rPr>
        <w:t>greece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0A25C1">
        <w:rPr>
          <w:rFonts w:ascii="Times New Roman" w:hAnsi="Times New Roman" w:cs="Times New Roman"/>
          <w:sz w:val="24"/>
          <w:szCs w:val="24"/>
        </w:rPr>
        <w:t>art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0A25C1">
        <w:rPr>
          <w:rFonts w:ascii="Times New Roman" w:hAnsi="Times New Roman" w:cs="Times New Roman"/>
          <w:sz w:val="24"/>
          <w:szCs w:val="24"/>
        </w:rPr>
        <w:t>statue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0A25C1">
        <w:rPr>
          <w:rFonts w:ascii="Times New Roman" w:hAnsi="Times New Roman" w:cs="Times New Roman"/>
          <w:sz w:val="24"/>
          <w:szCs w:val="24"/>
        </w:rPr>
        <w:t>shtml</w:t>
      </w:r>
      <w:r w:rsidRPr="000A25C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Собрания древнегреческой скульптуры</w:t>
      </w:r>
    </w:p>
    <w:p w14:paraId="3CED6DB3" w14:textId="77777777" w:rsidR="000A25C1" w:rsidRPr="000A25C1" w:rsidRDefault="000A25C1" w:rsidP="000A25C1">
      <w:pPr>
        <w:widowControl w:val="0"/>
        <w:numPr>
          <w:ilvl w:val="0"/>
          <w:numId w:val="11"/>
        </w:numPr>
        <w:tabs>
          <w:tab w:val="left" w:pos="406"/>
        </w:tabs>
        <w:autoSpaceDE w:val="0"/>
        <w:autoSpaceDN w:val="0"/>
        <w:spacing w:before="5" w:after="0" w:line="240" w:lineRule="auto"/>
        <w:ind w:left="405" w:hanging="299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hyperlink r:id="rId176">
        <w:r w:rsidRPr="000A25C1">
          <w:rPr>
            <w:rFonts w:ascii="Times New Roman" w:hAnsi="Times New Roman" w:cs="Times New Roman"/>
            <w:sz w:val="24"/>
            <w:szCs w:val="24"/>
          </w:rPr>
          <w:t>http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0A25C1">
          <w:rPr>
            <w:rFonts w:ascii="Times New Roman" w:hAnsi="Times New Roman" w:cs="Times New Roman"/>
            <w:sz w:val="24"/>
            <w:szCs w:val="24"/>
          </w:rPr>
          <w:t>www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0A25C1">
          <w:rPr>
            <w:rFonts w:ascii="Times New Roman" w:hAnsi="Times New Roman" w:cs="Times New Roman"/>
            <w:sz w:val="24"/>
            <w:szCs w:val="24"/>
          </w:rPr>
          <w:t>wroubel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0A25C1">
          <w:rPr>
            <w:rFonts w:ascii="Times New Roman" w:hAnsi="Times New Roman" w:cs="Times New Roman"/>
            <w:sz w:val="24"/>
            <w:szCs w:val="24"/>
          </w:rPr>
          <w:t>ru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0A25C1">
          <w:rPr>
            <w:rFonts w:ascii="Times New Roman" w:hAnsi="Times New Roman" w:cs="Times New Roman"/>
            <w:spacing w:val="-6"/>
            <w:sz w:val="24"/>
            <w:szCs w:val="24"/>
            <w:lang w:val="ru-RU"/>
          </w:rPr>
          <w:t xml:space="preserve"> </w:t>
        </w:r>
      </w:hyperlink>
      <w:r w:rsidRPr="000A25C1">
        <w:rPr>
          <w:rFonts w:ascii="Times New Roman" w:hAnsi="Times New Roman" w:cs="Times New Roman"/>
          <w:sz w:val="24"/>
          <w:szCs w:val="24"/>
          <w:lang w:val="ru-RU"/>
        </w:rPr>
        <w:t>Творчество</w:t>
      </w:r>
      <w:r w:rsidRPr="000A25C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Михаила</w:t>
      </w:r>
      <w:r w:rsidRPr="000A25C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Врубеля</w:t>
      </w:r>
    </w:p>
    <w:p w14:paraId="7B964A49" w14:textId="77777777" w:rsidR="000A25C1" w:rsidRPr="000A25C1" w:rsidRDefault="000A25C1" w:rsidP="000A25C1">
      <w:pPr>
        <w:widowControl w:val="0"/>
        <w:numPr>
          <w:ilvl w:val="0"/>
          <w:numId w:val="11"/>
        </w:numPr>
        <w:tabs>
          <w:tab w:val="left" w:pos="406"/>
        </w:tabs>
        <w:autoSpaceDE w:val="0"/>
        <w:autoSpaceDN w:val="0"/>
        <w:spacing w:before="44" w:after="0" w:line="240" w:lineRule="auto"/>
        <w:ind w:left="405" w:hanging="299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hyperlink r:id="rId177">
        <w:r w:rsidRPr="000A25C1">
          <w:rPr>
            <w:rFonts w:ascii="Times New Roman" w:hAnsi="Times New Roman" w:cs="Times New Roman"/>
            <w:sz w:val="24"/>
            <w:szCs w:val="24"/>
          </w:rPr>
          <w:t>http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0A25C1">
          <w:rPr>
            <w:rFonts w:ascii="Times New Roman" w:hAnsi="Times New Roman" w:cs="Times New Roman"/>
            <w:sz w:val="24"/>
            <w:szCs w:val="24"/>
          </w:rPr>
          <w:t>www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0A25C1">
          <w:rPr>
            <w:rFonts w:ascii="Times New Roman" w:hAnsi="Times New Roman" w:cs="Times New Roman"/>
            <w:sz w:val="24"/>
            <w:szCs w:val="24"/>
          </w:rPr>
          <w:t>artvek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0A25C1">
          <w:rPr>
            <w:rFonts w:ascii="Times New Roman" w:hAnsi="Times New Roman" w:cs="Times New Roman"/>
            <w:sz w:val="24"/>
            <w:szCs w:val="24"/>
          </w:rPr>
          <w:t>ru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0A25C1">
          <w:rPr>
            <w:rFonts w:ascii="Times New Roman" w:hAnsi="Times New Roman" w:cs="Times New Roman"/>
            <w:sz w:val="24"/>
            <w:szCs w:val="24"/>
          </w:rPr>
          <w:t>lit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014.</w:t>
        </w:r>
        <w:r w:rsidRPr="000A25C1">
          <w:rPr>
            <w:rFonts w:ascii="Times New Roman" w:hAnsi="Times New Roman" w:cs="Times New Roman"/>
            <w:sz w:val="24"/>
            <w:szCs w:val="24"/>
          </w:rPr>
          <w:t>html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  <w:lang w:val="ru-RU"/>
          </w:rPr>
          <w:t xml:space="preserve"> </w:t>
        </w:r>
      </w:hyperlink>
      <w:r w:rsidRPr="000A25C1">
        <w:rPr>
          <w:rFonts w:ascii="Times New Roman" w:hAnsi="Times New Roman" w:cs="Times New Roman"/>
          <w:sz w:val="24"/>
          <w:szCs w:val="24"/>
        </w:rPr>
        <w:t>Artvek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0A25C1">
        <w:rPr>
          <w:rFonts w:ascii="Times New Roman" w:hAnsi="Times New Roman" w:cs="Times New Roman"/>
          <w:sz w:val="24"/>
          <w:szCs w:val="24"/>
        </w:rPr>
        <w:t>ru</w:t>
      </w:r>
      <w:r w:rsidRPr="000A25C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0A25C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Галерея</w:t>
      </w:r>
      <w:r w:rsidRPr="000A25C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живописи</w:t>
      </w:r>
      <w:r w:rsidRPr="000A25C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0A25C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декоративно-прикладного</w:t>
      </w:r>
      <w:r w:rsidRPr="000A25C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искусства.</w:t>
      </w:r>
    </w:p>
    <w:p w14:paraId="4FACBFB0" w14:textId="77777777" w:rsidR="000A25C1" w:rsidRPr="000A25C1" w:rsidRDefault="000A25C1" w:rsidP="000A25C1">
      <w:pPr>
        <w:spacing w:before="125" w:line="240" w:lineRule="auto"/>
        <w:ind w:left="107" w:right="1209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0A25C1">
        <w:rPr>
          <w:rFonts w:ascii="Times New Roman" w:hAnsi="Times New Roman" w:cs="Times New Roman"/>
          <w:sz w:val="24"/>
          <w:szCs w:val="24"/>
          <w:lang w:val="ru-RU"/>
        </w:rPr>
        <w:t>На страницах сайта можно посмотреть репродукции картин как популярных, так и</w:t>
      </w:r>
      <w:r w:rsidRPr="000A25C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малоизвестных</w:t>
      </w:r>
      <w:r w:rsidRPr="000A25C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российских</w:t>
      </w:r>
      <w:r w:rsidRPr="000A25C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0A25C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зарубежных</w:t>
      </w:r>
      <w:r w:rsidRPr="000A25C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художников,</w:t>
      </w:r>
      <w:r w:rsidRPr="000A25C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познакомиться</w:t>
      </w:r>
      <w:r w:rsidRPr="000A25C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0A25C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декоративно-</w:t>
      </w:r>
      <w:r w:rsidRPr="000A25C1">
        <w:rPr>
          <w:rFonts w:ascii="Times New Roman" w:hAnsi="Times New Roman" w:cs="Times New Roman"/>
          <w:spacing w:val="-47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прикладным</w:t>
      </w:r>
      <w:r w:rsidRPr="000A25C1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искусством</w:t>
      </w:r>
      <w:r w:rsidRPr="000A25C1">
        <w:rPr>
          <w:rFonts w:ascii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России,</w:t>
      </w:r>
      <w:r w:rsidRPr="000A25C1">
        <w:rPr>
          <w:rFonts w:ascii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0A25C1">
        <w:rPr>
          <w:rFonts w:ascii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также</w:t>
      </w:r>
      <w:r w:rsidRPr="000A25C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0A25C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искусством</w:t>
      </w:r>
      <w:r w:rsidRPr="000A25C1">
        <w:rPr>
          <w:rFonts w:ascii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других</w:t>
      </w:r>
      <w:r w:rsidRPr="000A25C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стран.</w:t>
      </w:r>
    </w:p>
    <w:p w14:paraId="3142B5CE" w14:textId="77777777" w:rsidR="000A25C1" w:rsidRPr="000A25C1" w:rsidRDefault="000A25C1" w:rsidP="000A25C1">
      <w:pPr>
        <w:widowControl w:val="0"/>
        <w:numPr>
          <w:ilvl w:val="0"/>
          <w:numId w:val="11"/>
        </w:numPr>
        <w:tabs>
          <w:tab w:val="left" w:pos="410"/>
        </w:tabs>
        <w:autoSpaceDE w:val="0"/>
        <w:autoSpaceDN w:val="0"/>
        <w:spacing w:before="70" w:after="0" w:line="240" w:lineRule="auto"/>
        <w:ind w:left="409" w:hanging="303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0A25C1">
        <w:rPr>
          <w:rFonts w:ascii="Times New Roman" w:hAnsi="Times New Roman" w:cs="Times New Roman"/>
          <w:sz w:val="24"/>
          <w:szCs w:val="24"/>
          <w:lang w:val="ru-RU"/>
        </w:rPr>
        <w:t>.</w:t>
      </w:r>
      <w:hyperlink r:id="rId178">
        <w:r w:rsidRPr="000A25C1">
          <w:rPr>
            <w:rFonts w:ascii="Times New Roman" w:hAnsi="Times New Roman" w:cs="Times New Roman"/>
            <w:sz w:val="24"/>
            <w:szCs w:val="24"/>
          </w:rPr>
          <w:t>http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0A25C1">
          <w:rPr>
            <w:rFonts w:ascii="Times New Roman" w:hAnsi="Times New Roman" w:cs="Times New Roman"/>
            <w:sz w:val="24"/>
            <w:szCs w:val="24"/>
          </w:rPr>
          <w:t>vospitatel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0A25C1">
          <w:rPr>
            <w:rFonts w:ascii="Times New Roman" w:hAnsi="Times New Roman" w:cs="Times New Roman"/>
            <w:sz w:val="24"/>
            <w:szCs w:val="24"/>
          </w:rPr>
          <w:t>com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0A25C1">
          <w:rPr>
            <w:rFonts w:ascii="Times New Roman" w:hAnsi="Times New Roman" w:cs="Times New Roman"/>
            <w:sz w:val="24"/>
            <w:szCs w:val="24"/>
          </w:rPr>
          <w:t>ua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0A25C1">
          <w:rPr>
            <w:rFonts w:ascii="Times New Roman" w:hAnsi="Times New Roman" w:cs="Times New Roman"/>
            <w:sz w:val="24"/>
            <w:szCs w:val="24"/>
          </w:rPr>
          <w:t>category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0A25C1">
          <w:rPr>
            <w:rFonts w:ascii="Times New Roman" w:hAnsi="Times New Roman" w:cs="Times New Roman"/>
            <w:sz w:val="24"/>
            <w:szCs w:val="24"/>
          </w:rPr>
          <w:t>izo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0A25C1">
          <w:rPr>
            <w:rFonts w:ascii="Times New Roman" w:hAnsi="Times New Roman" w:cs="Times New Roman"/>
            <w:sz w:val="24"/>
            <w:szCs w:val="24"/>
          </w:rPr>
          <w:t>html</w:t>
        </w:r>
      </w:hyperlink>
    </w:p>
    <w:p w14:paraId="674564C5" w14:textId="77777777" w:rsidR="000A25C1" w:rsidRPr="000A25C1" w:rsidRDefault="000A25C1" w:rsidP="000A25C1">
      <w:pPr>
        <w:spacing w:before="34" w:line="240" w:lineRule="auto"/>
        <w:ind w:left="107" w:right="2238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0A25C1">
        <w:rPr>
          <w:rFonts w:ascii="Times New Roman" w:hAnsi="Times New Roman" w:cs="Times New Roman"/>
          <w:sz w:val="24"/>
          <w:szCs w:val="24"/>
          <w:lang w:val="ru-RU"/>
        </w:rPr>
        <w:t>Изобразительная деятельность в детском саду. Конспекты занятий по изо: занятия по</w:t>
      </w:r>
      <w:r w:rsidRPr="000A25C1">
        <w:rPr>
          <w:rFonts w:ascii="Times New Roman" w:hAnsi="Times New Roman" w:cs="Times New Roman"/>
          <w:spacing w:val="-47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лепке,</w:t>
      </w:r>
      <w:r w:rsidRPr="000A25C1">
        <w:rPr>
          <w:rFonts w:ascii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аппликации,</w:t>
      </w:r>
      <w:r w:rsidRPr="000A25C1">
        <w:rPr>
          <w:rFonts w:ascii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конструированию и</w:t>
      </w:r>
      <w:r w:rsidRPr="000A25C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рисованию</w:t>
      </w:r>
    </w:p>
    <w:p w14:paraId="6C37B799" w14:textId="77777777" w:rsidR="000A25C1" w:rsidRPr="000A25C1" w:rsidRDefault="000A25C1" w:rsidP="000A25C1">
      <w:pPr>
        <w:widowControl w:val="0"/>
        <w:numPr>
          <w:ilvl w:val="0"/>
          <w:numId w:val="11"/>
        </w:numPr>
        <w:tabs>
          <w:tab w:val="left" w:pos="406"/>
        </w:tabs>
        <w:autoSpaceDE w:val="0"/>
        <w:autoSpaceDN w:val="0"/>
        <w:spacing w:after="0" w:line="240" w:lineRule="auto"/>
        <w:ind w:left="405" w:hanging="299"/>
        <w:contextualSpacing/>
        <w:rPr>
          <w:rFonts w:ascii="Times New Roman" w:hAnsi="Times New Roman" w:cs="Times New Roman"/>
          <w:sz w:val="24"/>
          <w:szCs w:val="24"/>
        </w:rPr>
      </w:pPr>
      <w:hyperlink r:id="rId179">
        <w:r w:rsidRPr="000A25C1">
          <w:rPr>
            <w:rFonts w:ascii="Times New Roman" w:hAnsi="Times New Roman" w:cs="Times New Roman"/>
            <w:sz w:val="24"/>
            <w:szCs w:val="24"/>
          </w:rPr>
          <w:t>http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0A25C1">
          <w:rPr>
            <w:rFonts w:ascii="Times New Roman" w:hAnsi="Times New Roman" w:cs="Times New Roman"/>
            <w:sz w:val="24"/>
            <w:szCs w:val="24"/>
          </w:rPr>
          <w:t>www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0A25C1">
          <w:rPr>
            <w:rFonts w:ascii="Times New Roman" w:hAnsi="Times New Roman" w:cs="Times New Roman"/>
            <w:sz w:val="24"/>
            <w:szCs w:val="24"/>
          </w:rPr>
          <w:t>classmag</w:t>
        </w:r>
        <w:r w:rsidRPr="000A25C1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0A25C1">
          <w:rPr>
            <w:rFonts w:ascii="Times New Roman" w:hAnsi="Times New Roman" w:cs="Times New Roman"/>
            <w:sz w:val="24"/>
            <w:szCs w:val="24"/>
          </w:rPr>
          <w:t>ru</w:t>
        </w:r>
        <w:r w:rsidRPr="000A25C1">
          <w:rPr>
            <w:rFonts w:ascii="Times New Roman" w:hAnsi="Times New Roman" w:cs="Times New Roman"/>
            <w:spacing w:val="-5"/>
            <w:sz w:val="24"/>
            <w:szCs w:val="24"/>
            <w:lang w:val="ru-RU"/>
          </w:rPr>
          <w:t xml:space="preserve"> </w:t>
        </w:r>
      </w:hyperlink>
      <w:r w:rsidRPr="000A25C1">
        <w:rPr>
          <w:rFonts w:ascii="Times New Roman" w:hAnsi="Times New Roman" w:cs="Times New Roman"/>
          <w:sz w:val="24"/>
          <w:szCs w:val="24"/>
          <w:lang w:val="ru-RU"/>
        </w:rPr>
        <w:t>Классный</w:t>
      </w:r>
      <w:r w:rsidRPr="000A25C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журнал.</w:t>
      </w:r>
      <w:r w:rsidRPr="000A25C1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</w:rPr>
        <w:t>Рисование</w:t>
      </w:r>
      <w:r w:rsidRPr="000A25C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</w:rPr>
        <w:t>для</w:t>
      </w:r>
      <w:r w:rsidRPr="000A25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</w:rPr>
        <w:t>детей</w:t>
      </w:r>
      <w:r w:rsidRPr="000A25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</w:rPr>
        <w:t>7-11</w:t>
      </w:r>
      <w:r w:rsidRPr="000A25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</w:rPr>
        <w:t>лет.</w:t>
      </w:r>
    </w:p>
    <w:p w14:paraId="308B6736" w14:textId="77777777" w:rsidR="000A25C1" w:rsidRPr="000A25C1" w:rsidRDefault="000A25C1" w:rsidP="000A25C1">
      <w:pPr>
        <w:widowControl w:val="0"/>
        <w:numPr>
          <w:ilvl w:val="0"/>
          <w:numId w:val="11"/>
        </w:numPr>
        <w:tabs>
          <w:tab w:val="left" w:pos="410"/>
        </w:tabs>
        <w:autoSpaceDE w:val="0"/>
        <w:autoSpaceDN w:val="0"/>
        <w:spacing w:before="107" w:after="0" w:line="240" w:lineRule="auto"/>
        <w:ind w:left="107" w:right="3190" w:firstLine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0A25C1">
        <w:rPr>
          <w:rFonts w:ascii="Times New Roman" w:hAnsi="Times New Roman" w:cs="Times New Roman"/>
          <w:sz w:val="24"/>
          <w:szCs w:val="24"/>
          <w:lang w:val="ru-RU"/>
        </w:rPr>
        <w:t>Мастер-класс</w:t>
      </w:r>
      <w:r w:rsidRPr="000A25C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«Секрет</w:t>
      </w:r>
      <w:r w:rsidRPr="000A25C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создания портрета»</w:t>
      </w:r>
      <w:r w:rsidRPr="000A25C1">
        <w:rPr>
          <w:rFonts w:ascii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0A25C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hyperlink r:id="rId180">
        <w:r w:rsidRPr="000A25C1">
          <w:rPr>
            <w:rFonts w:ascii="Times New Roman" w:hAnsi="Times New Roman" w:cs="Times New Roman"/>
            <w:spacing w:val="-1"/>
            <w:sz w:val="24"/>
            <w:szCs w:val="24"/>
          </w:rPr>
          <w:t>http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  <w:lang w:val="ru-RU"/>
          </w:rPr>
          <w:t>://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</w:rPr>
          <w:t>academy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  <w:lang w:val="ru-RU"/>
          </w:rPr>
          <w:t>.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</w:rPr>
          <w:t>mosmetod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  <w:lang w:val="ru-RU"/>
          </w:rPr>
          <w:t>.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</w:rPr>
          <w:t>ru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  <w:lang w:val="ru-RU"/>
          </w:rPr>
          <w:t>/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</w:rPr>
          <w:t>kollektsiya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  <w:lang w:val="ru-RU"/>
          </w:rPr>
          <w:t>/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</w:rPr>
          <w:t>master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  <w:lang w:val="ru-RU"/>
          </w:rPr>
          <w:t>-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</w:rPr>
          <w:t>klass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  <w:lang w:val="ru-RU"/>
          </w:rPr>
          <w:t>-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</w:rPr>
          <w:t>sekret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  <w:lang w:val="ru-RU"/>
          </w:rPr>
          <w:t>-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</w:rPr>
          <w:t>sozdaniya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  <w:lang w:val="ru-RU"/>
          </w:rPr>
          <w:t>-</w:t>
        </w:r>
        <w:r w:rsidRPr="000A25C1">
          <w:rPr>
            <w:rFonts w:ascii="Times New Roman" w:hAnsi="Times New Roman" w:cs="Times New Roman"/>
            <w:spacing w:val="-1"/>
            <w:sz w:val="24"/>
            <w:szCs w:val="24"/>
          </w:rPr>
          <w:t>portreta</w:t>
        </w:r>
      </w:hyperlink>
    </w:p>
    <w:p w14:paraId="6F035B8E" w14:textId="77777777" w:rsidR="000A25C1" w:rsidRPr="000A25C1" w:rsidRDefault="000A25C1" w:rsidP="000A25C1">
      <w:pPr>
        <w:widowControl w:val="0"/>
        <w:numPr>
          <w:ilvl w:val="0"/>
          <w:numId w:val="11"/>
        </w:numPr>
        <w:tabs>
          <w:tab w:val="left" w:pos="411"/>
        </w:tabs>
        <w:autoSpaceDE w:val="0"/>
        <w:autoSpaceDN w:val="0"/>
        <w:spacing w:after="0" w:line="240" w:lineRule="auto"/>
        <w:ind w:left="410" w:hanging="304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0A25C1">
        <w:rPr>
          <w:rFonts w:ascii="Times New Roman" w:hAnsi="Times New Roman" w:cs="Times New Roman"/>
          <w:sz w:val="24"/>
          <w:szCs w:val="24"/>
          <w:lang w:val="ru-RU"/>
        </w:rPr>
        <w:t>Как</w:t>
      </w:r>
      <w:r w:rsidRPr="000A25C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рисовать</w:t>
      </w:r>
      <w:r w:rsidRPr="000A25C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деревья./</w:t>
      </w:r>
      <w:r w:rsidRPr="000A25C1">
        <w:rPr>
          <w:rFonts w:ascii="Times New Roman" w:hAnsi="Times New Roman" w:cs="Times New Roman"/>
          <w:sz w:val="24"/>
          <w:szCs w:val="24"/>
        </w:rPr>
        <w:t>kak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0A25C1">
        <w:rPr>
          <w:rFonts w:ascii="Times New Roman" w:hAnsi="Times New Roman" w:cs="Times New Roman"/>
          <w:sz w:val="24"/>
          <w:szCs w:val="24"/>
        </w:rPr>
        <w:t>risovat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0A25C1">
        <w:rPr>
          <w:rFonts w:ascii="Times New Roman" w:hAnsi="Times New Roman" w:cs="Times New Roman"/>
          <w:sz w:val="24"/>
          <w:szCs w:val="24"/>
        </w:rPr>
        <w:t>derevja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0A25C1">
        <w:rPr>
          <w:rFonts w:ascii="Times New Roman" w:hAnsi="Times New Roman" w:cs="Times New Roman"/>
          <w:sz w:val="24"/>
          <w:szCs w:val="24"/>
        </w:rPr>
        <w:t>docx</w:t>
      </w:r>
    </w:p>
    <w:p w14:paraId="6EDC47BA" w14:textId="77777777" w:rsidR="000A25C1" w:rsidRPr="000A25C1" w:rsidRDefault="000A25C1" w:rsidP="000A25C1">
      <w:pPr>
        <w:widowControl w:val="0"/>
        <w:numPr>
          <w:ilvl w:val="0"/>
          <w:numId w:val="11"/>
        </w:numPr>
        <w:tabs>
          <w:tab w:val="left" w:pos="411"/>
        </w:tabs>
        <w:autoSpaceDE w:val="0"/>
        <w:autoSpaceDN w:val="0"/>
        <w:spacing w:before="48" w:after="0" w:line="240" w:lineRule="auto"/>
        <w:ind w:left="410" w:hanging="304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0A25C1">
        <w:rPr>
          <w:rFonts w:ascii="Times New Roman" w:hAnsi="Times New Roman" w:cs="Times New Roman"/>
          <w:sz w:val="24"/>
          <w:szCs w:val="24"/>
          <w:lang w:val="ru-RU"/>
        </w:rPr>
        <w:t>Как</w:t>
      </w:r>
      <w:r w:rsidRPr="000A25C1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рисовать</w:t>
      </w:r>
      <w:r w:rsidRPr="000A25C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пастелью/</w:t>
      </w:r>
      <w:r w:rsidRPr="000A25C1">
        <w:rPr>
          <w:rFonts w:ascii="Times New Roman" w:hAnsi="Times New Roman" w:cs="Times New Roman"/>
          <w:sz w:val="24"/>
          <w:szCs w:val="24"/>
        </w:rPr>
        <w:t>kak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0A25C1">
        <w:rPr>
          <w:rFonts w:ascii="Times New Roman" w:hAnsi="Times New Roman" w:cs="Times New Roman"/>
          <w:sz w:val="24"/>
          <w:szCs w:val="24"/>
        </w:rPr>
        <w:t>risovat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0A25C1">
        <w:rPr>
          <w:rFonts w:ascii="Times New Roman" w:hAnsi="Times New Roman" w:cs="Times New Roman"/>
          <w:sz w:val="24"/>
          <w:szCs w:val="24"/>
        </w:rPr>
        <w:t>pastelju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0A25C1">
        <w:rPr>
          <w:rFonts w:ascii="Times New Roman" w:hAnsi="Times New Roman" w:cs="Times New Roman"/>
          <w:sz w:val="24"/>
          <w:szCs w:val="24"/>
        </w:rPr>
        <w:t>docx</w:t>
      </w:r>
    </w:p>
    <w:p w14:paraId="13B88F34" w14:textId="77777777" w:rsidR="000A25C1" w:rsidRPr="000A25C1" w:rsidRDefault="000A25C1" w:rsidP="000A25C1">
      <w:pPr>
        <w:widowControl w:val="0"/>
        <w:numPr>
          <w:ilvl w:val="0"/>
          <w:numId w:val="11"/>
        </w:numPr>
        <w:tabs>
          <w:tab w:val="left" w:pos="411"/>
        </w:tabs>
        <w:autoSpaceDE w:val="0"/>
        <w:autoSpaceDN w:val="0"/>
        <w:spacing w:before="44" w:after="0" w:line="240" w:lineRule="auto"/>
        <w:ind w:left="410" w:hanging="304"/>
        <w:contextualSpacing/>
        <w:rPr>
          <w:rFonts w:ascii="Times New Roman" w:hAnsi="Times New Roman" w:cs="Times New Roman"/>
          <w:sz w:val="24"/>
          <w:szCs w:val="24"/>
        </w:rPr>
      </w:pPr>
      <w:r w:rsidRPr="000A25C1">
        <w:rPr>
          <w:rFonts w:ascii="Times New Roman" w:hAnsi="Times New Roman" w:cs="Times New Roman"/>
          <w:sz w:val="24"/>
          <w:szCs w:val="24"/>
        </w:rPr>
        <w:t>Пастельные</w:t>
      </w:r>
      <w:r w:rsidRPr="000A25C1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</w:rPr>
        <w:t>карандаши/pastelnye_karandashi.docx</w:t>
      </w:r>
    </w:p>
    <w:p w14:paraId="2A5A6F45" w14:textId="77777777" w:rsidR="000A25C1" w:rsidRPr="000A25C1" w:rsidRDefault="000A25C1" w:rsidP="000A25C1">
      <w:pPr>
        <w:widowControl w:val="0"/>
        <w:numPr>
          <w:ilvl w:val="0"/>
          <w:numId w:val="11"/>
        </w:numPr>
        <w:tabs>
          <w:tab w:val="left" w:pos="411"/>
        </w:tabs>
        <w:autoSpaceDE w:val="0"/>
        <w:autoSpaceDN w:val="0"/>
        <w:spacing w:before="48" w:after="0" w:line="240" w:lineRule="auto"/>
        <w:ind w:left="410" w:hanging="304"/>
        <w:contextualSpacing/>
        <w:rPr>
          <w:rFonts w:ascii="Times New Roman" w:hAnsi="Times New Roman" w:cs="Times New Roman"/>
          <w:sz w:val="24"/>
          <w:szCs w:val="24"/>
        </w:rPr>
      </w:pPr>
      <w:r w:rsidRPr="000A25C1">
        <w:rPr>
          <w:rFonts w:ascii="Times New Roman" w:hAnsi="Times New Roman" w:cs="Times New Roman"/>
          <w:sz w:val="24"/>
          <w:szCs w:val="24"/>
        </w:rPr>
        <w:t>Основы</w:t>
      </w:r>
      <w:r w:rsidRPr="000A25C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</w:rPr>
        <w:t>владения</w:t>
      </w:r>
      <w:r w:rsidRPr="000A25C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</w:rPr>
        <w:t>кистью/osnovy_vladenija_kistju.docx</w:t>
      </w:r>
    </w:p>
    <w:p w14:paraId="6A6B7870" w14:textId="77777777" w:rsidR="000A25C1" w:rsidRPr="000A25C1" w:rsidRDefault="000A25C1" w:rsidP="000A25C1">
      <w:pPr>
        <w:widowControl w:val="0"/>
        <w:numPr>
          <w:ilvl w:val="0"/>
          <w:numId w:val="11"/>
        </w:numPr>
        <w:tabs>
          <w:tab w:val="left" w:pos="411"/>
        </w:tabs>
        <w:autoSpaceDE w:val="0"/>
        <w:autoSpaceDN w:val="0"/>
        <w:spacing w:before="45" w:after="0" w:line="240" w:lineRule="auto"/>
        <w:ind w:left="410" w:hanging="304"/>
        <w:contextualSpacing/>
        <w:rPr>
          <w:rFonts w:ascii="Times New Roman" w:hAnsi="Times New Roman" w:cs="Times New Roman"/>
          <w:sz w:val="24"/>
          <w:szCs w:val="24"/>
        </w:rPr>
      </w:pPr>
      <w:r w:rsidRPr="000A25C1">
        <w:rPr>
          <w:rFonts w:ascii="Times New Roman" w:hAnsi="Times New Roman" w:cs="Times New Roman"/>
          <w:sz w:val="24"/>
          <w:szCs w:val="24"/>
        </w:rPr>
        <w:t>Рисуем</w:t>
      </w:r>
      <w:r w:rsidRPr="000A25C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</w:rPr>
        <w:t>грушу</w:t>
      </w:r>
      <w:r w:rsidRPr="000A25C1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</w:rPr>
        <w:t>гуашью/risuem_grushu_guashju.docx</w:t>
      </w:r>
    </w:p>
    <w:p w14:paraId="37F860BE" w14:textId="77777777" w:rsidR="000A25C1" w:rsidRPr="000A25C1" w:rsidRDefault="000A25C1" w:rsidP="000A25C1">
      <w:pPr>
        <w:widowControl w:val="0"/>
        <w:numPr>
          <w:ilvl w:val="0"/>
          <w:numId w:val="11"/>
        </w:numPr>
        <w:tabs>
          <w:tab w:val="left" w:pos="411"/>
        </w:tabs>
        <w:autoSpaceDE w:val="0"/>
        <w:autoSpaceDN w:val="0"/>
        <w:spacing w:before="48" w:after="0" w:line="240" w:lineRule="auto"/>
        <w:ind w:left="410" w:hanging="304"/>
        <w:contextualSpacing/>
        <w:rPr>
          <w:rFonts w:ascii="Times New Roman" w:hAnsi="Times New Roman" w:cs="Times New Roman"/>
          <w:sz w:val="24"/>
          <w:szCs w:val="24"/>
        </w:rPr>
      </w:pPr>
      <w:r w:rsidRPr="000A25C1">
        <w:rPr>
          <w:rFonts w:ascii="Times New Roman" w:hAnsi="Times New Roman" w:cs="Times New Roman"/>
          <w:sz w:val="24"/>
          <w:szCs w:val="24"/>
        </w:rPr>
        <w:t>Кисть</w:t>
      </w:r>
      <w:r w:rsidRPr="000A25C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</w:rPr>
        <w:t>и</w:t>
      </w:r>
      <w:r w:rsidRPr="000A25C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</w:rPr>
        <w:t>чернила /kist_i_chernila.docx</w:t>
      </w:r>
    </w:p>
    <w:p w14:paraId="4EA41CC2" w14:textId="77777777" w:rsidR="000A25C1" w:rsidRPr="000A25C1" w:rsidRDefault="000A25C1" w:rsidP="000A25C1">
      <w:pPr>
        <w:shd w:val="clear" w:color="auto" w:fill="FFFFFF"/>
        <w:spacing w:line="240" w:lineRule="auto"/>
        <w:ind w:firstLine="227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08F0201D" w14:textId="77777777" w:rsidR="000A25C1" w:rsidRPr="000A25C1" w:rsidRDefault="000A25C1" w:rsidP="000A25C1">
      <w:pPr>
        <w:spacing w:before="73" w:line="240" w:lineRule="auto"/>
        <w:ind w:left="107"/>
        <w:contextualSpacing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0A25C1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</w:t>
      </w:r>
      <w:r w:rsidRPr="000A25C1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0A25C1">
        <w:rPr>
          <w:rFonts w:ascii="Times New Roman" w:hAnsi="Times New Roman" w:cs="Times New Roman"/>
          <w:b/>
          <w:bCs/>
          <w:sz w:val="24"/>
          <w:szCs w:val="24"/>
        </w:rPr>
        <w:t>ОБЕСПЕЧЕНИЕ</w:t>
      </w:r>
      <w:r w:rsidRPr="000A25C1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0A25C1">
        <w:rPr>
          <w:rFonts w:ascii="Times New Roman" w:hAnsi="Times New Roman" w:cs="Times New Roman"/>
          <w:b/>
          <w:bCs/>
          <w:sz w:val="24"/>
          <w:szCs w:val="24"/>
        </w:rPr>
        <w:t>ОБРАЗОВАТЕЛЬНОГО</w:t>
      </w:r>
      <w:r w:rsidRPr="000A25C1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A25C1">
        <w:rPr>
          <w:rFonts w:ascii="Times New Roman" w:hAnsi="Times New Roman" w:cs="Times New Roman"/>
          <w:b/>
          <w:bCs/>
          <w:sz w:val="24"/>
          <w:szCs w:val="24"/>
        </w:rPr>
        <w:t>ПРОЦЕССА</w:t>
      </w:r>
    </w:p>
    <w:p w14:paraId="7F0C9FA5" w14:textId="77777777" w:rsidR="000A25C1" w:rsidRPr="000A25C1" w:rsidRDefault="000A25C1" w:rsidP="000A25C1">
      <w:pPr>
        <w:spacing w:before="3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2255761A" w14:textId="77777777" w:rsidR="000A25C1" w:rsidRPr="000A25C1" w:rsidRDefault="000A25C1" w:rsidP="000A25C1">
      <w:pPr>
        <w:spacing w:line="240" w:lineRule="auto"/>
        <w:ind w:left="10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A25C1">
        <w:rPr>
          <w:rFonts w:ascii="Times New Roman" w:hAnsi="Times New Roman" w:cs="Times New Roman"/>
          <w:b/>
          <w:sz w:val="24"/>
          <w:szCs w:val="24"/>
        </w:rPr>
        <w:lastRenderedPageBreak/>
        <w:t>УЧЕБНОЕ</w:t>
      </w:r>
      <w:r w:rsidRPr="000A25C1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0A25C1">
        <w:rPr>
          <w:rFonts w:ascii="Times New Roman" w:hAnsi="Times New Roman" w:cs="Times New Roman"/>
          <w:b/>
          <w:sz w:val="24"/>
          <w:szCs w:val="24"/>
        </w:rPr>
        <w:t>ОБОРУДОВАНИЕ</w:t>
      </w:r>
    </w:p>
    <w:p w14:paraId="43A09258" w14:textId="77777777" w:rsidR="000A25C1" w:rsidRPr="000A25C1" w:rsidRDefault="000A25C1" w:rsidP="000A25C1">
      <w:pPr>
        <w:spacing w:before="1" w:line="240" w:lineRule="auto"/>
        <w:ind w:left="107" w:right="7267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0A25C1">
        <w:rPr>
          <w:rFonts w:ascii="Times New Roman" w:hAnsi="Times New Roman" w:cs="Times New Roman"/>
          <w:sz w:val="24"/>
          <w:szCs w:val="24"/>
          <w:lang w:val="ru-RU"/>
        </w:rPr>
        <w:t>Интерактивная доска</w:t>
      </w:r>
      <w:r w:rsidRPr="000A25C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Аудиопроигрыватель.</w:t>
      </w:r>
      <w:r w:rsidRPr="000A25C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pacing w:val="-1"/>
          <w:sz w:val="24"/>
          <w:szCs w:val="24"/>
          <w:lang w:val="ru-RU"/>
        </w:rPr>
        <w:t>Персональный</w:t>
      </w:r>
      <w:r w:rsidRPr="000A25C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компьютер.</w:t>
      </w:r>
    </w:p>
    <w:p w14:paraId="021B1E14" w14:textId="77777777" w:rsidR="000A25C1" w:rsidRPr="000A25C1" w:rsidRDefault="000A25C1" w:rsidP="000A25C1">
      <w:pPr>
        <w:spacing w:before="3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655D8C27" w14:textId="77777777" w:rsidR="000A25C1" w:rsidRPr="000A25C1" w:rsidRDefault="000A25C1" w:rsidP="000A25C1">
      <w:pPr>
        <w:spacing w:line="240" w:lineRule="auto"/>
        <w:ind w:left="107"/>
        <w:contextualSpacing/>
        <w:outlineLvl w:val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A25C1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ОБОРУДОВАНИЕ</w:t>
      </w:r>
      <w:r w:rsidRPr="000A25C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b/>
          <w:bCs/>
          <w:sz w:val="24"/>
          <w:szCs w:val="24"/>
          <w:lang w:val="ru-RU"/>
        </w:rPr>
        <w:t>ДЛЯ</w:t>
      </w:r>
      <w:r w:rsidRPr="000A25C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ПРОВЕДЕНИЯ</w:t>
      </w:r>
      <w:r w:rsidRPr="000A25C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ПРАКТИЧЕСКИХ</w:t>
      </w:r>
      <w:r w:rsidRPr="000A25C1">
        <w:rPr>
          <w:rFonts w:ascii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b/>
          <w:bCs/>
          <w:sz w:val="24"/>
          <w:szCs w:val="24"/>
          <w:lang w:val="ru-RU"/>
        </w:rPr>
        <w:t>РАБОТ</w:t>
      </w:r>
    </w:p>
    <w:p w14:paraId="50D6986C" w14:textId="77777777" w:rsidR="000A25C1" w:rsidRPr="000A25C1" w:rsidRDefault="000A25C1" w:rsidP="000A25C1">
      <w:pPr>
        <w:spacing w:before="160" w:line="240" w:lineRule="auto"/>
        <w:ind w:left="107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0A25C1">
        <w:rPr>
          <w:rFonts w:ascii="Times New Roman" w:hAnsi="Times New Roman" w:cs="Times New Roman"/>
          <w:sz w:val="24"/>
          <w:szCs w:val="24"/>
          <w:lang w:val="ru-RU"/>
        </w:rPr>
        <w:t>Конструкторы</w:t>
      </w:r>
      <w:r w:rsidRPr="000A25C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Pr="000A25C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моделирования</w:t>
      </w:r>
      <w:r w:rsidRPr="000A25C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архитектурных</w:t>
      </w:r>
    </w:p>
    <w:p w14:paraId="53A2596D" w14:textId="77777777" w:rsidR="000A25C1" w:rsidRPr="000A25C1" w:rsidRDefault="000A25C1" w:rsidP="000A25C1">
      <w:pPr>
        <w:spacing w:before="43" w:line="240" w:lineRule="auto"/>
        <w:ind w:left="107" w:right="2611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0A25C1">
        <w:rPr>
          <w:rFonts w:ascii="Times New Roman" w:hAnsi="Times New Roman" w:cs="Times New Roman"/>
          <w:sz w:val="24"/>
          <w:szCs w:val="24"/>
          <w:lang w:val="ru-RU"/>
        </w:rPr>
        <w:t>сооружений.</w:t>
      </w:r>
      <w:r w:rsidRPr="000A25C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Материалы</w:t>
      </w:r>
      <w:r w:rsidRPr="000A25C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Pr="000A25C1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художественной</w:t>
      </w:r>
      <w:r w:rsidRPr="000A25C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деятельности:</w:t>
      </w:r>
      <w:r w:rsidRPr="000A25C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краски</w:t>
      </w:r>
      <w:r w:rsidRPr="000A25C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акварельные,</w:t>
      </w:r>
      <w:r w:rsidRPr="000A25C1">
        <w:rPr>
          <w:rFonts w:ascii="Times New Roman" w:hAnsi="Times New Roman" w:cs="Times New Roman"/>
          <w:spacing w:val="-47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гуашевые,</w:t>
      </w:r>
      <w:r w:rsidRPr="000A25C1">
        <w:rPr>
          <w:rFonts w:ascii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тушь,</w:t>
      </w:r>
      <w:r w:rsidRPr="000A25C1">
        <w:rPr>
          <w:rFonts w:ascii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ручки с</w:t>
      </w:r>
      <w:r w:rsidRPr="000A25C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перьями,</w:t>
      </w:r>
      <w:r w:rsidRPr="000A25C1">
        <w:rPr>
          <w:rFonts w:ascii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бумага</w:t>
      </w:r>
      <w:r w:rsidRPr="000A25C1">
        <w:rPr>
          <w:rFonts w:ascii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белая и цветная,</w:t>
      </w:r>
      <w:r w:rsidRPr="000A25C1">
        <w:rPr>
          <w:rFonts w:ascii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фломастеры,</w:t>
      </w:r>
      <w:r w:rsidRPr="000A25C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восковые</w:t>
      </w:r>
      <w:r w:rsidRPr="000A25C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мелки,</w:t>
      </w:r>
      <w:r w:rsidRPr="000A25C1">
        <w:rPr>
          <w:rFonts w:ascii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пастель,</w:t>
      </w:r>
      <w:r w:rsidRPr="000A25C1">
        <w:rPr>
          <w:rFonts w:ascii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сангина,</w:t>
      </w:r>
    </w:p>
    <w:p w14:paraId="164D7D8C" w14:textId="77777777" w:rsidR="000A25C1" w:rsidRPr="000A25C1" w:rsidRDefault="000A25C1" w:rsidP="000A25C1">
      <w:pPr>
        <w:shd w:val="clear" w:color="auto" w:fill="FFFFFF"/>
        <w:spacing w:line="240" w:lineRule="auto"/>
        <w:ind w:firstLine="22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25C1">
        <w:rPr>
          <w:rFonts w:ascii="Times New Roman" w:hAnsi="Times New Roman" w:cs="Times New Roman"/>
          <w:sz w:val="24"/>
          <w:szCs w:val="24"/>
          <w:lang w:val="ru-RU"/>
        </w:rPr>
        <w:t>уголь, кисти</w:t>
      </w:r>
      <w:r w:rsidRPr="000A25C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разных</w:t>
      </w:r>
      <w:r w:rsidRPr="000A25C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размеров</w:t>
      </w:r>
      <w:r w:rsidRPr="000A25C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беличьи</w:t>
      </w:r>
      <w:r w:rsidRPr="000A25C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0A25C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щетинные, банки</w:t>
      </w:r>
      <w:r w:rsidRPr="000A25C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Pr="000A25C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воды, стеки</w:t>
      </w:r>
      <w:r w:rsidRPr="000A25C1">
        <w:rPr>
          <w:rFonts w:ascii="Times New Roman" w:hAnsi="Times New Roman" w:cs="Times New Roman"/>
          <w:spacing w:val="-47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(набор), пластилин</w:t>
      </w:r>
      <w:r w:rsidRPr="000A25C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/ глина,</w:t>
      </w:r>
      <w:r w:rsidRPr="000A25C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клей, ножницы, рамы</w:t>
      </w:r>
      <w:r w:rsidRPr="000A25C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Pr="000A25C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оформления</w:t>
      </w:r>
      <w:r w:rsidRPr="000A25C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A25C1">
        <w:rPr>
          <w:rFonts w:ascii="Times New Roman" w:hAnsi="Times New Roman" w:cs="Times New Roman"/>
          <w:sz w:val="24"/>
          <w:szCs w:val="24"/>
          <w:lang w:val="ru-RU"/>
        </w:rPr>
        <w:t>работ</w:t>
      </w:r>
    </w:p>
    <w:p w14:paraId="35D61A42" w14:textId="77777777" w:rsidR="000A25C1" w:rsidRPr="000A25C1" w:rsidRDefault="000A25C1" w:rsidP="000A25C1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1BA2ADE" w14:textId="77777777" w:rsidR="000A25C1" w:rsidRPr="000A25C1" w:rsidRDefault="000A25C1" w:rsidP="000A25C1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E0B7F23" w14:textId="77777777" w:rsidR="000A25C1" w:rsidRPr="000A25C1" w:rsidRDefault="000A25C1" w:rsidP="000A25C1">
      <w:pPr>
        <w:spacing w:before="9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A19182F" w14:textId="77777777" w:rsidR="00235EB0" w:rsidRPr="000A25C1" w:rsidRDefault="00235EB0" w:rsidP="00235EB0">
      <w:pPr>
        <w:rPr>
          <w:rFonts w:ascii="Times New Roman" w:hAnsi="Times New Roman" w:cs="Times New Roman"/>
          <w:sz w:val="24"/>
          <w:szCs w:val="24"/>
          <w:lang w:val="ru-RU"/>
        </w:rPr>
        <w:sectPr w:rsidR="00235EB0" w:rsidRPr="000A25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C1C54C" w14:textId="77777777" w:rsidR="00D86696" w:rsidRDefault="00D86696" w:rsidP="00D8669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032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Календарно тематическое планирование  </w:t>
      </w:r>
      <w:r w:rsidRPr="004032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p w14:paraId="65E71655" w14:textId="77777777" w:rsidR="00E4634D" w:rsidRPr="00403249" w:rsidRDefault="00E4634D" w:rsidP="00E4634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4032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Календарно тематическое планирование  </w:t>
      </w:r>
      <w:r w:rsidRPr="00403249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tbl>
      <w:tblPr>
        <w:tblW w:w="13750" w:type="dxa"/>
        <w:tblInd w:w="143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4"/>
        <w:gridCol w:w="850"/>
        <w:gridCol w:w="1559"/>
        <w:gridCol w:w="1418"/>
        <w:gridCol w:w="2126"/>
        <w:gridCol w:w="1703"/>
        <w:gridCol w:w="1276"/>
        <w:gridCol w:w="850"/>
        <w:gridCol w:w="52"/>
        <w:gridCol w:w="11"/>
        <w:gridCol w:w="35"/>
        <w:gridCol w:w="46"/>
        <w:gridCol w:w="755"/>
        <w:gridCol w:w="96"/>
      </w:tblGrid>
      <w:tr w:rsidR="00E4634D" w:rsidRPr="00403249" w14:paraId="0EC29838" w14:textId="77777777" w:rsidTr="00717CA1">
        <w:trPr>
          <w:gridAfter w:val="1"/>
          <w:wAfter w:w="96" w:type="dxa"/>
          <w:trHeight w:val="144"/>
        </w:trPr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50B0F7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BA1D7C2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DF1A33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7BFCDF81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1754EC" w14:textId="77777777" w:rsidR="00E4634D" w:rsidRPr="00403249" w:rsidRDefault="00E4634D" w:rsidP="0071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219B5B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 функциональной грамотности</w:t>
            </w:r>
          </w:p>
        </w:tc>
        <w:tc>
          <w:tcPr>
            <w:tcW w:w="1703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51BFAE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44337D4F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065B065C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</w:t>
            </w:r>
          </w:p>
        </w:tc>
        <w:tc>
          <w:tcPr>
            <w:tcW w:w="1749" w:type="dxa"/>
            <w:gridSpan w:val="6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0FB5E9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</w:tr>
      <w:tr w:rsidR="00E4634D" w:rsidRPr="00403249" w14:paraId="1918D7AB" w14:textId="77777777" w:rsidTr="00717CA1">
        <w:trPr>
          <w:gridAfter w:val="1"/>
          <w:wAfter w:w="96" w:type="dxa"/>
          <w:trHeight w:val="509"/>
        </w:trPr>
        <w:tc>
          <w:tcPr>
            <w:tcW w:w="709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A565776" w14:textId="77777777" w:rsidR="00E4634D" w:rsidRPr="00403249" w:rsidRDefault="00E4634D" w:rsidP="00717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D662FC5" w14:textId="77777777" w:rsidR="00E4634D" w:rsidRPr="00403249" w:rsidRDefault="00E4634D" w:rsidP="00717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43739B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AB6CF61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3EC6C8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4D5CBAF3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7CE360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472BD7AE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7FE0726" w14:textId="77777777" w:rsidR="00E4634D" w:rsidRPr="00403249" w:rsidRDefault="00E4634D" w:rsidP="00717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  <w:hideMark/>
          </w:tcPr>
          <w:p w14:paraId="67652DF2" w14:textId="77777777" w:rsidR="00E4634D" w:rsidRPr="00403249" w:rsidRDefault="00E4634D" w:rsidP="00717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2FA0818B" w14:textId="77777777" w:rsidR="00E4634D" w:rsidRPr="00403249" w:rsidRDefault="00E4634D" w:rsidP="00717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6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B96892A" w14:textId="77777777" w:rsidR="00E4634D" w:rsidRPr="00403249" w:rsidRDefault="00E4634D" w:rsidP="00717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34D" w:rsidRPr="00403249" w14:paraId="694B4FFD" w14:textId="77777777" w:rsidTr="00717CA1">
        <w:trPr>
          <w:gridAfter w:val="1"/>
          <w:wAfter w:w="96" w:type="dxa"/>
          <w:trHeight w:val="1486"/>
        </w:trPr>
        <w:tc>
          <w:tcPr>
            <w:tcW w:w="70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9167291" w14:textId="77777777" w:rsidR="00E4634D" w:rsidRPr="00403249" w:rsidRDefault="00E4634D" w:rsidP="00717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D360E67" w14:textId="77777777" w:rsidR="00E4634D" w:rsidRPr="00403249" w:rsidRDefault="00E4634D" w:rsidP="00717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D34435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EC8755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10BF2A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2828EB1" w14:textId="77777777" w:rsidR="00E4634D" w:rsidRPr="00403249" w:rsidRDefault="00E4634D" w:rsidP="00717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05A8ED61" w14:textId="77777777" w:rsidR="00E4634D" w:rsidRPr="00403249" w:rsidRDefault="00E4634D" w:rsidP="00717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A743E2" w14:textId="77777777" w:rsidR="00E4634D" w:rsidRPr="00403249" w:rsidRDefault="00E4634D" w:rsidP="00717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E3FDEE" w14:textId="77777777" w:rsidR="00E4634D" w:rsidRPr="00403249" w:rsidRDefault="00E4634D" w:rsidP="00717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918295" w14:textId="77777777" w:rsidR="00E4634D" w:rsidRPr="00403249" w:rsidRDefault="00E4634D" w:rsidP="00717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34D" w:rsidRPr="00403249" w14:paraId="222537BF" w14:textId="77777777" w:rsidTr="00717CA1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489028" w14:textId="77777777" w:rsidR="00E4634D" w:rsidRPr="00403249" w:rsidRDefault="00E4634D" w:rsidP="0071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CEF50B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9B8EC7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C10B5C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DDA290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B240F5" w14:textId="77777777" w:rsidR="00E4634D" w:rsidRPr="00403249" w:rsidRDefault="00E4634D" w:rsidP="00717CA1">
            <w:pPr>
              <w:pStyle w:val="TableParagraph"/>
              <w:spacing w:before="76" w:line="249" w:lineRule="auto"/>
              <w:ind w:left="72"/>
              <w:rPr>
                <w:sz w:val="24"/>
                <w:szCs w:val="24"/>
              </w:rPr>
            </w:pPr>
            <w:r w:rsidRPr="00403249">
              <w:rPr>
                <w:w w:val="90"/>
                <w:sz w:val="24"/>
                <w:szCs w:val="24"/>
              </w:rPr>
              <w:t>Создать</w:t>
            </w:r>
            <w:r w:rsidRPr="00403249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403249">
              <w:rPr>
                <w:w w:val="90"/>
                <w:sz w:val="24"/>
                <w:szCs w:val="24"/>
              </w:rPr>
              <w:t>рисунок</w:t>
            </w:r>
            <w:r w:rsidRPr="00403249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403249">
              <w:rPr>
                <w:w w:val="90"/>
                <w:sz w:val="24"/>
                <w:szCs w:val="24"/>
              </w:rPr>
              <w:t>буквицы</w:t>
            </w:r>
            <w:r w:rsidRPr="00403249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403249">
              <w:rPr>
                <w:w w:val="90"/>
                <w:sz w:val="24"/>
                <w:szCs w:val="24"/>
              </w:rPr>
              <w:t>к</w:t>
            </w:r>
            <w:r w:rsidRPr="00403249">
              <w:rPr>
                <w:spacing w:val="-33"/>
                <w:w w:val="90"/>
                <w:sz w:val="24"/>
                <w:szCs w:val="24"/>
              </w:rPr>
              <w:t xml:space="preserve"> </w:t>
            </w:r>
            <w:r w:rsidRPr="00403249">
              <w:rPr>
                <w:sz w:val="24"/>
                <w:szCs w:val="24"/>
              </w:rPr>
              <w:t>выбранной</w:t>
            </w:r>
            <w:r w:rsidRPr="00403249">
              <w:rPr>
                <w:spacing w:val="-3"/>
                <w:sz w:val="24"/>
                <w:szCs w:val="24"/>
              </w:rPr>
              <w:t xml:space="preserve"> </w:t>
            </w:r>
            <w:r w:rsidRPr="00403249">
              <w:rPr>
                <w:sz w:val="24"/>
                <w:szCs w:val="24"/>
              </w:rPr>
              <w:t>сказке.;</w:t>
            </w:r>
          </w:p>
          <w:p w14:paraId="6972DE41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Создать</w:t>
            </w:r>
            <w:r w:rsidRPr="0040324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поздравительную</w:t>
            </w:r>
            <w:r w:rsidRPr="00403249">
              <w:rPr>
                <w:rFonts w:ascii="Times New Roman" w:hAnsi="Times New Roman" w:cs="Times New Roman"/>
                <w:spacing w:val="-33"/>
                <w:w w:val="9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открытку,</w:t>
            </w:r>
            <w:r w:rsidRPr="0040324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совмещая</w:t>
            </w:r>
            <w:r w:rsidRPr="0040324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</w:t>
            </w:r>
            <w:r w:rsidRPr="0040324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ней</w:t>
            </w:r>
            <w:r w:rsidRPr="00403249">
              <w:rPr>
                <w:rFonts w:ascii="Times New Roman" w:hAnsi="Times New Roman" w:cs="Times New Roman"/>
                <w:spacing w:val="-33"/>
                <w:w w:val="9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рисунок с коротким</w:t>
            </w:r>
            <w:r w:rsidRPr="0040324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текстом.;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C54923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1496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ae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93C8A4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13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84F80D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3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2CAE3D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634D" w:rsidRPr="00403249" w14:paraId="3FDD1310" w14:textId="77777777" w:rsidTr="00717CA1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D86F36" w14:textId="77777777" w:rsidR="00E4634D" w:rsidRPr="00403249" w:rsidRDefault="00E4634D" w:rsidP="0071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2F0F67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6EE9BE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09D34C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FBEA11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4F77C0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выяснить назначение детских игрушек; познакомить с их разнообразием на примерах поделок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народного творчества; дать установку на изготовление игрушки из пластилина.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B1D7F7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182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932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B7090E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0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E32E42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728174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634D" w:rsidRPr="00403249" w14:paraId="09E08891" w14:textId="77777777" w:rsidTr="00717CA1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311113" w14:textId="77777777" w:rsidR="00E4634D" w:rsidRPr="00403249" w:rsidRDefault="00E4634D" w:rsidP="0071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68CB96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57107C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203A77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6FC3C5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B61C8F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Учить детей изображать орнаменты и эскизы украшая посуду в традиционных  народных художественных традициях промыслов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725212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af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c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C35841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0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1D75AD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38534E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634D" w:rsidRPr="00403249" w14:paraId="11384BE7" w14:textId="77777777" w:rsidTr="00717CA1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E3E31E" w14:textId="77777777" w:rsidR="00E4634D" w:rsidRPr="00403249" w:rsidRDefault="00E4634D" w:rsidP="0071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8CB178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810B95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A61572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916060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2B11EE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Развивать фантазию, наблюдательность, художественный вкус;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5B7CC6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166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CEA34E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5BA5FB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FB3BF8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634D" w:rsidRPr="00403249" w14:paraId="4DD13B7B" w14:textId="77777777" w:rsidTr="00717CA1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C486E1" w14:textId="77777777" w:rsidR="00E4634D" w:rsidRPr="00403249" w:rsidRDefault="00E4634D" w:rsidP="0071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7734CB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Орнаменты для обоев и штор: создаем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орнаменты в графическом редакторе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30F510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362BD3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3BFC4B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4A9D64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84DE7E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lastRenderedPageBreak/>
                <w:t>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cd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18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586775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85CB9F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E15D9D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634D" w:rsidRPr="00403249" w14:paraId="55DB4CF6" w14:textId="77777777" w:rsidTr="00717CA1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E3C9A7" w14:textId="77777777" w:rsidR="00E4634D" w:rsidRPr="00403249" w:rsidRDefault="00E4634D" w:rsidP="0071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BC020E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A7ACA0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96524A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DFA465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B2836A" w14:textId="77777777" w:rsidR="00E4634D" w:rsidRPr="00B81AB8" w:rsidRDefault="00E4634D" w:rsidP="00717CA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81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Воспринимать</w:t>
            </w:r>
            <w:r w:rsidRPr="00403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</w:t>
            </w:r>
            <w:r w:rsidRPr="0040324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ru-RU" w:eastAsia="ru-RU"/>
              </w:rPr>
              <w:t xml:space="preserve">и  </w:t>
            </w:r>
            <w:r w:rsidRPr="00B81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эстетически </w:t>
            </w:r>
          </w:p>
          <w:p w14:paraId="7F6879B5" w14:textId="77777777" w:rsidR="00E4634D" w:rsidRPr="00B81AB8" w:rsidRDefault="00E4634D" w:rsidP="00717CA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81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оценивать</w:t>
            </w:r>
            <w:r w:rsidRPr="00403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разнообразие </w:t>
            </w:r>
          </w:p>
          <w:p w14:paraId="66120CDD" w14:textId="77777777" w:rsidR="00E4634D" w:rsidRPr="00B81AB8" w:rsidRDefault="00E4634D" w:rsidP="00717CA1">
            <w:pPr>
              <w:shd w:val="clear" w:color="auto" w:fill="FFFFFF"/>
              <w:spacing w:after="0"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81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вариантов </w:t>
            </w:r>
            <w:r w:rsidRPr="00403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81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росписи </w:t>
            </w:r>
            <w:r w:rsidRPr="00403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81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тканей </w:t>
            </w:r>
            <w:r w:rsidRPr="00403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81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на </w:t>
            </w:r>
          </w:p>
          <w:p w14:paraId="5D845AB7" w14:textId="77777777" w:rsidR="00E4634D" w:rsidRPr="00B81AB8" w:rsidRDefault="00E4634D" w:rsidP="00717CA1">
            <w:pPr>
              <w:shd w:val="clear" w:color="auto" w:fill="FFFFFF"/>
              <w:spacing w:after="0"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81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примере платка.</w:t>
            </w:r>
          </w:p>
          <w:p w14:paraId="399915EB" w14:textId="77777777" w:rsidR="00E4634D" w:rsidRPr="00BD546D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EAA061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177213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7FE54C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8C5665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634D" w:rsidRPr="00403249" w14:paraId="19538522" w14:textId="77777777" w:rsidTr="00717CA1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246543" w14:textId="77777777" w:rsidR="00E4634D" w:rsidRPr="00403249" w:rsidRDefault="00E4634D" w:rsidP="0071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4DAAC2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9CB224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6AC481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014FE5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62E586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Создаем эскизы обложки, заглавной буквицы и иллюстраций к детской книге сказок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0C1DA5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1494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</w:hyperlink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88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0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DA2639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F92608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34EC21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634D" w:rsidRPr="00403249" w14:paraId="13CBA84A" w14:textId="77777777" w:rsidTr="00717CA1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272658" w14:textId="77777777" w:rsidR="00E4634D" w:rsidRPr="00403249" w:rsidRDefault="00E4634D" w:rsidP="0071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F6D243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Открытки: создаем поздравительную открытку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ED3B72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0E357E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26FBA4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908664" w14:textId="77777777" w:rsidR="00E4634D" w:rsidRPr="00403249" w:rsidRDefault="00E4634D" w:rsidP="00717CA1">
            <w:pPr>
              <w:pStyle w:val="TableParagraph"/>
              <w:spacing w:before="76" w:line="249" w:lineRule="auto"/>
              <w:ind w:left="72"/>
              <w:rPr>
                <w:sz w:val="24"/>
                <w:szCs w:val="24"/>
              </w:rPr>
            </w:pPr>
            <w:r w:rsidRPr="00403249">
              <w:rPr>
                <w:w w:val="90"/>
                <w:sz w:val="24"/>
                <w:szCs w:val="24"/>
              </w:rPr>
              <w:t>Создать</w:t>
            </w:r>
            <w:r w:rsidRPr="00403249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403249">
              <w:rPr>
                <w:w w:val="90"/>
                <w:sz w:val="24"/>
                <w:szCs w:val="24"/>
              </w:rPr>
              <w:t>рисунок</w:t>
            </w:r>
            <w:r w:rsidRPr="00403249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403249">
              <w:rPr>
                <w:w w:val="90"/>
                <w:sz w:val="24"/>
                <w:szCs w:val="24"/>
              </w:rPr>
              <w:t>буквицы</w:t>
            </w:r>
            <w:r w:rsidRPr="00403249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403249">
              <w:rPr>
                <w:w w:val="90"/>
                <w:sz w:val="24"/>
                <w:szCs w:val="24"/>
              </w:rPr>
              <w:t>к</w:t>
            </w:r>
            <w:r w:rsidRPr="00403249">
              <w:rPr>
                <w:spacing w:val="-33"/>
                <w:w w:val="90"/>
                <w:sz w:val="24"/>
                <w:szCs w:val="24"/>
              </w:rPr>
              <w:t xml:space="preserve"> </w:t>
            </w:r>
            <w:r w:rsidRPr="00403249">
              <w:rPr>
                <w:sz w:val="24"/>
                <w:szCs w:val="24"/>
              </w:rPr>
              <w:t>выбранной</w:t>
            </w:r>
            <w:r w:rsidRPr="00403249">
              <w:rPr>
                <w:spacing w:val="-3"/>
                <w:sz w:val="24"/>
                <w:szCs w:val="24"/>
              </w:rPr>
              <w:t xml:space="preserve"> </w:t>
            </w:r>
            <w:r w:rsidRPr="00403249">
              <w:rPr>
                <w:sz w:val="24"/>
                <w:szCs w:val="24"/>
              </w:rPr>
              <w:t>сказке.;</w:t>
            </w:r>
          </w:p>
          <w:p w14:paraId="04806C92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Создать</w:t>
            </w:r>
            <w:r w:rsidRPr="0040324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поздравительную</w:t>
            </w:r>
            <w:r w:rsidRPr="00403249">
              <w:rPr>
                <w:rFonts w:ascii="Times New Roman" w:hAnsi="Times New Roman" w:cs="Times New Roman"/>
                <w:spacing w:val="-33"/>
                <w:w w:val="9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открытку,</w:t>
            </w:r>
            <w:r w:rsidRPr="0040324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совмещая</w:t>
            </w:r>
            <w:r w:rsidRPr="0040324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</w:t>
            </w:r>
            <w:r w:rsidRPr="0040324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ней</w:t>
            </w:r>
            <w:r w:rsidRPr="00403249">
              <w:rPr>
                <w:rFonts w:ascii="Times New Roman" w:hAnsi="Times New Roman" w:cs="Times New Roman"/>
                <w:spacing w:val="-33"/>
                <w:w w:val="9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рисунок с коротким</w:t>
            </w:r>
            <w:r w:rsidRPr="0040324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текстом.;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D1C008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14929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C0C615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7BB892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648192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634D" w:rsidRPr="00403249" w14:paraId="73A9CCFF" w14:textId="77777777" w:rsidTr="00717CA1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03E83E" w14:textId="77777777" w:rsidR="00E4634D" w:rsidRPr="00403249" w:rsidRDefault="00E4634D" w:rsidP="0071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F13F55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Труд художника для твоего дома: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рассматриваем работы художников над предметами быта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176B2F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77B29A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0BB78F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8D94DC" w14:textId="77777777" w:rsidR="00E4634D" w:rsidRPr="00945102" w:rsidRDefault="00E4634D" w:rsidP="00717CA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5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Осознавать</w:t>
            </w:r>
            <w:r w:rsidRPr="00403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важную  роль художника ,его </w:t>
            </w:r>
            <w:r w:rsidRPr="00403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труд для создания среды человека, предметного мира в каждом доме</w:t>
            </w:r>
          </w:p>
          <w:p w14:paraId="73948054" w14:textId="77777777" w:rsidR="00E4634D" w:rsidRPr="00945102" w:rsidRDefault="00E4634D" w:rsidP="00717CA1">
            <w:pPr>
              <w:shd w:val="clear" w:color="auto" w:fill="FFFFFF"/>
              <w:spacing w:after="0"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5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художника, </w:t>
            </w:r>
            <w:r w:rsidRPr="00403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945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его </w:t>
            </w:r>
            <w:r w:rsidRPr="00403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945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труда </w:t>
            </w:r>
            <w:r w:rsidRPr="00403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945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 </w:t>
            </w:r>
          </w:p>
          <w:p w14:paraId="230C1080" w14:textId="77777777" w:rsidR="00E4634D" w:rsidRPr="00945102" w:rsidRDefault="00E4634D" w:rsidP="00717CA1">
            <w:pPr>
              <w:shd w:val="clear" w:color="auto" w:fill="FFFFFF"/>
              <w:spacing w:after="0"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5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создании </w:t>
            </w:r>
            <w:r w:rsidRPr="00403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945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среды </w:t>
            </w:r>
            <w:r w:rsidRPr="00403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945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человека, </w:t>
            </w:r>
          </w:p>
          <w:p w14:paraId="20E1CD40" w14:textId="77777777" w:rsidR="00E4634D" w:rsidRPr="00945102" w:rsidRDefault="00E4634D" w:rsidP="00717CA1">
            <w:pPr>
              <w:shd w:val="clear" w:color="auto" w:fill="FFFFFF"/>
              <w:spacing w:after="0"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5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предметного </w:t>
            </w:r>
            <w:r w:rsidRPr="00403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945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мира </w:t>
            </w:r>
            <w:r w:rsidRPr="00403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945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 </w:t>
            </w:r>
            <w:r w:rsidRPr="00403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945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каждом </w:t>
            </w:r>
          </w:p>
          <w:p w14:paraId="118BE66C" w14:textId="77777777" w:rsidR="00E4634D" w:rsidRPr="00945102" w:rsidRDefault="00E4634D" w:rsidP="00717CA1">
            <w:pPr>
              <w:shd w:val="clear" w:color="auto" w:fill="FFFFFF"/>
              <w:spacing w:after="0"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5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доме</w:t>
            </w:r>
          </w:p>
          <w:p w14:paraId="3F136C5D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310F4A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Инфоурок </w:t>
            </w:r>
            <w:hyperlink r:id="rId190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infour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lastRenderedPageBreak/>
                <w:t>ok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trud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hudozhnika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dlya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tvoego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doma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obobshenie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temy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-5544197.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246C1D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работа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547364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DBC1E1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634D" w:rsidRPr="00403249" w14:paraId="60697D00" w14:textId="77777777" w:rsidTr="00717CA1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2A4101" w14:textId="77777777" w:rsidR="00E4634D" w:rsidRPr="00403249" w:rsidRDefault="00E4634D" w:rsidP="0071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0CB2A1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архитектуры: виртуальное путешествие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2DC094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41AB6F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5A879C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112DAE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Учиться видеть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архитектурный образ, образ городской среды. </w:t>
            </w:r>
          </w:p>
          <w:p w14:paraId="00126D64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Воспринимать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4032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оценивать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эстетические достоинства старинных и современных построек родного города (села).</w:t>
            </w:r>
          </w:p>
          <w:p w14:paraId="5DFB4E7F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Раскрывать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особенности архитектурного образа города.</w:t>
            </w:r>
          </w:p>
          <w:p w14:paraId="0CFF4EAF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Понимать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что памятники архитектуры – это достояние народа, которое необходимо беречь.</w:t>
            </w:r>
          </w:p>
          <w:p w14:paraId="397A49F2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Различать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архитектурном 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образе работу каждого из Братьев-Мастеров.</w:t>
            </w:r>
          </w:p>
          <w:p w14:paraId="23738F80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Изображать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архитектуру своих родных мест, выстраивая композицию листа, передавая в рисунке неповторимое своеобразие и ритмическую упорядоченность архитектурных форм.</w:t>
            </w:r>
          </w:p>
          <w:p w14:paraId="2354D906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9168583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0CAD42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191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35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5F9F6F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7432BB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CAD565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634D" w:rsidRPr="00403249" w14:paraId="2D29A306" w14:textId="77777777" w:rsidTr="00717CA1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ED45C3" w14:textId="77777777" w:rsidR="00E4634D" w:rsidRPr="00403249" w:rsidRDefault="00E4634D" w:rsidP="0071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9A1EBC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99E46B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DCB9B5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CD309D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CEEB67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298543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490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EA5A0B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8D37D5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A3A624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634D" w:rsidRPr="00403249" w14:paraId="75A55881" w14:textId="77777777" w:rsidTr="00717CA1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5FDF0B" w14:textId="77777777" w:rsidR="00E4634D" w:rsidRPr="00403249" w:rsidRDefault="00E4634D" w:rsidP="0071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FC75DF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42D3CB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C3B5CF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22C6B4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2DBA30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Сравнивать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анализировать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парки, скверы, бульвары с точки зрения их разного назначения и устроения (парк для отдыха, детская площадка, парк-мемориал и др.).</w:t>
            </w:r>
          </w:p>
          <w:p w14:paraId="704C9242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93F17A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A3A6C4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41980C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730576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634D" w:rsidRPr="00403249" w14:paraId="253F3B9E" w14:textId="77777777" w:rsidTr="00717CA1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41487E" w14:textId="77777777" w:rsidR="00E4634D" w:rsidRPr="00403249" w:rsidRDefault="00E4634D" w:rsidP="0071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86FEE3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Ажурные ограды: проектируем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декоративные украшения в городе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ED20A3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09BC59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8B5F7A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DA8730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Сравнивать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между собой ажурные ограды и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другие объекты (деревянные наличники, ворота с резьбой, дымники и т.д.), выявляя в них общее и особенное.</w:t>
            </w:r>
          </w:p>
          <w:p w14:paraId="3E811B4C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010ACC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Инфоурок </w:t>
            </w:r>
            <w:hyperlink r:id="rId194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infour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lastRenderedPageBreak/>
                <w:t>ok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izo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temu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azhurnye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ogrady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-3-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-5284956.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082C4C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работа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982092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266D62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634D" w:rsidRPr="00403249" w14:paraId="3D8356A9" w14:textId="77777777" w:rsidTr="00717CA1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DEEF46" w14:textId="77777777" w:rsidR="00E4634D" w:rsidRPr="00403249" w:rsidRDefault="00E4634D" w:rsidP="0071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8DFFDC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9D73EF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758FEF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1FA42E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EA692E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Различать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фонари разного эмоционального звучания.</w:t>
            </w:r>
          </w:p>
          <w:p w14:paraId="39D1D5D7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056190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7C9D96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B68040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62DB48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634D" w:rsidRPr="00403249" w14:paraId="2B01669B" w14:textId="77777777" w:rsidTr="00717CA1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A074D2" w14:textId="77777777" w:rsidR="00E4634D" w:rsidRPr="00403249" w:rsidRDefault="00E4634D" w:rsidP="0071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AE9DEB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ECFD24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B80D78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E981B3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215FFC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Уметь объяснять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связь художественного оформления витрины с профилем магазина.</w:t>
            </w:r>
          </w:p>
          <w:p w14:paraId="526C039D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Фантазировать, создавать 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творческий проект оформления витрины магазина.</w:t>
            </w:r>
          </w:p>
          <w:p w14:paraId="14D3794D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E13B98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Инфоурок </w:t>
            </w:r>
            <w:hyperlink r:id="rId196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izobrazitelnomu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iskusstvu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temu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vitrini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-3153933.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B7E7AC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94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3F86D5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244896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634D" w:rsidRPr="00403249" w14:paraId="6FF920A5" w14:textId="77777777" w:rsidTr="00717CA1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CA0E70" w14:textId="77777777" w:rsidR="00E4634D" w:rsidRPr="00403249" w:rsidRDefault="00E4634D" w:rsidP="0071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98DF7D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Удивительный транспорт: рисуем или создаем в бумагопластике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фантастический транспорт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C2A18A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BC10E2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E0A191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A30E11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Уметь видеть образ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 облике машины. Характеризовать, сравнивать,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обсуждать разные формы автомобилей и их украшение.</w:t>
            </w:r>
          </w:p>
          <w:p w14:paraId="6C5F8C92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Видеть, сопоставлять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объяснять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связь природных форм с инженерными конструкциями и образным решением различных видов транспорта.</w:t>
            </w:r>
          </w:p>
          <w:p w14:paraId="28A0BA8C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Фантазировать, создавать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образы фантастических машин.</w:t>
            </w:r>
          </w:p>
          <w:p w14:paraId="392149ED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Обрести новые навыки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 конструировании из бумаги.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1DE45C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197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ba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lastRenderedPageBreak/>
                <w:t>c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CE8068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  <w:tc>
          <w:tcPr>
            <w:tcW w:w="994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20C73C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881E24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634D" w:rsidRPr="00403249" w14:paraId="52E901E7" w14:textId="77777777" w:rsidTr="00717CA1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66446A" w14:textId="77777777" w:rsidR="00E4634D" w:rsidRPr="00403249" w:rsidRDefault="00E4634D" w:rsidP="0071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5B74B1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989080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EC7569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61211A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3FA1C3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Осознавать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уметь объяснять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важную и всем очень нужную работу художника и Мастеров Постройки, Украшения и Изображения в создании облика города.</w:t>
            </w:r>
          </w:p>
          <w:p w14:paraId="162D7BFA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Создавать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из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отдельных детских работ, выполненных в течение четверти, коллективную композицию.</w:t>
            </w:r>
          </w:p>
          <w:p w14:paraId="69F9D9E5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Овладевать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приемами коллективной творческой деятельности.</w:t>
            </w:r>
          </w:p>
          <w:p w14:paraId="3129093F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Участвовать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 образовательной занимательной игре в качестве экскурсоводов.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5494AD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198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bd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46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D85BB5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94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4304B2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18079E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634D" w:rsidRPr="00403249" w14:paraId="21A346BB" w14:textId="77777777" w:rsidTr="00717CA1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FADC06" w14:textId="77777777" w:rsidR="00E4634D" w:rsidRPr="00403249" w:rsidRDefault="00E4634D" w:rsidP="0071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D7BB9A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44F297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1B5710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E7A9E1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6CBE87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Сравнивать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объекты, элементы театрально-сценического мира, видеть в них интересные выразительные решения, превращения простых материалов в яркие образы.</w:t>
            </w:r>
          </w:p>
          <w:p w14:paraId="0BD63E2D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Понимать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уметь объяснять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роль циркого художника в создании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спектакля.</w:t>
            </w:r>
          </w:p>
          <w:p w14:paraId="351C04DD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Создавать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«Цирк на столе» – картонный макет с объемными (лепными, конструктивными) или плоскостными (расписными) декорациями и бумажными фигурками персонажей сказки для игры в спектакль.</w:t>
            </w:r>
          </w:p>
          <w:p w14:paraId="0EF354D3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Овладевать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навыками создания объемно-пространственной композиции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09E185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199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19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1D6E01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94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11E92A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2AD111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634D" w:rsidRPr="00403249" w14:paraId="7E5A6519" w14:textId="77777777" w:rsidTr="00717CA1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DD2756" w14:textId="77777777" w:rsidR="00E4634D" w:rsidRPr="00403249" w:rsidRDefault="00E4634D" w:rsidP="0071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3AD8F2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A1996D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87B873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BBE30E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024A4F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Сравнивать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объекты, элементы театрально-сценического мира, видеть в них интересные выразительные решения, превращения простых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материалов в яркие образы.</w:t>
            </w:r>
          </w:p>
          <w:p w14:paraId="12E9715A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Понимать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уметь объяснять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роль театрального художника в создании спектакля.</w:t>
            </w:r>
          </w:p>
          <w:p w14:paraId="20AE3A1A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Создавать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«Театр на столе» – картонный макет с объемными (лепными, конструктивными) или плоскостными (расписными) декорациями и бумажными фигурками персонажей сказки для игры в спектакль.</w:t>
            </w:r>
          </w:p>
          <w:p w14:paraId="56F7B7F5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Овладевать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навыками создания объемно-пространственной композиции.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591AE7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00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45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69F526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94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EE7591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210F72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634D" w:rsidRPr="00403249" w14:paraId="132A059B" w14:textId="77777777" w:rsidTr="00717CA1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E5645E" w14:textId="77777777" w:rsidR="00E4634D" w:rsidRPr="00403249" w:rsidRDefault="00E4634D" w:rsidP="0071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4866C1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Театр кукол: создаем сказочного персонажа из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пластилина или в бумагопластике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9AD6A6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2984A9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D2FFAB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A70669" w14:textId="77777777" w:rsidR="00E4634D" w:rsidRPr="00403249" w:rsidRDefault="00E4634D" w:rsidP="00717CA1">
            <w:pPr>
              <w:tabs>
                <w:tab w:val="left" w:pos="317"/>
                <w:tab w:val="left" w:pos="42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Иметь представление 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разных видах кукол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(перчаточные, тростевые, марионетки) и их истории, о кукольном театре в наши дни.</w:t>
            </w:r>
          </w:p>
          <w:p w14:paraId="2CADA1F8" w14:textId="77777777" w:rsidR="00E4634D" w:rsidRPr="00403249" w:rsidRDefault="00E4634D" w:rsidP="00717CA1">
            <w:pPr>
              <w:tabs>
                <w:tab w:val="left" w:pos="317"/>
                <w:tab w:val="left" w:pos="42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Придумывать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создавать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выразительную куклу (характерную головку куклы, характерные детали костюма, соответствующие сказочному персонажу);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применять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для работы пластилин, бумагу, нитки, ножницы, куски ткани.</w:t>
            </w:r>
          </w:p>
          <w:p w14:paraId="1C2B66EF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Использовать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куклу для игры в кукольный спектакль.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18AF5F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01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7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0CB377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48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4DC1E8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14CDDB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634D" w:rsidRPr="00403249" w14:paraId="2A54E369" w14:textId="77777777" w:rsidTr="00717CA1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25C3E1" w14:textId="77777777" w:rsidR="00E4634D" w:rsidRPr="00403249" w:rsidRDefault="00E4634D" w:rsidP="0071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D86DE6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FCDE42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E74B50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4124E2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F30F6B9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Отмечать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характер, настроение, выраженные в маске, а также выразительность формы и декора,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созвучные образу.</w:t>
            </w:r>
          </w:p>
          <w:p w14:paraId="74760486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Объяснять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роль маски в театре и на празднике.</w:t>
            </w:r>
          </w:p>
          <w:p w14:paraId="6E988967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Конструировать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выразительные и острохарактерные маски к театральному представлению или празднику.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DC3704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02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14996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37855E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48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045D2A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76CAF5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634D" w:rsidRPr="00403249" w14:paraId="1A16287A" w14:textId="77777777" w:rsidTr="00717CA1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A4F4C9" w14:textId="77777777" w:rsidR="00E4634D" w:rsidRPr="00403249" w:rsidRDefault="00E4634D" w:rsidP="0071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4F7AFD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2E300D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F62B2E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E34FFE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80734D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Иметь представление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 назначение театральной афиши, плаката (привлекает внимание, сообщает название, лаконично рассказывает о самом спектакле).</w:t>
            </w:r>
          </w:p>
          <w:p w14:paraId="2DD43B5F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Уметь видеть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определять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 афишах-плакатах изображение, украшение и постройку.</w:t>
            </w:r>
          </w:p>
          <w:p w14:paraId="41F682A7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Иметь творческий опыт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создания эскиза афиши к спектаклю или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цирковому представлению;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добиваться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образного единства изображения и текста.</w:t>
            </w:r>
          </w:p>
          <w:p w14:paraId="28FF2406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Осваивать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навыки лаконичного, декоративно-обобщенного изображения (в процессе создания афиши или плаката).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15CE79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03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14982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9EDF0E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48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E019E5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4E18B1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634D" w:rsidRPr="00403249" w14:paraId="02BA7303" w14:textId="77777777" w:rsidTr="00717CA1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1B928E" w14:textId="77777777" w:rsidR="00E4634D" w:rsidRPr="00403249" w:rsidRDefault="00E4634D" w:rsidP="0071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D2414E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202083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8BE687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17B7F0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F853D2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Объяснять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работу художника по созданию облика праздничного города.</w:t>
            </w:r>
          </w:p>
          <w:p w14:paraId="12B46CD8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Фантазировать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 том, как можно украсить город к празднику Победы (9 Мая), Нового года или на Масленицу, сделав его нарядным, красочным, необычным.</w:t>
            </w:r>
          </w:p>
          <w:p w14:paraId="2EC04DDF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Создавать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рисунке проект оформления праздника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782EB8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04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626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A4FFFD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48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FD8121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4F77FA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634D" w:rsidRPr="00403249" w14:paraId="2536DB07" w14:textId="77777777" w:rsidTr="00717CA1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DAEE9D" w14:textId="77777777" w:rsidR="00E4634D" w:rsidRPr="00403249" w:rsidRDefault="00E4634D" w:rsidP="0071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00E389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260231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2F02B9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881C7D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B9EAD5" w14:textId="77777777" w:rsidR="00E4634D" w:rsidRPr="00403249" w:rsidRDefault="00E4634D" w:rsidP="00717CA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Понимать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роль праздничного оформления для организации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Изображать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натюрморт по представлению с ярко выраженным настроением (радостное, праздничное, грустное и т.д.).</w:t>
            </w:r>
          </w:p>
          <w:p w14:paraId="7A72DE4B" w14:textId="77777777" w:rsidR="00E4634D" w:rsidRPr="00403249" w:rsidRDefault="00E4634D" w:rsidP="00717CA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Развивать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живописные и композиционные навыки.</w:t>
            </w:r>
          </w:p>
          <w:p w14:paraId="23C6D92F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Знать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имена нескольких художников, работавших в жанре натюрморта.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86B652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Инфоурок </w:t>
            </w:r>
            <w:hyperlink r:id="rId205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izo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shkolniy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prazdnik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karnaval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-3417521.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0D1DE3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48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406CD9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9CA370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634D" w:rsidRPr="00403249" w14:paraId="46EDC861" w14:textId="77777777" w:rsidTr="00717CA1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7D5F21" w14:textId="77777777" w:rsidR="00E4634D" w:rsidRPr="00403249" w:rsidRDefault="00E4634D" w:rsidP="0071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B748B0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6C374B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920A4B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A1B51D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ADF985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Понимать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объяснять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роль художественного музея, учиться понимать, что великие произведения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искусства являются национальным достоянием.</w:t>
            </w:r>
          </w:p>
          <w:p w14:paraId="144A30F2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Иметь представление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называть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самые значительные музеи искусств России – Государственную Третьяковскую галерею, Государственный русский музей, Эрмитаж, Музей изобразительных искусств имени А.С. Пушкина.</w:t>
            </w:r>
          </w:p>
          <w:p w14:paraId="7D446E48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Иметь представление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 самых разных видах музеев и роли художника в создании их экспозиций.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47AD1A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Инфоурок </w:t>
            </w:r>
            <w:hyperlink r:id="rId206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izobrazitelnomu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lastRenderedPageBreak/>
                <w:t>iskusstvu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temu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muzey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zhizni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goroda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-3161525.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C89C7A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  <w:tc>
          <w:tcPr>
            <w:tcW w:w="994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27F2F3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A02D12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634D" w:rsidRPr="00403249" w14:paraId="727E9AFD" w14:textId="77777777" w:rsidTr="00717CA1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2D1DF6" w14:textId="77777777" w:rsidR="00E4634D" w:rsidRPr="00403249" w:rsidRDefault="00E4634D" w:rsidP="0071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E32F58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9C4006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51062A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6646E2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BA2CD6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Иметь представление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что картина – это особый мир, созданный художником, наполненный его 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мыслями, чувствами и переживаниями.</w:t>
            </w:r>
          </w:p>
          <w:p w14:paraId="5956D453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Рассуждать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творческой работе зрителя, о своем опыте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1C5209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07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71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8413F7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94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FEA567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1C1C83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634D" w:rsidRPr="00403249" w14:paraId="26EBFB62" w14:textId="77777777" w:rsidTr="00717CA1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0CCE19" w14:textId="77777777" w:rsidR="00E4634D" w:rsidRPr="00403249" w:rsidRDefault="00E4634D" w:rsidP="0071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4B8E64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Музеи искусства: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участвуем в виртуальном интерактивном путешествии в художественные музеи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A26F2B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8F7A1F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4CC544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38788E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759191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ЦОК </w:t>
            </w:r>
            <w:hyperlink r:id="rId208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0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</w:hyperlink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9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ca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48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5E2112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Практич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еская работа</w:t>
            </w:r>
          </w:p>
        </w:tc>
        <w:tc>
          <w:tcPr>
            <w:tcW w:w="994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278E9F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9756DB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634D" w:rsidRPr="00403249" w14:paraId="5ABCD38F" w14:textId="77777777" w:rsidTr="00717CA1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17A0C3" w14:textId="77777777" w:rsidR="00E4634D" w:rsidRPr="00403249" w:rsidRDefault="00E4634D" w:rsidP="0071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7F4198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041526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AC1DBB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FD815A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581B42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Иметь представление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об изобразительном жанре – портрете и нескольких известных картинах-портретах.</w:t>
            </w:r>
          </w:p>
          <w:p w14:paraId="3B1A8A58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Рассказывать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об изображенном на портрете человеке (какой он, каков его внутренний мир, особенности его характера).</w:t>
            </w:r>
          </w:p>
          <w:p w14:paraId="043A23DF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Создавать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портрет из дорогих, хорошо знакомых людей (родители, одноклассник, автопортрет) по представлению, используя выразительные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возможности цвета.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7EC394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10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149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3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</w:hyperlink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11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890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21ECFE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94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8D9926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392E96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634D" w:rsidRPr="00403249" w14:paraId="34585DDD" w14:textId="77777777" w:rsidTr="00717CA1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0CEF17" w14:textId="77777777" w:rsidR="00E4634D" w:rsidRPr="00403249" w:rsidRDefault="00E4634D" w:rsidP="0071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3D0C8A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16D309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AAF65B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B9E517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9669A3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5F7A98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149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eb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0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EECDAB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94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54F8A7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D40F35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634D" w:rsidRPr="00403249" w14:paraId="6510A4D9" w14:textId="77777777" w:rsidTr="00717CA1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15B9A2" w14:textId="77777777" w:rsidR="00E4634D" w:rsidRPr="00403249" w:rsidRDefault="00E4634D" w:rsidP="0071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7F473C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DC71EE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0BACF2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F6B8EC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211CFD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61D4EE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Мультиурок </w:t>
            </w:r>
            <w:hyperlink r:id="rId213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multiurok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files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prezentatsiia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portret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-1.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3258B8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94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828423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13F0FB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634D" w:rsidRPr="00403249" w14:paraId="5EE6FAAB" w14:textId="77777777" w:rsidTr="00717CA1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91069A" w14:textId="77777777" w:rsidR="00E4634D" w:rsidRPr="00403249" w:rsidRDefault="00E4634D" w:rsidP="0071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B71FC2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Картина-натюрморт: рисуем натюрморт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4A18D6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A7AEE6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ED6947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EC735B" w14:textId="77777777" w:rsidR="00E4634D" w:rsidRPr="00403249" w:rsidRDefault="00E4634D" w:rsidP="00717CA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Воспринимать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картину-натюрморт как своеобразный рассказ о человеке – хозяине вещей, о времени, в котором он живет, его интересах.</w:t>
            </w:r>
          </w:p>
          <w:p w14:paraId="40122421" w14:textId="77777777" w:rsidR="00E4634D" w:rsidRPr="00403249" w:rsidRDefault="00E4634D" w:rsidP="00717CA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Понимать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что в натюрморте важную роль играет настроение, которое художник передает цветом.</w:t>
            </w:r>
          </w:p>
          <w:p w14:paraId="1300E291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0084EE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149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abe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F87767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94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097532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E1E3A4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634D" w:rsidRPr="00403249" w14:paraId="532EDF5A" w14:textId="77777777" w:rsidTr="00717CA1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2B6822" w14:textId="77777777" w:rsidR="00E4634D" w:rsidRPr="00403249" w:rsidRDefault="00E4634D" w:rsidP="0071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46BD6A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DD55EA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35B3A4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399F47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A034A5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Иметь представление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что картина – это особый мир, созданный художником, наполненный его мыслями, чувствами и переживаниями.</w:t>
            </w:r>
          </w:p>
          <w:p w14:paraId="51106D37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Рассуждать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творческой работе зрителя, о своем опыте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3AB78F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Инфоурок </w:t>
            </w:r>
            <w:hyperlink r:id="rId215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izobrazitelnomu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iskusstvu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temu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kartini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lastRenderedPageBreak/>
                <w:t>istoricheskie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i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bitovie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-3136217.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A0EE53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  <w:tc>
          <w:tcPr>
            <w:tcW w:w="994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E3A5EB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60F1F3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634D" w:rsidRPr="00403249" w14:paraId="49114AED" w14:textId="77777777" w:rsidTr="00717CA1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3B6500" w14:textId="77777777" w:rsidR="00E4634D" w:rsidRPr="00403249" w:rsidRDefault="00E4634D" w:rsidP="0071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9E7AA8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D447B6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CFF24C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8F3E01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4A7186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Рассуждать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эстетически относиться к произведению скульптуры, объяснять значение окружающего пространства для восприятия скульптуры.</w:t>
            </w:r>
          </w:p>
          <w:p w14:paraId="31F1EE42" w14:textId="77777777" w:rsidR="00E4634D" w:rsidRPr="00D86696" w:rsidRDefault="00E4634D" w:rsidP="00717C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8669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Объяснять</w:t>
            </w:r>
            <w:r w:rsidRPr="00D8669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роль скульптурных памятников.</w:t>
            </w:r>
          </w:p>
          <w:p w14:paraId="294E25E1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Называть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несколько знакомых памятников и их авторов,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уметь рассуждать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 созданных образах.</w:t>
            </w:r>
          </w:p>
          <w:p w14:paraId="361002A7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Называть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виды скульптуры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42994F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acca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0040F7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94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C938B1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90CCE5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634D" w:rsidRPr="00403249" w14:paraId="0744F677" w14:textId="77777777" w:rsidTr="00717CA1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7448DB" w14:textId="77777777" w:rsidR="00E4634D" w:rsidRPr="00403249" w:rsidRDefault="00E4634D" w:rsidP="0071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1BBC79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Художественная выставка: организуем художественную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выставку работ обучающихся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1A294D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AF436C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BA458D" w14:textId="77777777" w:rsidR="00E4634D" w:rsidRPr="00403249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0AF85C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Участвовать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 организации выставки детского художественного творчества,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lastRenderedPageBreak/>
              <w:t>проявлять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творческую активность.</w:t>
            </w:r>
          </w:p>
          <w:p w14:paraId="76E6957E" w14:textId="77777777" w:rsidR="00E4634D" w:rsidRPr="00403249" w:rsidRDefault="00E4634D" w:rsidP="00717C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Проводить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экскурсии по выставке детских работ.</w:t>
            </w:r>
          </w:p>
          <w:p w14:paraId="07020C32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Понимать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роль художника в жизни каждого человека и рассказывать о ней.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9A92BB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FC1574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94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CFF75B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512D56" w14:textId="77777777" w:rsidR="00E4634D" w:rsidRPr="00403249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634D" w:rsidRPr="00B236C6" w14:paraId="5783CF51" w14:textId="77777777" w:rsidTr="00717CA1">
        <w:trPr>
          <w:trHeight w:val="144"/>
        </w:trPr>
        <w:tc>
          <w:tcPr>
            <w:tcW w:w="29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AFEBDF" w14:textId="77777777" w:rsidR="00E4634D" w:rsidRPr="00B236C6" w:rsidRDefault="00E4634D" w:rsidP="00717CA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236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F8D681" w14:textId="77777777" w:rsidR="00E4634D" w:rsidRPr="00B236C6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6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B236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49DC85" w14:textId="77777777" w:rsidR="00E4634D" w:rsidRPr="00B236C6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6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9DA2FF" w14:textId="77777777" w:rsidR="00E4634D" w:rsidRPr="00B236C6" w:rsidRDefault="00E4634D" w:rsidP="00717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6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6950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82F1D2" w14:textId="77777777" w:rsidR="00E4634D" w:rsidRPr="00B236C6" w:rsidRDefault="00E4634D" w:rsidP="00717C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6B541F2" w14:textId="77777777" w:rsidR="00E4634D" w:rsidRDefault="00E4634D" w:rsidP="00E4634D">
      <w:pPr>
        <w:pStyle w:val="a5"/>
        <w:spacing w:before="66"/>
        <w:ind w:left="0" w:right="4256"/>
        <w:rPr>
          <w:b/>
        </w:rPr>
      </w:pPr>
    </w:p>
    <w:p w14:paraId="4F721045" w14:textId="77777777" w:rsidR="00E4634D" w:rsidRPr="00E4634D" w:rsidRDefault="00E4634D" w:rsidP="00D8669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8420894" w14:textId="77777777" w:rsidR="00E4634D" w:rsidRDefault="00E4634D" w:rsidP="00D8669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C772CB1" w14:textId="77777777" w:rsidR="00E4634D" w:rsidRDefault="00E4634D" w:rsidP="00D8669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615CC22" w14:textId="77777777" w:rsidR="00E4634D" w:rsidRDefault="00E4634D" w:rsidP="00D8669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F54E76C" w14:textId="77777777" w:rsidR="00E4634D" w:rsidRPr="00E4634D" w:rsidRDefault="00E4634D" w:rsidP="00D8669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3750" w:type="dxa"/>
        <w:tblInd w:w="3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4"/>
        <w:gridCol w:w="850"/>
        <w:gridCol w:w="1559"/>
        <w:gridCol w:w="1418"/>
        <w:gridCol w:w="2126"/>
        <w:gridCol w:w="1703"/>
        <w:gridCol w:w="1276"/>
        <w:gridCol w:w="850"/>
        <w:gridCol w:w="52"/>
        <w:gridCol w:w="11"/>
        <w:gridCol w:w="35"/>
        <w:gridCol w:w="46"/>
        <w:gridCol w:w="755"/>
        <w:gridCol w:w="96"/>
      </w:tblGrid>
      <w:tr w:rsidR="00D86696" w:rsidRPr="00403249" w14:paraId="6A14EF6B" w14:textId="77777777" w:rsidTr="00040C7F">
        <w:trPr>
          <w:gridAfter w:val="1"/>
          <w:wAfter w:w="96" w:type="dxa"/>
          <w:trHeight w:val="144"/>
        </w:trPr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BAE8FA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88875AB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16F976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2A6D03A1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30F036" w14:textId="77777777" w:rsidR="00D86696" w:rsidRPr="00403249" w:rsidRDefault="00D86696" w:rsidP="00AC0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7C0E59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 функциональной грамотности</w:t>
            </w:r>
          </w:p>
        </w:tc>
        <w:tc>
          <w:tcPr>
            <w:tcW w:w="1703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3F5827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3225B8B2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6C2B4720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</w:t>
            </w:r>
          </w:p>
        </w:tc>
        <w:tc>
          <w:tcPr>
            <w:tcW w:w="1749" w:type="dxa"/>
            <w:gridSpan w:val="6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5474E2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</w:tr>
      <w:tr w:rsidR="00D86696" w:rsidRPr="00403249" w14:paraId="05460D7B" w14:textId="77777777" w:rsidTr="00040C7F">
        <w:trPr>
          <w:gridAfter w:val="1"/>
          <w:wAfter w:w="96" w:type="dxa"/>
          <w:trHeight w:val="509"/>
        </w:trPr>
        <w:tc>
          <w:tcPr>
            <w:tcW w:w="709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031DC99" w14:textId="77777777" w:rsidR="00D86696" w:rsidRPr="00403249" w:rsidRDefault="00D86696" w:rsidP="00AC0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3E8B5AB" w14:textId="77777777" w:rsidR="00D86696" w:rsidRPr="00403249" w:rsidRDefault="00D86696" w:rsidP="00AC0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8E4407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69D49163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DA82CC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4BD87AF0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F1372F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22DED26E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93B7CF5" w14:textId="77777777" w:rsidR="00D86696" w:rsidRPr="00403249" w:rsidRDefault="00D86696" w:rsidP="00AC0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  <w:hideMark/>
          </w:tcPr>
          <w:p w14:paraId="5A35A948" w14:textId="77777777" w:rsidR="00D86696" w:rsidRPr="00403249" w:rsidRDefault="00D86696" w:rsidP="00AC0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57AC06AC" w14:textId="77777777" w:rsidR="00D86696" w:rsidRPr="00403249" w:rsidRDefault="00D86696" w:rsidP="00AC0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6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D88D450" w14:textId="77777777" w:rsidR="00D86696" w:rsidRPr="00403249" w:rsidRDefault="00D86696" w:rsidP="00AC0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696" w:rsidRPr="00403249" w14:paraId="20FB18C9" w14:textId="77777777" w:rsidTr="00040C7F">
        <w:trPr>
          <w:gridAfter w:val="1"/>
          <w:wAfter w:w="96" w:type="dxa"/>
          <w:trHeight w:val="1486"/>
        </w:trPr>
        <w:tc>
          <w:tcPr>
            <w:tcW w:w="70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B7FEA71" w14:textId="77777777" w:rsidR="00D86696" w:rsidRPr="00403249" w:rsidRDefault="00D86696" w:rsidP="00AC0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551EB30" w14:textId="77777777" w:rsidR="00D86696" w:rsidRPr="00403249" w:rsidRDefault="00D86696" w:rsidP="00AC0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B846E9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853483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3C2D3A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E9FE748" w14:textId="77777777" w:rsidR="00D86696" w:rsidRPr="00403249" w:rsidRDefault="00D86696" w:rsidP="00AC0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3778A480" w14:textId="77777777" w:rsidR="00D86696" w:rsidRPr="00403249" w:rsidRDefault="00D86696" w:rsidP="00AC0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4B9932" w14:textId="77777777" w:rsidR="00D86696" w:rsidRPr="00403249" w:rsidRDefault="00D86696" w:rsidP="00AC0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40CCB6" w14:textId="77777777" w:rsidR="00D86696" w:rsidRPr="00403249" w:rsidRDefault="00D86696" w:rsidP="00AC0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FA28C7" w14:textId="77777777" w:rsidR="00D86696" w:rsidRPr="00403249" w:rsidRDefault="00D86696" w:rsidP="00AC0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696" w:rsidRPr="00403249" w14:paraId="32EAFE2E" w14:textId="77777777" w:rsidTr="00040C7F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F29D3A" w14:textId="77777777" w:rsidR="00D86696" w:rsidRPr="00403249" w:rsidRDefault="00D86696" w:rsidP="00AC0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869B7B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077642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507AC5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82CBA2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CAC744" w14:textId="77777777" w:rsidR="00D86696" w:rsidRPr="00403249" w:rsidRDefault="00D86696" w:rsidP="00AC071A">
            <w:pPr>
              <w:pStyle w:val="TableParagraph"/>
              <w:spacing w:before="76" w:line="249" w:lineRule="auto"/>
              <w:ind w:left="72"/>
              <w:rPr>
                <w:sz w:val="24"/>
                <w:szCs w:val="24"/>
              </w:rPr>
            </w:pPr>
            <w:r w:rsidRPr="00403249">
              <w:rPr>
                <w:w w:val="90"/>
                <w:sz w:val="24"/>
                <w:szCs w:val="24"/>
              </w:rPr>
              <w:t>Создать</w:t>
            </w:r>
            <w:r w:rsidRPr="00403249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403249">
              <w:rPr>
                <w:w w:val="90"/>
                <w:sz w:val="24"/>
                <w:szCs w:val="24"/>
              </w:rPr>
              <w:t>рисунок</w:t>
            </w:r>
            <w:r w:rsidRPr="00403249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403249">
              <w:rPr>
                <w:w w:val="90"/>
                <w:sz w:val="24"/>
                <w:szCs w:val="24"/>
              </w:rPr>
              <w:t>буквицы</w:t>
            </w:r>
            <w:r w:rsidRPr="00403249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403249">
              <w:rPr>
                <w:w w:val="90"/>
                <w:sz w:val="24"/>
                <w:szCs w:val="24"/>
              </w:rPr>
              <w:t>к</w:t>
            </w:r>
            <w:r w:rsidRPr="00403249">
              <w:rPr>
                <w:spacing w:val="-33"/>
                <w:w w:val="90"/>
                <w:sz w:val="24"/>
                <w:szCs w:val="24"/>
              </w:rPr>
              <w:t xml:space="preserve"> </w:t>
            </w:r>
            <w:r w:rsidRPr="00403249">
              <w:rPr>
                <w:sz w:val="24"/>
                <w:szCs w:val="24"/>
              </w:rPr>
              <w:t>выбранной</w:t>
            </w:r>
            <w:r w:rsidRPr="00403249">
              <w:rPr>
                <w:spacing w:val="-3"/>
                <w:sz w:val="24"/>
                <w:szCs w:val="24"/>
              </w:rPr>
              <w:t xml:space="preserve"> </w:t>
            </w:r>
            <w:r w:rsidRPr="00403249">
              <w:rPr>
                <w:sz w:val="24"/>
                <w:szCs w:val="24"/>
              </w:rPr>
              <w:t>сказке.;</w:t>
            </w:r>
          </w:p>
          <w:p w14:paraId="114B4523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Создать</w:t>
            </w:r>
            <w:r w:rsidRPr="0040324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поздравительную</w:t>
            </w:r>
            <w:r w:rsidRPr="00403249">
              <w:rPr>
                <w:rFonts w:ascii="Times New Roman" w:hAnsi="Times New Roman" w:cs="Times New Roman"/>
                <w:spacing w:val="-33"/>
                <w:w w:val="9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открытку,</w:t>
            </w:r>
            <w:r w:rsidRPr="0040324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совмещая</w:t>
            </w:r>
            <w:r w:rsidRPr="0040324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</w:t>
            </w:r>
            <w:r w:rsidRPr="0040324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ней</w:t>
            </w:r>
            <w:r w:rsidRPr="00403249">
              <w:rPr>
                <w:rFonts w:ascii="Times New Roman" w:hAnsi="Times New Roman" w:cs="Times New Roman"/>
                <w:spacing w:val="-33"/>
                <w:w w:val="9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рисунок с коротким</w:t>
            </w:r>
            <w:r w:rsidRPr="0040324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текстом.;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A8037E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1496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ae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9ABFF5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13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C2E2E9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3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87D45E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6696" w:rsidRPr="00403249" w14:paraId="34F4D3A9" w14:textId="77777777" w:rsidTr="00040C7F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25F0FE" w14:textId="77777777" w:rsidR="00D86696" w:rsidRPr="00403249" w:rsidRDefault="00D86696" w:rsidP="00AC0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9B28A6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734332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E5954D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9D9766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C5D13C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выяснить назначение детских игрушек; познакомить с их разнообразием на примерах поделок народного творчества; дать установку на изготовление игрушки из пластилина.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F8D8F0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932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A76FD7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0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7A604C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CD319B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6696" w:rsidRPr="00403249" w14:paraId="6D8708ED" w14:textId="77777777" w:rsidTr="00040C7F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68D7C2" w14:textId="77777777" w:rsidR="00D86696" w:rsidRPr="00403249" w:rsidRDefault="00D86696" w:rsidP="00AC0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29ED63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Посуда у тебя дома: изображаем орнаменты и эскизы украшения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посуды в традициях народных художественных промыслов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84ECD8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7EFA4E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554205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D2C929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Учить детей изображать орнаменты и эскизы украшая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посуду в традиционных  народных художественных традициях промыслов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7BD4FB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19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af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c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A665AC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0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972BB5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74AFBF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6696" w:rsidRPr="00403249" w14:paraId="6F77CA85" w14:textId="77777777" w:rsidTr="00040C7F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6E646E" w14:textId="77777777" w:rsidR="00D86696" w:rsidRPr="00403249" w:rsidRDefault="00D86696" w:rsidP="00AC0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0FC55F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13BFA1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AB4F78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14691C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11520F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Развивать фантазию, наблюдательность, художественный вкус;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3249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85B8BB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166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0CA904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BCB214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0888DF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6696" w:rsidRPr="00403249" w14:paraId="6275FE4D" w14:textId="77777777" w:rsidTr="00040C7F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A145BA" w14:textId="77777777" w:rsidR="00D86696" w:rsidRPr="00403249" w:rsidRDefault="00D86696" w:rsidP="00AC0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FCE2B1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9145EA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3402E4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5FD059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C8D95A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46FE33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cd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18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92E6AF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A8A098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25929A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6696" w:rsidRPr="00403249" w14:paraId="6B89B7DD" w14:textId="77777777" w:rsidTr="00040C7F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A9C070" w14:textId="77777777" w:rsidR="00D86696" w:rsidRPr="00403249" w:rsidRDefault="00D86696" w:rsidP="00AC0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487B2F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AA5C2B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9EA9E6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E8C9F3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98509C" w14:textId="77777777" w:rsidR="00D86696" w:rsidRPr="00B81AB8" w:rsidRDefault="00D86696" w:rsidP="00AC071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81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Воспринимать</w:t>
            </w:r>
            <w:r w:rsidRPr="00403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</w:t>
            </w:r>
            <w:r w:rsidRPr="0040324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ru-RU" w:eastAsia="ru-RU"/>
              </w:rPr>
              <w:t xml:space="preserve">и  </w:t>
            </w:r>
            <w:r w:rsidRPr="00B81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эстетически </w:t>
            </w:r>
          </w:p>
          <w:p w14:paraId="2B5948A4" w14:textId="77777777" w:rsidR="00D86696" w:rsidRPr="00B81AB8" w:rsidRDefault="00D86696" w:rsidP="00AC071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81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оценивать</w:t>
            </w:r>
            <w:r w:rsidRPr="00403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разнообразие </w:t>
            </w:r>
          </w:p>
          <w:p w14:paraId="1B44787F" w14:textId="77777777" w:rsidR="00D86696" w:rsidRPr="00B81AB8" w:rsidRDefault="00D86696" w:rsidP="00AC071A">
            <w:pPr>
              <w:shd w:val="clear" w:color="auto" w:fill="FFFFFF"/>
              <w:spacing w:after="0"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81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вариантов </w:t>
            </w:r>
            <w:r w:rsidRPr="00403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81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росписи </w:t>
            </w:r>
            <w:r w:rsidRPr="00403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81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тканей </w:t>
            </w:r>
            <w:r w:rsidRPr="00403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81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на </w:t>
            </w:r>
          </w:p>
          <w:p w14:paraId="2CCF6D77" w14:textId="77777777" w:rsidR="00D86696" w:rsidRPr="00B81AB8" w:rsidRDefault="00D86696" w:rsidP="00AC071A">
            <w:pPr>
              <w:shd w:val="clear" w:color="auto" w:fill="FFFFFF"/>
              <w:spacing w:after="0"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81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примере платка.</w:t>
            </w:r>
          </w:p>
          <w:p w14:paraId="2CA73317" w14:textId="77777777" w:rsidR="00D86696" w:rsidRPr="00BD546D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5FD06D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CB9B9E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1DFB2E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39D413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6696" w:rsidRPr="00403249" w14:paraId="0079C70D" w14:textId="77777777" w:rsidTr="00040C7F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5F86C2" w14:textId="77777777" w:rsidR="00D86696" w:rsidRPr="00403249" w:rsidRDefault="00D86696" w:rsidP="00AC0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C1827C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Твои книжки: создаем эскизы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обложки, заглавной буквицы и иллюстраций к детской книге сказок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B7D039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BBFA3E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7BE6B4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4E5A7D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Создаем эскизы обложки,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заглавной буквицы и иллюстраций к детской книге сказок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F231BF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23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1494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</w:hyperlink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24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0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6B390A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работа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780782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C4B5A7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6696" w:rsidRPr="00403249" w14:paraId="60B4E6A6" w14:textId="77777777" w:rsidTr="00040C7F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D5E91B" w14:textId="77777777" w:rsidR="00D86696" w:rsidRPr="00403249" w:rsidRDefault="00D86696" w:rsidP="00AC0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5C912B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Открытки: создаем поздравительную открытку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39F431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59BFEA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242BC2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AF6A58" w14:textId="77777777" w:rsidR="00D86696" w:rsidRPr="00403249" w:rsidRDefault="00D86696" w:rsidP="00AC071A">
            <w:pPr>
              <w:pStyle w:val="TableParagraph"/>
              <w:spacing w:before="76" w:line="249" w:lineRule="auto"/>
              <w:ind w:left="72"/>
              <w:rPr>
                <w:sz w:val="24"/>
                <w:szCs w:val="24"/>
              </w:rPr>
            </w:pPr>
            <w:r w:rsidRPr="00403249">
              <w:rPr>
                <w:w w:val="90"/>
                <w:sz w:val="24"/>
                <w:szCs w:val="24"/>
              </w:rPr>
              <w:t>Создать</w:t>
            </w:r>
            <w:r w:rsidRPr="00403249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403249">
              <w:rPr>
                <w:w w:val="90"/>
                <w:sz w:val="24"/>
                <w:szCs w:val="24"/>
              </w:rPr>
              <w:t>рисунок</w:t>
            </w:r>
            <w:r w:rsidRPr="00403249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403249">
              <w:rPr>
                <w:w w:val="90"/>
                <w:sz w:val="24"/>
                <w:szCs w:val="24"/>
              </w:rPr>
              <w:t>буквицы</w:t>
            </w:r>
            <w:r w:rsidRPr="00403249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403249">
              <w:rPr>
                <w:w w:val="90"/>
                <w:sz w:val="24"/>
                <w:szCs w:val="24"/>
              </w:rPr>
              <w:t>к</w:t>
            </w:r>
            <w:r w:rsidRPr="00403249">
              <w:rPr>
                <w:spacing w:val="-33"/>
                <w:w w:val="90"/>
                <w:sz w:val="24"/>
                <w:szCs w:val="24"/>
              </w:rPr>
              <w:t xml:space="preserve"> </w:t>
            </w:r>
            <w:r w:rsidRPr="00403249">
              <w:rPr>
                <w:sz w:val="24"/>
                <w:szCs w:val="24"/>
              </w:rPr>
              <w:t>выбранной</w:t>
            </w:r>
            <w:r w:rsidRPr="00403249">
              <w:rPr>
                <w:spacing w:val="-3"/>
                <w:sz w:val="24"/>
                <w:szCs w:val="24"/>
              </w:rPr>
              <w:t xml:space="preserve"> </w:t>
            </w:r>
            <w:r w:rsidRPr="00403249">
              <w:rPr>
                <w:sz w:val="24"/>
                <w:szCs w:val="24"/>
              </w:rPr>
              <w:t>сказке.;</w:t>
            </w:r>
          </w:p>
          <w:p w14:paraId="5B8FAD00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Создать</w:t>
            </w:r>
            <w:r w:rsidRPr="0040324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поздравительную</w:t>
            </w:r>
            <w:r w:rsidRPr="00403249">
              <w:rPr>
                <w:rFonts w:ascii="Times New Roman" w:hAnsi="Times New Roman" w:cs="Times New Roman"/>
                <w:spacing w:val="-33"/>
                <w:w w:val="9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открытку,</w:t>
            </w:r>
            <w:r w:rsidRPr="0040324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совмещая</w:t>
            </w:r>
            <w:r w:rsidRPr="0040324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</w:t>
            </w:r>
            <w:r w:rsidRPr="0040324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ней</w:t>
            </w:r>
            <w:r w:rsidRPr="00403249">
              <w:rPr>
                <w:rFonts w:ascii="Times New Roman" w:hAnsi="Times New Roman" w:cs="Times New Roman"/>
                <w:spacing w:val="-33"/>
                <w:w w:val="9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рисунок с коротким</w:t>
            </w:r>
            <w:r w:rsidRPr="0040324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текстом.;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ECC80B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14929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C32F2D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F5C1BD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165B2E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6696" w:rsidRPr="00403249" w14:paraId="74CAD626" w14:textId="77777777" w:rsidTr="00040C7F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016093" w14:textId="77777777" w:rsidR="00D86696" w:rsidRPr="00403249" w:rsidRDefault="00D86696" w:rsidP="00AC0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E29AF4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5F5B48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3DAE6D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595A32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E61EC2" w14:textId="77777777" w:rsidR="00D86696" w:rsidRPr="00945102" w:rsidRDefault="00D86696" w:rsidP="00AC071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5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Осознавать</w:t>
            </w:r>
            <w:r w:rsidRPr="00403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важную  роль художника ,его труд для создания среды человека, предметного мира в каждом доме</w:t>
            </w:r>
          </w:p>
          <w:p w14:paraId="2936D637" w14:textId="77777777" w:rsidR="00D86696" w:rsidRPr="00945102" w:rsidRDefault="00D86696" w:rsidP="00AC071A">
            <w:pPr>
              <w:shd w:val="clear" w:color="auto" w:fill="FFFFFF"/>
              <w:spacing w:after="0"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5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художника, </w:t>
            </w:r>
            <w:r w:rsidRPr="00403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945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его </w:t>
            </w:r>
            <w:r w:rsidRPr="00403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945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труда </w:t>
            </w:r>
            <w:r w:rsidRPr="00403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945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 </w:t>
            </w:r>
          </w:p>
          <w:p w14:paraId="37C4B860" w14:textId="77777777" w:rsidR="00D86696" w:rsidRPr="00945102" w:rsidRDefault="00D86696" w:rsidP="00AC071A">
            <w:pPr>
              <w:shd w:val="clear" w:color="auto" w:fill="FFFFFF"/>
              <w:spacing w:after="0"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5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создании </w:t>
            </w:r>
            <w:r w:rsidRPr="00403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945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среды </w:t>
            </w:r>
            <w:r w:rsidRPr="00403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945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человека, </w:t>
            </w:r>
          </w:p>
          <w:p w14:paraId="10E1FDCA" w14:textId="77777777" w:rsidR="00D86696" w:rsidRPr="00945102" w:rsidRDefault="00D86696" w:rsidP="00AC071A">
            <w:pPr>
              <w:shd w:val="clear" w:color="auto" w:fill="FFFFFF"/>
              <w:spacing w:after="0"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5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предметного </w:t>
            </w:r>
            <w:r w:rsidRPr="00403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945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мира </w:t>
            </w:r>
            <w:r w:rsidRPr="00403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945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 </w:t>
            </w:r>
            <w:r w:rsidRPr="00403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945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каждом </w:t>
            </w:r>
          </w:p>
          <w:p w14:paraId="48D1E9BA" w14:textId="77777777" w:rsidR="00D86696" w:rsidRPr="00945102" w:rsidRDefault="00D86696" w:rsidP="00AC071A">
            <w:pPr>
              <w:shd w:val="clear" w:color="auto" w:fill="FFFFFF"/>
              <w:spacing w:after="0"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5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доме</w:t>
            </w:r>
          </w:p>
          <w:p w14:paraId="38005904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63BD22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Инфоурок </w:t>
            </w:r>
            <w:hyperlink r:id="rId226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trud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hudozhnika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dlya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tvoego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doma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obobshenie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temy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-5544197.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5B6A31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058D0F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011D38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6696" w:rsidRPr="00403249" w14:paraId="3B880F66" w14:textId="77777777" w:rsidTr="00040C7F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8655EF" w14:textId="77777777" w:rsidR="00D86696" w:rsidRPr="00403249" w:rsidRDefault="00D86696" w:rsidP="00AC0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9B7B7A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Памятники архитектуры: виртуальное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путешествие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DCE65C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7E5EF7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0E1A33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0FE2BB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Учиться видеть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архитектурный образ, образ 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городской среды. </w:t>
            </w:r>
          </w:p>
          <w:p w14:paraId="2779EF5C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Воспринимать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4032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оценивать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эстетические достоинства старинных и современных построек родного города (села).</w:t>
            </w:r>
          </w:p>
          <w:p w14:paraId="0BE06495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Раскрывать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особенности архитектурного образа города.</w:t>
            </w:r>
          </w:p>
          <w:p w14:paraId="3A7F5889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Понимать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что памятники архитектуры – это достояние народа, которое необходимо беречь.</w:t>
            </w:r>
          </w:p>
          <w:p w14:paraId="42744048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Различать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архитектурном образе работу каждого из Братьев-Мастеров.</w:t>
            </w:r>
          </w:p>
          <w:p w14:paraId="00D2F30F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Изображать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архитектуру своих родных мест, выстраивая композицию листа, передавая в рисунке неповторимое 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своеобразие и ритмическую упорядоченность архитектурных форм.</w:t>
            </w:r>
          </w:p>
          <w:p w14:paraId="37C34551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946F71D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82EBCE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27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lastRenderedPageBreak/>
                <w:t>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35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9CF043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BA1D8B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0C4A37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6696" w:rsidRPr="00403249" w14:paraId="23B3C5E0" w14:textId="77777777" w:rsidTr="00040C7F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C399B6" w14:textId="77777777" w:rsidR="00D86696" w:rsidRPr="00403249" w:rsidRDefault="00D86696" w:rsidP="00AC0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ECDD46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F1672D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0FEB49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C2235D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D38A71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72DADB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490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42DA2E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B8C94A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0EE6AA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6696" w:rsidRPr="00403249" w14:paraId="1F9EE117" w14:textId="77777777" w:rsidTr="00040C7F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BAEC1B" w14:textId="77777777" w:rsidR="00D86696" w:rsidRPr="00403249" w:rsidRDefault="00D86696" w:rsidP="00AC0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009776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BF4090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1CC514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C17845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2FA70B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Сравнивать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анализировать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парки, скверы, бульвары с точки зрения их разного назначения и устроения (парк для отдыха, детская площадка, парк-мемориал и др.).</w:t>
            </w:r>
          </w:p>
          <w:p w14:paraId="1B27F869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719C73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8BCC7C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306951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453213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6696" w:rsidRPr="00403249" w14:paraId="4A140764" w14:textId="77777777" w:rsidTr="00040C7F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2DEF32" w14:textId="77777777" w:rsidR="00D86696" w:rsidRPr="00403249" w:rsidRDefault="00D86696" w:rsidP="00AC0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3E21B6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A02713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07C338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D90179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1A7FC2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Сравнивать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между собой ажурные ограды и другие объекты (деревянные наличники, ворота с резьбой, дымники и т.д.), выявляя в них общее и особенное.</w:t>
            </w:r>
          </w:p>
          <w:p w14:paraId="46A4189B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50D810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Инфоурок </w:t>
            </w:r>
            <w:hyperlink r:id="rId230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izo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temu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azhurnye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ogrady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-3-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-5284956.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7DAAEA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12A953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F6B895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6696" w:rsidRPr="00403249" w14:paraId="58C5A059" w14:textId="77777777" w:rsidTr="00040C7F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6C6A4E" w14:textId="77777777" w:rsidR="00D86696" w:rsidRPr="00403249" w:rsidRDefault="00D86696" w:rsidP="00AC0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373084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Волшебные фонари: создаем малые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архитектурные формы для города (фонари)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4D0D4C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03F22E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6E92D3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036067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Различать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фонари разного эмоционального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звучания.</w:t>
            </w:r>
          </w:p>
          <w:p w14:paraId="61960849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C8D38D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31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lastRenderedPageBreak/>
                <w:t>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68ABCD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93C0AB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536139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6696" w:rsidRPr="00403249" w14:paraId="3B18EDA6" w14:textId="77777777" w:rsidTr="00040C7F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A54B9A" w14:textId="77777777" w:rsidR="00D86696" w:rsidRPr="00403249" w:rsidRDefault="00D86696" w:rsidP="00AC0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52218B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DDC016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1F1017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B92531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D46C51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Уметь объяснять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связь художественного оформления витрины с профилем магазина.</w:t>
            </w:r>
          </w:p>
          <w:p w14:paraId="0E4C3D04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Фантазировать, создавать 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творческий проект оформления витрины магазина.</w:t>
            </w:r>
          </w:p>
          <w:p w14:paraId="1DCD87EA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E3DE18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Инфоурок </w:t>
            </w:r>
            <w:hyperlink r:id="rId232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izobrazitelnomu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iskusstvu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temu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vitrini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-3153933.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CC207F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94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07A9FC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112081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6696" w:rsidRPr="00403249" w14:paraId="6695DD17" w14:textId="77777777" w:rsidTr="00040C7F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61CBA7" w14:textId="77777777" w:rsidR="00D86696" w:rsidRPr="00403249" w:rsidRDefault="00D86696" w:rsidP="00AC0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CE910C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9F48DB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BAEF0C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717201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2F779C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Уметь видеть образ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 облике машины. Характеризовать, сравнивать, обсуждать разные формы автомобилей и их украшение.</w:t>
            </w:r>
          </w:p>
          <w:p w14:paraId="210CA76A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Видеть, сопоставлять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объяснять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связь природных форм с инженерными конструкциями и образным решением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различных видов транспорта.</w:t>
            </w:r>
          </w:p>
          <w:p w14:paraId="7D7F5E34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Фантазировать, создавать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образы фантастических машин.</w:t>
            </w:r>
          </w:p>
          <w:p w14:paraId="1A4DE2C9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Обрести новые навыки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 конструировании из бумаги.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01F018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33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ba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c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648F9B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94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E5DA58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F61BD0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6696" w:rsidRPr="00403249" w14:paraId="5B3680E0" w14:textId="77777777" w:rsidTr="00040C7F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4FB62A" w14:textId="77777777" w:rsidR="00D86696" w:rsidRPr="00403249" w:rsidRDefault="00D86696" w:rsidP="00AC0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0C37EE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CA9B06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AA0EDF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0944BF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9F3504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Осознавать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уметь объяснять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важную и всем очень нужную работу художника и Мастеров Постройки, Украшения и Изображения в создании облика города.</w:t>
            </w:r>
          </w:p>
          <w:p w14:paraId="34C1CE4B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Создавать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 отдельных детских работ, выполненных в течение четверти, коллективную композицию.</w:t>
            </w:r>
          </w:p>
          <w:p w14:paraId="0A13E60C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Овладевать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приемами коллективной творческой деятельности.</w:t>
            </w:r>
          </w:p>
          <w:p w14:paraId="386D02D2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Участвовать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образовательной занимательной игре в качестве экскурсоводов.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120F6D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34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bd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46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E699F8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94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ADA2F9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52092A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6696" w:rsidRPr="00403249" w14:paraId="18EB17EF" w14:textId="77777777" w:rsidTr="00040C7F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FAEB83" w14:textId="77777777" w:rsidR="00D86696" w:rsidRPr="00403249" w:rsidRDefault="00D86696" w:rsidP="00AC0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29EE23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A17D9F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5D0C7D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B4D514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5F268C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Сравнивать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объекты, элементы театрально-сценического мира, видеть в них интересные выразительные решения, превращения простых материалов в яркие образы.</w:t>
            </w:r>
          </w:p>
          <w:p w14:paraId="4B56B13C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Понимать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уметь объяснять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роль циркого художника в создании спектакля.</w:t>
            </w:r>
          </w:p>
          <w:p w14:paraId="57DA259C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Создавать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«Цирк на столе» – картонный макет с объемными (лепными, конструктивными) или плоскостными (расписными) декорациями и бумажными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фигурками персонажей сказки для игры в спектакль.</w:t>
            </w:r>
          </w:p>
          <w:p w14:paraId="66E1B134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Овладевать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навыками создания объемно-пространственной композиции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58086E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35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19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485D6B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94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34BCA5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35D9A3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6696" w:rsidRPr="00403249" w14:paraId="63346B8B" w14:textId="77777777" w:rsidTr="00040C7F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01FDE0" w14:textId="77777777" w:rsidR="00D86696" w:rsidRPr="00403249" w:rsidRDefault="00D86696" w:rsidP="00AC0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7529E0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D47CB9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C192E7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2DB5FC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AB4702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Сравнивать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объекты, элементы театрально-сценического мира, видеть в них интересные выразительные решения, превращения простых материалов в яркие образы.</w:t>
            </w:r>
          </w:p>
          <w:p w14:paraId="1ACFF5FD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Понимать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уметь объяснять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роль театрального художника в создании спектакля.</w:t>
            </w:r>
          </w:p>
          <w:p w14:paraId="371CB1B8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Создавать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«Театр на столе» – картонный макет с объемными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(лепными, конструктивными) или плоскостными (расписными) декорациями и бумажными фигурками персонажей сказки для игры в спектакль.</w:t>
            </w:r>
          </w:p>
          <w:p w14:paraId="62DAAC45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Овладевать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навыками создания объемно-пространственной композиции.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0FB764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36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45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FB7FD9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94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647FE0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8A7843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6696" w:rsidRPr="00403249" w14:paraId="621D4E8D" w14:textId="77777777" w:rsidTr="00040C7F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0E9F17" w14:textId="77777777" w:rsidR="00D86696" w:rsidRPr="00403249" w:rsidRDefault="00D86696" w:rsidP="00AC0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FA2F43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F40B8F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6C4E34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011866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11F664" w14:textId="77777777" w:rsidR="00D86696" w:rsidRPr="00403249" w:rsidRDefault="00D86696" w:rsidP="00AC071A">
            <w:pPr>
              <w:tabs>
                <w:tab w:val="left" w:pos="317"/>
                <w:tab w:val="left" w:pos="42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Иметь представление 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разных видах кукол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(перчаточные, тростевые, марионетки) и их истории, о кукольном театре в наши дни.</w:t>
            </w:r>
          </w:p>
          <w:p w14:paraId="7026458C" w14:textId="77777777" w:rsidR="00D86696" w:rsidRPr="00403249" w:rsidRDefault="00D86696" w:rsidP="00AC071A">
            <w:pPr>
              <w:tabs>
                <w:tab w:val="left" w:pos="317"/>
                <w:tab w:val="left" w:pos="42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Придумывать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создавать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выразительную куклу (характерную головку куклы,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характерные детали костюма, соответствующие сказочному персонажу);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применять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для работы пластилин, бумагу, нитки, ножницы, куски ткани.</w:t>
            </w:r>
          </w:p>
          <w:p w14:paraId="0747095E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Использовать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куклу для игры в кукольный спектакль.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3F1837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37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7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90D13E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48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B81A81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DD9EAE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6696" w:rsidRPr="00403249" w14:paraId="294D40DF" w14:textId="77777777" w:rsidTr="00040C7F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5B7328" w14:textId="77777777" w:rsidR="00D86696" w:rsidRPr="00403249" w:rsidRDefault="00D86696" w:rsidP="00AC0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5D89A4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7636AF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1CDD2D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5DB5BB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D118B1E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Отмечать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характер, настроение, выраженные в маске, а также выразительность формы и декора, созвучные образу.</w:t>
            </w:r>
          </w:p>
          <w:p w14:paraId="6512E2FA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Объяснять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роль маски в театре и на празднике.</w:t>
            </w:r>
          </w:p>
          <w:p w14:paraId="209A6BEF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Конструировать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выразительные и острохарактерные маски к театральному представлению или празднику.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2B84DE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14996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9518B5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48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E1AC5A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9DAEF1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6696" w:rsidRPr="00403249" w14:paraId="5D61423F" w14:textId="77777777" w:rsidTr="00040C7F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BE8561" w14:textId="77777777" w:rsidR="00D86696" w:rsidRPr="00403249" w:rsidRDefault="00D86696" w:rsidP="00AC0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0F8FF7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12B345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745547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F85E43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44DF2C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Иметь представление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 назначение театральной афиши, плаката (привлекает внимание, сообщает название, лаконично рассказывает о самом спектакле).</w:t>
            </w:r>
          </w:p>
          <w:p w14:paraId="0032629F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Уметь видеть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определять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 афишах-плакатах изображение, украшение и постройку.</w:t>
            </w:r>
          </w:p>
          <w:p w14:paraId="27FE13C1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Иметь творческий опыт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создания эскиза афиши к спектаклю или цирковому представлению;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добиваться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образного единства изображения и текста.</w:t>
            </w:r>
          </w:p>
          <w:p w14:paraId="59488A1C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Осваивать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навыки лаконичного, декоративно-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обобщенного изображения (в процессе создания афиши или плаката).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E748D6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39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14982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E20C77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48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04F917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D4A240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6696" w:rsidRPr="00403249" w14:paraId="586FF46E" w14:textId="77777777" w:rsidTr="00040C7F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375249" w14:textId="77777777" w:rsidR="00D86696" w:rsidRPr="00403249" w:rsidRDefault="00D86696" w:rsidP="00AC0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5CADD6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85B333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3877CF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58F03B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04CB77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Объяснять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работу художника по созданию облика праздничного города.</w:t>
            </w:r>
          </w:p>
          <w:p w14:paraId="30FE91BD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Фантазировать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 том, как можно украсить город к празднику Победы (9 Мая), Нового года или на Масленицу, сделав его нарядным, красочным, необычным.</w:t>
            </w:r>
          </w:p>
          <w:p w14:paraId="3129BCBA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Создавать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рисунке проект оформления праздника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3A06D6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626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24FC5C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48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F22D3D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BE5282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6696" w:rsidRPr="00403249" w14:paraId="4AA755E0" w14:textId="77777777" w:rsidTr="00040C7F">
        <w:trPr>
          <w:gridAfter w:val="1"/>
          <w:wAfter w:w="96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010A6F" w14:textId="77777777" w:rsidR="00D86696" w:rsidRPr="00403249" w:rsidRDefault="00D86696" w:rsidP="00AC0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FA226E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07DB8F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7ED1B2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3F5DDA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0032E8" w14:textId="77777777" w:rsidR="00D86696" w:rsidRPr="00403249" w:rsidRDefault="00D86696" w:rsidP="00AC071A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Понимать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роль праздничного оформления для организации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Изображать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натюрморт по представлению с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ярко выраженным настроением (радостное, праздничное, грустное и т.д.).</w:t>
            </w:r>
          </w:p>
          <w:p w14:paraId="23ADEFC2" w14:textId="77777777" w:rsidR="00D86696" w:rsidRPr="00403249" w:rsidRDefault="00D86696" w:rsidP="00AC071A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Развивать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живописные и композиционные навыки.</w:t>
            </w:r>
          </w:p>
          <w:p w14:paraId="62D3BA85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Знать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имена нескольких художников, работавших в жанре натюрморта.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A7605F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Инфоурок </w:t>
            </w:r>
            <w:hyperlink r:id="rId241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izo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shkolniy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prazdnik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lastRenderedPageBreak/>
                <w:t>karnaval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-3417521.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291779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  <w:tc>
          <w:tcPr>
            <w:tcW w:w="948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763347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9A1F17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6696" w:rsidRPr="00403249" w14:paraId="22A20221" w14:textId="77777777" w:rsidTr="00040C7F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9645C6" w14:textId="77777777" w:rsidR="00D86696" w:rsidRPr="00403249" w:rsidRDefault="00D86696" w:rsidP="00AC0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FF76C6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7C6C76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59BF4F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0D2EBD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C6D7DB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Понимать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объяснять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роль художественного музея, учиться понимать, что великие произведения искусства являются национальным достоянием.</w:t>
            </w:r>
          </w:p>
          <w:p w14:paraId="7F53EC88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Иметь представление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называть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самые значительные музеи искусств России – Государственную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Третьяковскую галерею, Государственный русский музей, Эрмитаж, Музей изобразительных искусств имени А.С. Пушкина.</w:t>
            </w:r>
          </w:p>
          <w:p w14:paraId="51A626E6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Иметь представление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 самых разных видах музеев и роли художника в создании их экспозиций.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2F2B61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Инфоурок </w:t>
            </w:r>
            <w:hyperlink r:id="rId242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izobrazitelnomu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iskusstvu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temu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muzey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zhizni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goroda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-3161525.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A022AC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94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5EF2D4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96A0C1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6696" w:rsidRPr="00403249" w14:paraId="34F724CE" w14:textId="77777777" w:rsidTr="00040C7F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3862C3" w14:textId="77777777" w:rsidR="00D86696" w:rsidRPr="00403249" w:rsidRDefault="00D86696" w:rsidP="00AC0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31A436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758F7F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0ED9D8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C82415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1D3A0F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Иметь представление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что картина – это особый мир, созданный художником, наполненный его мыслями, чувствами и переживаниями.</w:t>
            </w:r>
          </w:p>
          <w:p w14:paraId="6F4911CF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Рассуждать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творческой работе зрителя, о своем опыте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3D3386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71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EE894E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94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161ED8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AA366E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6696" w:rsidRPr="00403249" w14:paraId="23CE0D7B" w14:textId="77777777" w:rsidTr="00040C7F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4BBCA5" w14:textId="77777777" w:rsidR="00D86696" w:rsidRPr="00403249" w:rsidRDefault="00D86696" w:rsidP="00AC0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90B632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AA751B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5B5796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3BF9F8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F18F30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0EF416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0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</w:hyperlink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45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ca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48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B6CD0E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94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E55C7D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1A0F6A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6696" w:rsidRPr="00403249" w14:paraId="739BEB11" w14:textId="77777777" w:rsidTr="00040C7F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E7F576" w14:textId="77777777" w:rsidR="00D86696" w:rsidRPr="00403249" w:rsidRDefault="00D86696" w:rsidP="00AC0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C0782D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Картина-пейзаж: рисуем пейзаж,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отображаем состояние природы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CF14AF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598293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F304C3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0A91FE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Иметь представление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об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изобразительном жанре – портрете и нескольких известных картинах-портретах.</w:t>
            </w:r>
          </w:p>
          <w:p w14:paraId="3E8F9F5B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Рассказывать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об изображенном на портрете человеке (какой он, каков его внутренний мир, особенности его характера).</w:t>
            </w:r>
          </w:p>
          <w:p w14:paraId="26E136FC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Создавать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портрет из дорогих, хорошо знакомых людей (родители, одноклассник, автопортрет) по представлению, используя выразительные возможности цвета.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071B9E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46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149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3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</w:hyperlink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47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890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BB4D79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работа</w:t>
            </w:r>
          </w:p>
        </w:tc>
        <w:tc>
          <w:tcPr>
            <w:tcW w:w="994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97E2F6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EAE68F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6696" w:rsidRPr="00403249" w14:paraId="1F66C643" w14:textId="77777777" w:rsidTr="00040C7F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95D354" w14:textId="77777777" w:rsidR="00D86696" w:rsidRPr="00403249" w:rsidRDefault="00D86696" w:rsidP="00AC0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D90392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6AF1E0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CDDF56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FDD297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84B783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80C91A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149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eb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0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AF99E0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94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AEFF64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887113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6696" w:rsidRPr="00403249" w14:paraId="3424D696" w14:textId="77777777" w:rsidTr="00040C7F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D0C272" w14:textId="77777777" w:rsidR="00D86696" w:rsidRPr="00403249" w:rsidRDefault="00D86696" w:rsidP="00AC0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C05B8B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84ABF4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C57BEC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2FBCC4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696F3E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DD654D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Мультиурок </w:t>
            </w:r>
            <w:hyperlink r:id="rId249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multiurok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files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prezentatsiia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portret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-1.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843BA0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94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F03E51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93976C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6696" w:rsidRPr="00403249" w14:paraId="68803C66" w14:textId="77777777" w:rsidTr="00040C7F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4915DB" w14:textId="77777777" w:rsidR="00D86696" w:rsidRPr="00403249" w:rsidRDefault="00D86696" w:rsidP="00AC0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D8327A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Картина-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натюрморт: рисуем натюрморт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152379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FEB8CB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041A71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771A98" w14:textId="77777777" w:rsidR="00D86696" w:rsidRPr="00403249" w:rsidRDefault="00D86696" w:rsidP="00AC071A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Воспринимать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картину-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натюрморт как своеобразный рассказ о человеке – хозяине вещей, о времени, в котором он живет, его интересах.</w:t>
            </w:r>
          </w:p>
          <w:p w14:paraId="0F44263E" w14:textId="77777777" w:rsidR="00D86696" w:rsidRPr="00403249" w:rsidRDefault="00D86696" w:rsidP="00AC071A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Понимать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что в натюрморте важную роль играет настроение, которое художник передает цветом.</w:t>
            </w:r>
          </w:p>
          <w:p w14:paraId="447BD704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F47AA9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ЦОК </w:t>
            </w:r>
            <w:hyperlink r:id="rId250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149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abe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1286CE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Практич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еская работа</w:t>
            </w:r>
          </w:p>
        </w:tc>
        <w:tc>
          <w:tcPr>
            <w:tcW w:w="994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CA4568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D585F1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6696" w:rsidRPr="00403249" w14:paraId="70677615" w14:textId="77777777" w:rsidTr="00040C7F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9A0AB2" w14:textId="77777777" w:rsidR="00D86696" w:rsidRPr="00403249" w:rsidRDefault="00D86696" w:rsidP="00AC0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9908E3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F6A51C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29094E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56988E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27414B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Иметь представление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что картина – это особый мир, созданный художником, наполненный его мыслями, чувствами и переживаниями.</w:t>
            </w:r>
          </w:p>
          <w:p w14:paraId="4F00E5E9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Рассуждать</w:t>
            </w: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творческой работе зрителя, о своем опыте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810BA9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Инфоурок </w:t>
            </w:r>
            <w:hyperlink r:id="rId251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izobrazitelnomu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iskusstvu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temu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kartini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istoricheskie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i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bitovie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-3136217.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A94171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94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404704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F162C8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6696" w:rsidRPr="00403249" w14:paraId="07DC2695" w14:textId="77777777" w:rsidTr="00040C7F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2A0541" w14:textId="77777777" w:rsidR="00D86696" w:rsidRPr="00403249" w:rsidRDefault="00D86696" w:rsidP="00AC0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1871BF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D06BC6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C37E65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D4D604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230B74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Рассуждать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эстетически относиться к произведению скульптуры,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объяснять значение окружающего пространства для восприятия скульптуры.</w:t>
            </w:r>
          </w:p>
          <w:p w14:paraId="6A7B3D3A" w14:textId="77777777" w:rsidR="00D86696" w:rsidRPr="00D86696" w:rsidRDefault="00D86696" w:rsidP="00AC0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8669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Объяснять</w:t>
            </w:r>
            <w:r w:rsidRPr="00D8669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роль скульптурных памятников.</w:t>
            </w:r>
          </w:p>
          <w:p w14:paraId="14E8BCFB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Называть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несколько знакомых памятников и их авторов,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уметь рассуждать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 созданных образах.</w:t>
            </w:r>
          </w:p>
          <w:p w14:paraId="3FA693AB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Называть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виды скульптуры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7BE095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52" w:history="1"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40324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acca</w:t>
              </w:r>
            </w:hyperlink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63AFAF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94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57BAA5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A01F43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6696" w:rsidRPr="00403249" w14:paraId="65CA7EAB" w14:textId="77777777" w:rsidTr="00040C7F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C0E26B" w14:textId="77777777" w:rsidR="00D86696" w:rsidRPr="00403249" w:rsidRDefault="00D86696" w:rsidP="00AC0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BAF6DE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9D6DE0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8D124D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03EB56" w14:textId="77777777" w:rsidR="00D86696" w:rsidRPr="00403249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683A80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Участвовать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 организации выставки детского художественного творчества, </w:t>
            </w: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проявлять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творческую активность.</w:t>
            </w:r>
          </w:p>
          <w:p w14:paraId="0B992ECC" w14:textId="77777777" w:rsidR="00D86696" w:rsidRPr="00403249" w:rsidRDefault="00D86696" w:rsidP="00AC0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Проводить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экскурсии по выставке детских работ.</w:t>
            </w:r>
          </w:p>
          <w:p w14:paraId="0EA509FA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Понимать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роль художника в жизни каждого </w:t>
            </w:r>
            <w:r w:rsidRPr="004032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человека и рассказывать о ней.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7C6255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D53EA7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994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D17C89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A374F4" w14:textId="77777777" w:rsidR="00D86696" w:rsidRPr="00403249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6696" w:rsidRPr="00B236C6" w14:paraId="482B81AB" w14:textId="77777777" w:rsidTr="00040C7F">
        <w:trPr>
          <w:trHeight w:val="144"/>
        </w:trPr>
        <w:tc>
          <w:tcPr>
            <w:tcW w:w="29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6A51A5" w14:textId="77777777" w:rsidR="00D86696" w:rsidRPr="00B236C6" w:rsidRDefault="00D86696" w:rsidP="00AC071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236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CAF385" w14:textId="77777777" w:rsidR="00D86696" w:rsidRPr="00B236C6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6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B236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ED0139" w14:textId="77777777" w:rsidR="00D86696" w:rsidRPr="00B236C6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6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549B42" w14:textId="77777777" w:rsidR="00D86696" w:rsidRPr="00B236C6" w:rsidRDefault="00D86696" w:rsidP="00AC0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6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6950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D50B9E" w14:textId="77777777" w:rsidR="00D86696" w:rsidRPr="00B236C6" w:rsidRDefault="00D86696" w:rsidP="00AC07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81A4BB9" w14:textId="77777777" w:rsidR="00B236C6" w:rsidRDefault="00B236C6" w:rsidP="00B236C6">
      <w:pPr>
        <w:pStyle w:val="a5"/>
        <w:spacing w:before="66"/>
        <w:ind w:left="0" w:right="4256"/>
        <w:rPr>
          <w:b/>
        </w:rPr>
      </w:pPr>
    </w:p>
    <w:p w14:paraId="33D7C070" w14:textId="77777777" w:rsidR="007F54F5" w:rsidRPr="00B236C6" w:rsidRDefault="007F54F5" w:rsidP="00B236C6">
      <w:pPr>
        <w:pStyle w:val="a5"/>
        <w:spacing w:before="66"/>
        <w:ind w:left="0" w:right="4256"/>
        <w:rPr>
          <w:b/>
        </w:rPr>
      </w:pPr>
      <w:r w:rsidRPr="00B236C6">
        <w:rPr>
          <w:b/>
        </w:rPr>
        <w:t>Поурочное планирование  «Изобразительное искусство (ИЗО)» для 4 класса</w:t>
      </w:r>
    </w:p>
    <w:p w14:paraId="76FE666B" w14:textId="77777777" w:rsidR="007F54F5" w:rsidRPr="007F54F5" w:rsidRDefault="007F54F5" w:rsidP="007F54F5">
      <w:pPr>
        <w:spacing w:before="8"/>
        <w:rPr>
          <w:b/>
          <w:sz w:val="19"/>
          <w:lang w:val="ru-RU"/>
        </w:rPr>
      </w:pPr>
    </w:p>
    <w:tbl>
      <w:tblPr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1"/>
        <w:gridCol w:w="850"/>
        <w:gridCol w:w="990"/>
        <w:gridCol w:w="3122"/>
        <w:gridCol w:w="711"/>
        <w:gridCol w:w="2411"/>
        <w:gridCol w:w="2551"/>
        <w:gridCol w:w="2128"/>
      </w:tblGrid>
      <w:tr w:rsidR="007F54F5" w:rsidRPr="00E4634D" w14:paraId="1DFDC350" w14:textId="77777777" w:rsidTr="00B236C6">
        <w:trPr>
          <w:trHeight w:val="2069"/>
        </w:trPr>
        <w:tc>
          <w:tcPr>
            <w:tcW w:w="711" w:type="dxa"/>
          </w:tcPr>
          <w:p w14:paraId="18AC1FFE" w14:textId="77777777" w:rsidR="007F54F5" w:rsidRPr="00040C7F" w:rsidRDefault="007F54F5" w:rsidP="00AC071A">
            <w:pPr>
              <w:pStyle w:val="TableParagraph"/>
              <w:spacing w:before="2" w:line="237" w:lineRule="auto"/>
              <w:ind w:left="105" w:right="153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№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pacing w:val="-1"/>
                <w:sz w:val="24"/>
                <w:szCs w:val="24"/>
              </w:rPr>
              <w:t>урок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14:paraId="1E541656" w14:textId="77777777" w:rsidR="007F54F5" w:rsidRPr="00040C7F" w:rsidRDefault="007F54F5" w:rsidP="00AC071A">
            <w:pPr>
              <w:pStyle w:val="TableParagraph"/>
              <w:ind w:left="110" w:right="85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Плани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руема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я</w:t>
            </w:r>
            <w:r w:rsidRPr="00040C7F">
              <w:rPr>
                <w:b/>
                <w:spacing w:val="2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дата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провед</w:t>
            </w:r>
            <w:r w:rsidRPr="00040C7F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ения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990" w:type="dxa"/>
          </w:tcPr>
          <w:p w14:paraId="1AE9AA86" w14:textId="77777777" w:rsidR="007F54F5" w:rsidRPr="00040C7F" w:rsidRDefault="007F54F5" w:rsidP="00AC071A">
            <w:pPr>
              <w:pStyle w:val="TableParagraph"/>
              <w:ind w:left="104" w:right="142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Фактич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еская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дата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проведе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ния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3122" w:type="dxa"/>
          </w:tcPr>
          <w:p w14:paraId="113FA2E3" w14:textId="77777777" w:rsidR="007F54F5" w:rsidRPr="00040C7F" w:rsidRDefault="007F54F5" w:rsidP="00AC071A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711" w:type="dxa"/>
          </w:tcPr>
          <w:p w14:paraId="51588786" w14:textId="77777777" w:rsidR="007F54F5" w:rsidRPr="00040C7F" w:rsidRDefault="007F54F5" w:rsidP="00AC071A">
            <w:pPr>
              <w:pStyle w:val="TableParagraph"/>
              <w:ind w:left="108" w:right="104"/>
              <w:rPr>
                <w:b/>
                <w:sz w:val="24"/>
                <w:szCs w:val="24"/>
              </w:rPr>
            </w:pPr>
            <w:r w:rsidRPr="00040C7F">
              <w:rPr>
                <w:b/>
                <w:spacing w:val="-1"/>
                <w:sz w:val="24"/>
                <w:szCs w:val="24"/>
              </w:rPr>
              <w:t>Коли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чест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во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часо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411" w:type="dxa"/>
          </w:tcPr>
          <w:p w14:paraId="4C540E33" w14:textId="77777777" w:rsidR="007F54F5" w:rsidRPr="00040C7F" w:rsidRDefault="00B236C6" w:rsidP="00AC071A">
            <w:pPr>
              <w:pStyle w:val="TableParagraph"/>
              <w:spacing w:before="2" w:line="237" w:lineRule="auto"/>
              <w:ind w:left="107" w:right="98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Формирование</w:t>
            </w:r>
            <w:r w:rsidR="007F54F5" w:rsidRPr="00040C7F">
              <w:rPr>
                <w:b/>
                <w:sz w:val="24"/>
                <w:szCs w:val="24"/>
              </w:rPr>
              <w:t xml:space="preserve"> функциональной грамотности</w:t>
            </w:r>
          </w:p>
        </w:tc>
        <w:tc>
          <w:tcPr>
            <w:tcW w:w="2551" w:type="dxa"/>
          </w:tcPr>
          <w:p w14:paraId="4FB1914B" w14:textId="77777777" w:rsidR="007F54F5" w:rsidRPr="00040C7F" w:rsidRDefault="007F54F5" w:rsidP="00AC071A">
            <w:pPr>
              <w:pStyle w:val="TableParagraph"/>
              <w:ind w:left="101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ЦОР</w:t>
            </w:r>
          </w:p>
        </w:tc>
        <w:tc>
          <w:tcPr>
            <w:tcW w:w="2128" w:type="dxa"/>
          </w:tcPr>
          <w:p w14:paraId="6A1FD11F" w14:textId="77777777" w:rsidR="007F54F5" w:rsidRPr="00040C7F" w:rsidRDefault="007F54F5" w:rsidP="00AC071A">
            <w:pPr>
              <w:pStyle w:val="TableParagraph"/>
              <w:ind w:left="105" w:right="713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Контроль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(проверяемые</w:t>
            </w:r>
            <w:r w:rsidRPr="00040C7F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элементы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содержания)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(ПУ. ПЭС</w:t>
            </w:r>
          </w:p>
          <w:p w14:paraId="61A67B29" w14:textId="77777777" w:rsidR="007F54F5" w:rsidRPr="00040C7F" w:rsidRDefault="007F54F5" w:rsidP="00AC071A">
            <w:pPr>
              <w:pStyle w:val="TableParagraph"/>
              <w:ind w:left="105" w:right="89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Предметные умения.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Проверяемые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элементы</w:t>
            </w:r>
          </w:p>
          <w:p w14:paraId="4ACFB91F" w14:textId="77777777" w:rsidR="007F54F5" w:rsidRPr="00040C7F" w:rsidRDefault="007F54F5" w:rsidP="00AC071A">
            <w:pPr>
              <w:pStyle w:val="TableParagraph"/>
              <w:spacing w:line="210" w:lineRule="exact"/>
              <w:ind w:left="105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содержания)</w:t>
            </w:r>
          </w:p>
        </w:tc>
      </w:tr>
      <w:tr w:rsidR="007F54F5" w:rsidRPr="00040C7F" w14:paraId="72BA2029" w14:textId="77777777" w:rsidTr="00B236C6">
        <w:trPr>
          <w:trHeight w:val="278"/>
        </w:trPr>
        <w:tc>
          <w:tcPr>
            <w:tcW w:w="711" w:type="dxa"/>
          </w:tcPr>
          <w:p w14:paraId="2B3AA0DE" w14:textId="77777777" w:rsidR="007F54F5" w:rsidRPr="00040C7F" w:rsidRDefault="007F54F5" w:rsidP="00AC071A">
            <w:pPr>
              <w:pStyle w:val="TableParagraph"/>
              <w:ind w:left="4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033A1F19" w14:textId="77777777" w:rsidR="007F54F5" w:rsidRPr="00040C7F" w:rsidRDefault="007F54F5" w:rsidP="00AC071A">
            <w:pPr>
              <w:pStyle w:val="TableParagraph"/>
              <w:ind w:left="8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14:paraId="67C7A944" w14:textId="77777777" w:rsidR="007F54F5" w:rsidRPr="00040C7F" w:rsidRDefault="007F54F5" w:rsidP="00AC071A">
            <w:pPr>
              <w:pStyle w:val="TableParagraph"/>
              <w:ind w:left="2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122" w:type="dxa"/>
          </w:tcPr>
          <w:p w14:paraId="71B595D5" w14:textId="77777777" w:rsidR="007F54F5" w:rsidRPr="00040C7F" w:rsidRDefault="007F54F5" w:rsidP="00AC071A">
            <w:pPr>
              <w:pStyle w:val="TableParagraph"/>
              <w:ind w:left="10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</w:tcPr>
          <w:p w14:paraId="5E41EE15" w14:textId="77777777" w:rsidR="007F54F5" w:rsidRPr="00040C7F" w:rsidRDefault="007F54F5" w:rsidP="00AC071A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411" w:type="dxa"/>
          </w:tcPr>
          <w:p w14:paraId="22579670" w14:textId="77777777" w:rsidR="007F54F5" w:rsidRPr="00040C7F" w:rsidRDefault="007F54F5" w:rsidP="00AC071A">
            <w:pPr>
              <w:pStyle w:val="TableParagraph"/>
              <w:ind w:left="8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14:paraId="1533155D" w14:textId="77777777" w:rsidR="007F54F5" w:rsidRPr="00040C7F" w:rsidRDefault="007F54F5" w:rsidP="00AC071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128" w:type="dxa"/>
          </w:tcPr>
          <w:p w14:paraId="63C75FFC" w14:textId="77777777" w:rsidR="007F54F5" w:rsidRPr="00040C7F" w:rsidRDefault="007F54F5" w:rsidP="00AC071A">
            <w:pPr>
              <w:pStyle w:val="TableParagraph"/>
              <w:ind w:right="1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8</w:t>
            </w:r>
          </w:p>
        </w:tc>
      </w:tr>
      <w:tr w:rsidR="007F54F5" w:rsidRPr="00040C7F" w14:paraId="72A5F54E" w14:textId="77777777" w:rsidTr="00B236C6">
        <w:trPr>
          <w:trHeight w:val="2418"/>
        </w:trPr>
        <w:tc>
          <w:tcPr>
            <w:tcW w:w="711" w:type="dxa"/>
            <w:tcBorders>
              <w:bottom w:val="nil"/>
            </w:tcBorders>
          </w:tcPr>
          <w:p w14:paraId="6970A806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21EAD402" w14:textId="77777777" w:rsidR="007F54F5" w:rsidRPr="00040C7F" w:rsidRDefault="007F54F5" w:rsidP="00AC07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48D424CC" w14:textId="77777777" w:rsidR="007F54F5" w:rsidRPr="00040C7F" w:rsidRDefault="007F54F5" w:rsidP="00AC071A">
            <w:pPr>
              <w:pStyle w:val="TableParagraph"/>
              <w:spacing w:before="1"/>
              <w:ind w:left="4"/>
              <w:jc w:val="center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1</w:t>
            </w:r>
          </w:p>
          <w:p w14:paraId="0D94784F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13D82C25" w14:textId="77777777" w:rsidR="007F54F5" w:rsidRPr="00040C7F" w:rsidRDefault="007F54F5" w:rsidP="00AC07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14:paraId="672238D1" w14:textId="77777777" w:rsidR="007F54F5" w:rsidRPr="00040C7F" w:rsidRDefault="007F54F5" w:rsidP="00AC071A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2</w:t>
            </w:r>
          </w:p>
          <w:p w14:paraId="26EA9EAA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11D5B973" w14:textId="77777777" w:rsidR="007F54F5" w:rsidRPr="00040C7F" w:rsidRDefault="007F54F5" w:rsidP="00AC07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14:paraId="4F383483" w14:textId="77777777" w:rsidR="007F54F5" w:rsidRPr="00040C7F" w:rsidRDefault="007F54F5" w:rsidP="00AC071A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Merge w:val="restart"/>
          </w:tcPr>
          <w:p w14:paraId="3A436739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0" w:type="dxa"/>
            <w:vMerge w:val="restart"/>
          </w:tcPr>
          <w:p w14:paraId="46DBC32F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22" w:type="dxa"/>
            <w:vMerge w:val="restart"/>
          </w:tcPr>
          <w:p w14:paraId="77DBB4DE" w14:textId="77777777" w:rsidR="007F54F5" w:rsidRPr="00040C7F" w:rsidRDefault="007F54F5" w:rsidP="00AC071A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Модуль</w:t>
            </w:r>
            <w:r w:rsidRPr="00040C7F">
              <w:rPr>
                <w:b/>
                <w:spacing w:val="48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«Графика»</w:t>
            </w:r>
          </w:p>
          <w:p w14:paraId="42B69DD6" w14:textId="77777777" w:rsidR="007F54F5" w:rsidRPr="00040C7F" w:rsidRDefault="007F54F5" w:rsidP="00AC07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72D1F7E0" w14:textId="77777777" w:rsidR="007F54F5" w:rsidRPr="00040C7F" w:rsidRDefault="007F54F5" w:rsidP="00AC071A">
            <w:pPr>
              <w:pStyle w:val="TableParagraph"/>
              <w:spacing w:before="1"/>
              <w:ind w:left="108" w:right="251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Правила</w:t>
            </w:r>
            <w:r w:rsidRPr="00040C7F">
              <w:rPr>
                <w:spacing w:val="-6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линейной</w:t>
            </w:r>
            <w:r w:rsidRPr="00040C7F">
              <w:rPr>
                <w:spacing w:val="-5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</w:t>
            </w:r>
            <w:r w:rsidRPr="00040C7F">
              <w:rPr>
                <w:spacing w:val="-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воздушной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перспективы.==</w:t>
            </w:r>
          </w:p>
          <w:p w14:paraId="7C1F441B" w14:textId="77777777" w:rsidR="007F54F5" w:rsidRPr="00040C7F" w:rsidRDefault="007F54F5" w:rsidP="00AC07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14:paraId="5684CA33" w14:textId="77777777" w:rsidR="007F54F5" w:rsidRPr="00040C7F" w:rsidRDefault="007F54F5" w:rsidP="00AC071A">
            <w:pPr>
              <w:pStyle w:val="TableParagraph"/>
              <w:ind w:left="108" w:right="717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Рисунок</w:t>
            </w:r>
            <w:r w:rsidRPr="00040C7F">
              <w:rPr>
                <w:spacing w:val="-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фигуры</w:t>
            </w:r>
            <w:r w:rsidRPr="00040C7F">
              <w:rPr>
                <w:spacing w:val="-5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человека: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основные</w:t>
            </w:r>
            <w:r w:rsidRPr="00040C7F">
              <w:rPr>
                <w:spacing w:val="-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пропорции.</w:t>
            </w:r>
          </w:p>
          <w:p w14:paraId="3F4DF340" w14:textId="77777777" w:rsidR="007F54F5" w:rsidRPr="00040C7F" w:rsidRDefault="007F54F5" w:rsidP="00AC07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14:paraId="2C79A73B" w14:textId="77777777" w:rsidR="007F54F5" w:rsidRPr="00040C7F" w:rsidRDefault="007F54F5" w:rsidP="00AC071A">
            <w:pPr>
              <w:pStyle w:val="TableParagraph"/>
              <w:ind w:left="108" w:right="134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Графическое</w:t>
            </w:r>
            <w:r w:rsidRPr="00040C7F">
              <w:rPr>
                <w:spacing w:val="-8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изображение</w:t>
            </w:r>
            <w:r w:rsidRPr="00040C7F">
              <w:rPr>
                <w:spacing w:val="-8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героев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былин, древних легенд, сказок и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сказаний</w:t>
            </w:r>
            <w:r w:rsidRPr="00040C7F">
              <w:rPr>
                <w:spacing w:val="-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разных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народов.</w:t>
            </w:r>
          </w:p>
          <w:p w14:paraId="52115920" w14:textId="77777777" w:rsidR="007F54F5" w:rsidRPr="00040C7F" w:rsidRDefault="007F54F5" w:rsidP="00AC071A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14:paraId="7E950088" w14:textId="77777777" w:rsidR="007F54F5" w:rsidRPr="00040C7F" w:rsidRDefault="007F54F5" w:rsidP="00AC071A">
            <w:pPr>
              <w:pStyle w:val="TableParagraph"/>
              <w:ind w:left="108" w:right="171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Изображение</w:t>
            </w:r>
            <w:r w:rsidRPr="00040C7F">
              <w:rPr>
                <w:spacing w:val="-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города</w:t>
            </w:r>
            <w:r w:rsidRPr="00040C7F">
              <w:rPr>
                <w:spacing w:val="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–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тематическая графическая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композиция;</w:t>
            </w:r>
            <w:r w:rsidRPr="00040C7F">
              <w:rPr>
                <w:spacing w:val="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использование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карандаша,</w:t>
            </w:r>
            <w:r w:rsidRPr="00040C7F">
              <w:rPr>
                <w:spacing w:val="-8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мелков,</w:t>
            </w:r>
            <w:r w:rsidRPr="00040C7F">
              <w:rPr>
                <w:spacing w:val="-5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фломастеров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(смешанная техника).</w:t>
            </w:r>
          </w:p>
        </w:tc>
        <w:tc>
          <w:tcPr>
            <w:tcW w:w="711" w:type="dxa"/>
            <w:vMerge w:val="restart"/>
          </w:tcPr>
          <w:p w14:paraId="35424E6E" w14:textId="77777777" w:rsidR="007F54F5" w:rsidRPr="00040C7F" w:rsidRDefault="007F54F5" w:rsidP="00AC071A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2411" w:type="dxa"/>
            <w:vMerge w:val="restart"/>
          </w:tcPr>
          <w:p w14:paraId="4BC79087" w14:textId="77777777" w:rsidR="007F54F5" w:rsidRPr="00040C7F" w:rsidRDefault="007F54F5" w:rsidP="00AC071A">
            <w:pPr>
              <w:pStyle w:val="TableParagraph"/>
              <w:ind w:left="107" w:right="163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Использовать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информацию из текста.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Понимать и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использовать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формальные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конструкции,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основанные на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определениях, правилах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 xml:space="preserve">и </w:t>
            </w:r>
            <w:r w:rsidRPr="00040C7F">
              <w:rPr>
                <w:sz w:val="24"/>
                <w:szCs w:val="24"/>
              </w:rPr>
              <w:lastRenderedPageBreak/>
              <w:t>формальных системах,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а</w:t>
            </w:r>
            <w:r w:rsidRPr="00040C7F">
              <w:rPr>
                <w:spacing w:val="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также</w:t>
            </w:r>
            <w:r w:rsidRPr="00040C7F">
              <w:rPr>
                <w:spacing w:val="-6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алгоритмы.</w:t>
            </w:r>
          </w:p>
        </w:tc>
        <w:tc>
          <w:tcPr>
            <w:tcW w:w="2551" w:type="dxa"/>
            <w:vMerge w:val="restart"/>
          </w:tcPr>
          <w:p w14:paraId="42005838" w14:textId="77777777" w:rsidR="007F54F5" w:rsidRPr="00040C7F" w:rsidRDefault="007F54F5" w:rsidP="00AC071A">
            <w:pPr>
              <w:pStyle w:val="TableParagraph"/>
              <w:spacing w:line="237" w:lineRule="auto"/>
              <w:ind w:left="120" w:right="154"/>
              <w:jc w:val="both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lastRenderedPageBreak/>
              <w:t>Воздушная перспектива в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живописи. ВИдео (МЭШ)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hyperlink r:id="rId253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https://uchebnik.mos.ru/mat</w:t>
              </w:r>
            </w:hyperlink>
            <w:r w:rsidRPr="00040C7F">
              <w:rPr>
                <w:color w:val="0000FF"/>
                <w:spacing w:val="-48"/>
                <w:sz w:val="24"/>
                <w:szCs w:val="24"/>
              </w:rPr>
              <w:t xml:space="preserve"> </w:t>
            </w:r>
            <w:hyperlink r:id="rId254">
              <w:r w:rsidRPr="00040C7F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erial_view/atomic_objects/2</w:t>
              </w:r>
            </w:hyperlink>
            <w:r w:rsidRPr="00040C7F">
              <w:rPr>
                <w:color w:val="0000FF"/>
                <w:spacing w:val="-48"/>
                <w:sz w:val="24"/>
                <w:szCs w:val="24"/>
              </w:rPr>
              <w:t xml:space="preserve"> </w:t>
            </w:r>
            <w:hyperlink r:id="rId255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078489</w:t>
              </w:r>
            </w:hyperlink>
          </w:p>
          <w:p w14:paraId="224539A2" w14:textId="77777777" w:rsidR="007F54F5" w:rsidRPr="00040C7F" w:rsidRDefault="007F54F5" w:rsidP="00AC071A">
            <w:pPr>
              <w:pStyle w:val="TableParagraph"/>
              <w:spacing w:before="1" w:line="237" w:lineRule="auto"/>
              <w:ind w:left="120" w:right="112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 xml:space="preserve">Линейная и </w:t>
            </w:r>
            <w:r w:rsidRPr="00040C7F">
              <w:rPr>
                <w:sz w:val="24"/>
                <w:szCs w:val="24"/>
              </w:rPr>
              <w:lastRenderedPageBreak/>
              <w:t>воздушная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перспектива.</w:t>
            </w:r>
            <w:r w:rsidRPr="00040C7F">
              <w:rPr>
                <w:spacing w:val="-10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Изображение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(МЭШ)</w:t>
            </w:r>
          </w:p>
          <w:p w14:paraId="54C0B4CC" w14:textId="77777777" w:rsidR="007F54F5" w:rsidRPr="00040C7F" w:rsidRDefault="007F54F5" w:rsidP="00AC071A">
            <w:pPr>
              <w:pStyle w:val="TableParagraph"/>
              <w:ind w:left="120" w:right="111"/>
              <w:rPr>
                <w:sz w:val="24"/>
                <w:szCs w:val="24"/>
                <w:lang w:val="en-US"/>
              </w:rPr>
            </w:pPr>
            <w:hyperlink r:id="rId256">
              <w:r w:rsidRPr="00040C7F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https://uchebnik.mos.ru/mat</w:t>
              </w:r>
            </w:hyperlink>
            <w:r w:rsidRPr="00040C7F">
              <w:rPr>
                <w:color w:val="0000FF"/>
                <w:spacing w:val="-47"/>
                <w:sz w:val="24"/>
                <w:szCs w:val="24"/>
                <w:lang w:val="en-US"/>
              </w:rPr>
              <w:t xml:space="preserve"> </w:t>
            </w:r>
            <w:hyperlink r:id="rId257"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erial/app/186073</w:t>
              </w:r>
            </w:hyperlink>
          </w:p>
          <w:p w14:paraId="7FE4D1BE" w14:textId="77777777" w:rsidR="007F54F5" w:rsidRPr="00040C7F" w:rsidRDefault="007F54F5" w:rsidP="00AC071A">
            <w:pPr>
              <w:pStyle w:val="TableParagraph"/>
              <w:spacing w:line="237" w:lineRule="auto"/>
              <w:ind w:left="120" w:right="455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Линейная</w:t>
            </w:r>
            <w:r w:rsidRPr="00040C7F">
              <w:rPr>
                <w:spacing w:val="-6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</w:t>
            </w:r>
            <w:r w:rsidRPr="00040C7F">
              <w:rPr>
                <w:spacing w:val="-6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воздушная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перспектива.Тестовое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задание</w:t>
            </w:r>
          </w:p>
          <w:p w14:paraId="084F6BD9" w14:textId="77777777" w:rsidR="007F54F5" w:rsidRPr="00040C7F" w:rsidRDefault="007F54F5" w:rsidP="00AC071A">
            <w:pPr>
              <w:pStyle w:val="TableParagraph"/>
              <w:spacing w:line="228" w:lineRule="exact"/>
              <w:ind w:left="120"/>
              <w:rPr>
                <w:sz w:val="24"/>
                <w:szCs w:val="24"/>
                <w:lang w:val="en-US"/>
              </w:rPr>
            </w:pPr>
            <w:r w:rsidRPr="00040C7F">
              <w:rPr>
                <w:sz w:val="24"/>
                <w:szCs w:val="24"/>
                <w:lang w:val="en-US"/>
              </w:rPr>
              <w:t>(</w:t>
            </w:r>
            <w:r w:rsidRPr="00040C7F">
              <w:rPr>
                <w:sz w:val="24"/>
                <w:szCs w:val="24"/>
              </w:rPr>
              <w:t>МЭШ</w:t>
            </w:r>
            <w:r w:rsidRPr="00040C7F">
              <w:rPr>
                <w:sz w:val="24"/>
                <w:szCs w:val="24"/>
                <w:lang w:val="en-US"/>
              </w:rPr>
              <w:t>)</w:t>
            </w:r>
          </w:p>
          <w:p w14:paraId="69E92731" w14:textId="77777777" w:rsidR="007F54F5" w:rsidRPr="00040C7F" w:rsidRDefault="007F54F5" w:rsidP="00AC071A">
            <w:pPr>
              <w:pStyle w:val="TableParagraph"/>
              <w:spacing w:line="237" w:lineRule="auto"/>
              <w:ind w:left="120" w:right="154"/>
              <w:jc w:val="both"/>
              <w:rPr>
                <w:sz w:val="24"/>
                <w:szCs w:val="24"/>
                <w:lang w:val="en-US"/>
              </w:rPr>
            </w:pPr>
            <w:hyperlink r:id="rId258"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https://uchebnik.mos.ru/mat</w:t>
              </w:r>
            </w:hyperlink>
            <w:r w:rsidRPr="00040C7F">
              <w:rPr>
                <w:color w:val="0000FF"/>
                <w:spacing w:val="-48"/>
                <w:sz w:val="24"/>
                <w:szCs w:val="24"/>
                <w:lang w:val="en-US"/>
              </w:rPr>
              <w:t xml:space="preserve"> </w:t>
            </w:r>
            <w:hyperlink r:id="rId259">
              <w:r w:rsidRPr="00040C7F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erial_view/atomic_objects/5</w:t>
              </w:r>
            </w:hyperlink>
            <w:r w:rsidRPr="00040C7F">
              <w:rPr>
                <w:color w:val="0000FF"/>
                <w:spacing w:val="-48"/>
                <w:sz w:val="24"/>
                <w:szCs w:val="24"/>
                <w:lang w:val="en-US"/>
              </w:rPr>
              <w:t xml:space="preserve"> </w:t>
            </w:r>
            <w:hyperlink r:id="rId260"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731231</w:t>
              </w:r>
            </w:hyperlink>
          </w:p>
          <w:p w14:paraId="309167F5" w14:textId="77777777" w:rsidR="007F54F5" w:rsidRPr="00040C7F" w:rsidRDefault="007F54F5" w:rsidP="00AC071A">
            <w:pPr>
              <w:pStyle w:val="TableParagraph"/>
              <w:spacing w:line="237" w:lineRule="auto"/>
              <w:ind w:left="120" w:right="430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Фигура</w:t>
            </w:r>
            <w:r w:rsidRPr="00040C7F">
              <w:rPr>
                <w:spacing w:val="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взрослого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человека.</w:t>
            </w:r>
            <w:r w:rsidRPr="00040C7F">
              <w:rPr>
                <w:spacing w:val="-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Пропорции</w:t>
            </w:r>
            <w:r w:rsidRPr="00040C7F">
              <w:rPr>
                <w:spacing w:val="-10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строение.</w:t>
            </w:r>
          </w:p>
          <w:p w14:paraId="554DDDB9" w14:textId="77777777" w:rsidR="007F54F5" w:rsidRPr="00040C7F" w:rsidRDefault="007F54F5" w:rsidP="00AC071A">
            <w:pPr>
              <w:pStyle w:val="TableParagraph"/>
              <w:spacing w:line="237" w:lineRule="auto"/>
              <w:ind w:left="120" w:right="111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Человек в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движении.(МЭШ)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hyperlink r:id="rId261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https://uchebnik.mos.ru/mat</w:t>
              </w:r>
            </w:hyperlink>
          </w:p>
          <w:p w14:paraId="273FD322" w14:textId="77777777" w:rsidR="007F54F5" w:rsidRPr="00040C7F" w:rsidRDefault="007F54F5" w:rsidP="00AC071A">
            <w:pPr>
              <w:pStyle w:val="TableParagraph"/>
              <w:spacing w:line="226" w:lineRule="exact"/>
              <w:ind w:left="120" w:right="111"/>
              <w:rPr>
                <w:sz w:val="24"/>
                <w:szCs w:val="24"/>
              </w:rPr>
            </w:pPr>
            <w:hyperlink r:id="rId262">
              <w:r w:rsidRPr="00040C7F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erial_view/atomic_objects/2</w:t>
              </w:r>
            </w:hyperlink>
            <w:r w:rsidRPr="00040C7F">
              <w:rPr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263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692945</w:t>
              </w:r>
            </w:hyperlink>
          </w:p>
        </w:tc>
        <w:tc>
          <w:tcPr>
            <w:tcW w:w="2128" w:type="dxa"/>
            <w:vMerge w:val="restart"/>
          </w:tcPr>
          <w:p w14:paraId="5693796C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F54F5" w:rsidRPr="00040C7F" w14:paraId="1E537073" w14:textId="77777777" w:rsidTr="00B236C6">
        <w:trPr>
          <w:trHeight w:val="3275"/>
        </w:trPr>
        <w:tc>
          <w:tcPr>
            <w:tcW w:w="711" w:type="dxa"/>
            <w:tcBorders>
              <w:top w:val="nil"/>
            </w:tcBorders>
          </w:tcPr>
          <w:p w14:paraId="63C09FB4" w14:textId="77777777" w:rsidR="007F54F5" w:rsidRPr="00040C7F" w:rsidRDefault="007F54F5" w:rsidP="00AC071A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14:paraId="6FBBABA8" w14:textId="77777777" w:rsidR="007F54F5" w:rsidRPr="00040C7F" w:rsidRDefault="007F54F5" w:rsidP="00AC071A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14:paraId="0DB5421F" w14:textId="77777777" w:rsidR="007F54F5" w:rsidRPr="00040C7F" w:rsidRDefault="007F54F5" w:rsidP="00AC071A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14:paraId="7DB65CED" w14:textId="77777777" w:rsidR="007F54F5" w:rsidRPr="00040C7F" w:rsidRDefault="007F54F5" w:rsidP="00AC071A">
            <w:pPr>
              <w:rPr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top w:val="nil"/>
            </w:tcBorders>
          </w:tcPr>
          <w:p w14:paraId="5817DCBE" w14:textId="77777777" w:rsidR="007F54F5" w:rsidRPr="00040C7F" w:rsidRDefault="007F54F5" w:rsidP="00AC071A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14:paraId="267C4D8D" w14:textId="77777777" w:rsidR="007F54F5" w:rsidRPr="00040C7F" w:rsidRDefault="007F54F5" w:rsidP="00AC071A">
            <w:pPr>
              <w:rPr>
                <w:sz w:val="24"/>
                <w:szCs w:val="24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14:paraId="09B7DC9D" w14:textId="77777777" w:rsidR="007F54F5" w:rsidRPr="00040C7F" w:rsidRDefault="007F54F5" w:rsidP="00AC071A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14:paraId="6D9723F6" w14:textId="77777777" w:rsidR="007F54F5" w:rsidRPr="00040C7F" w:rsidRDefault="007F54F5" w:rsidP="00AC071A">
            <w:pPr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14:paraId="5A4B85A8" w14:textId="77777777" w:rsidR="007F54F5" w:rsidRPr="00040C7F" w:rsidRDefault="007F54F5" w:rsidP="00AC071A">
            <w:pPr>
              <w:rPr>
                <w:sz w:val="24"/>
                <w:szCs w:val="24"/>
              </w:rPr>
            </w:pPr>
          </w:p>
        </w:tc>
      </w:tr>
    </w:tbl>
    <w:p w14:paraId="020DAD45" w14:textId="77777777" w:rsidR="007F54F5" w:rsidRPr="00040C7F" w:rsidRDefault="007F54F5" w:rsidP="007F54F5">
      <w:pPr>
        <w:rPr>
          <w:sz w:val="24"/>
          <w:szCs w:val="24"/>
        </w:rPr>
        <w:sectPr w:rsidR="007F54F5" w:rsidRPr="00040C7F">
          <w:footerReference w:type="default" r:id="rId264"/>
          <w:pgSz w:w="16840" w:h="11910" w:orient="landscape"/>
          <w:pgMar w:top="1100" w:right="140" w:bottom="1100" w:left="160" w:header="0" w:footer="913" w:gutter="0"/>
          <w:cols w:space="720"/>
        </w:sect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1"/>
        <w:gridCol w:w="850"/>
        <w:gridCol w:w="990"/>
        <w:gridCol w:w="3122"/>
        <w:gridCol w:w="711"/>
        <w:gridCol w:w="2411"/>
        <w:gridCol w:w="2551"/>
        <w:gridCol w:w="2128"/>
      </w:tblGrid>
      <w:tr w:rsidR="007F54F5" w:rsidRPr="00E4634D" w14:paraId="4E4AB30A" w14:textId="77777777" w:rsidTr="00AC071A">
        <w:trPr>
          <w:trHeight w:val="2073"/>
        </w:trPr>
        <w:tc>
          <w:tcPr>
            <w:tcW w:w="711" w:type="dxa"/>
          </w:tcPr>
          <w:p w14:paraId="61BCDA19" w14:textId="77777777" w:rsidR="007F54F5" w:rsidRPr="00040C7F" w:rsidRDefault="007F54F5" w:rsidP="00AC071A">
            <w:pPr>
              <w:pStyle w:val="TableParagraph"/>
              <w:ind w:left="105" w:right="153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lastRenderedPageBreak/>
              <w:t>№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pacing w:val="-1"/>
                <w:sz w:val="24"/>
                <w:szCs w:val="24"/>
              </w:rPr>
              <w:t>урок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14:paraId="2507ED78" w14:textId="77777777" w:rsidR="007F54F5" w:rsidRPr="00040C7F" w:rsidRDefault="007F54F5" w:rsidP="00AC071A">
            <w:pPr>
              <w:pStyle w:val="TableParagraph"/>
              <w:ind w:left="110" w:right="85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Плани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руема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я</w:t>
            </w:r>
            <w:r w:rsidRPr="00040C7F">
              <w:rPr>
                <w:b/>
                <w:spacing w:val="2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дата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провед</w:t>
            </w:r>
            <w:r w:rsidRPr="00040C7F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ения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990" w:type="dxa"/>
          </w:tcPr>
          <w:p w14:paraId="3C2DCCCA" w14:textId="77777777" w:rsidR="007F54F5" w:rsidRPr="00040C7F" w:rsidRDefault="007F54F5" w:rsidP="00AC071A">
            <w:pPr>
              <w:pStyle w:val="TableParagraph"/>
              <w:ind w:left="104" w:right="142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Фактич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еская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дата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проведе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ния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3122" w:type="dxa"/>
          </w:tcPr>
          <w:p w14:paraId="44164410" w14:textId="77777777" w:rsidR="007F54F5" w:rsidRPr="00040C7F" w:rsidRDefault="007F54F5" w:rsidP="00AC071A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711" w:type="dxa"/>
          </w:tcPr>
          <w:p w14:paraId="253DFC1F" w14:textId="77777777" w:rsidR="007F54F5" w:rsidRPr="00040C7F" w:rsidRDefault="007F54F5" w:rsidP="00AC071A">
            <w:pPr>
              <w:pStyle w:val="TableParagraph"/>
              <w:ind w:left="108" w:right="104"/>
              <w:rPr>
                <w:b/>
                <w:sz w:val="24"/>
                <w:szCs w:val="24"/>
              </w:rPr>
            </w:pPr>
            <w:r w:rsidRPr="00040C7F">
              <w:rPr>
                <w:b/>
                <w:spacing w:val="-1"/>
                <w:sz w:val="24"/>
                <w:szCs w:val="24"/>
              </w:rPr>
              <w:t>Коли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чест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во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часо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411" w:type="dxa"/>
          </w:tcPr>
          <w:p w14:paraId="55FDF0BA" w14:textId="77777777" w:rsidR="007F54F5" w:rsidRPr="00040C7F" w:rsidRDefault="00B236C6" w:rsidP="00AC071A">
            <w:pPr>
              <w:pStyle w:val="TableParagraph"/>
              <w:ind w:left="107" w:right="98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 xml:space="preserve">Формирование </w:t>
            </w:r>
            <w:r w:rsidR="007F54F5" w:rsidRPr="00040C7F">
              <w:rPr>
                <w:b/>
                <w:sz w:val="24"/>
                <w:szCs w:val="24"/>
              </w:rPr>
              <w:t>функциональной грамотности</w:t>
            </w:r>
          </w:p>
        </w:tc>
        <w:tc>
          <w:tcPr>
            <w:tcW w:w="2551" w:type="dxa"/>
          </w:tcPr>
          <w:p w14:paraId="0A08E3A5" w14:textId="77777777" w:rsidR="007F54F5" w:rsidRPr="00040C7F" w:rsidRDefault="007F54F5" w:rsidP="00AC071A">
            <w:pPr>
              <w:pStyle w:val="TableParagraph"/>
              <w:ind w:left="101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ЦОР</w:t>
            </w:r>
          </w:p>
        </w:tc>
        <w:tc>
          <w:tcPr>
            <w:tcW w:w="2128" w:type="dxa"/>
          </w:tcPr>
          <w:p w14:paraId="1211DCC7" w14:textId="77777777" w:rsidR="007F54F5" w:rsidRPr="00040C7F" w:rsidRDefault="007F54F5" w:rsidP="00AC071A">
            <w:pPr>
              <w:pStyle w:val="TableParagraph"/>
              <w:ind w:left="105" w:right="713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Контроль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(проверяемые</w:t>
            </w:r>
            <w:r w:rsidRPr="00040C7F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элементы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содержания)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(ПУ. ПЭС</w:t>
            </w:r>
          </w:p>
          <w:p w14:paraId="524F7BBC" w14:textId="77777777" w:rsidR="007F54F5" w:rsidRPr="00040C7F" w:rsidRDefault="007F54F5" w:rsidP="00AC071A">
            <w:pPr>
              <w:pStyle w:val="TableParagraph"/>
              <w:spacing w:line="230" w:lineRule="atLeast"/>
              <w:ind w:left="105" w:right="89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Предметные умения.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Проверяемые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элементы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содержания)</w:t>
            </w:r>
          </w:p>
        </w:tc>
      </w:tr>
      <w:tr w:rsidR="007F54F5" w:rsidRPr="00E4634D" w14:paraId="6C808586" w14:textId="77777777" w:rsidTr="00AC071A">
        <w:trPr>
          <w:trHeight w:val="4105"/>
        </w:trPr>
        <w:tc>
          <w:tcPr>
            <w:tcW w:w="711" w:type="dxa"/>
          </w:tcPr>
          <w:p w14:paraId="22C35503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3AA1076B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14:paraId="4EA6579B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22" w:type="dxa"/>
          </w:tcPr>
          <w:p w14:paraId="5E7BB6F0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4B260907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14:paraId="0D352458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4ABFEC6E" w14:textId="77777777" w:rsidR="007F54F5" w:rsidRPr="00040C7F" w:rsidRDefault="007F54F5" w:rsidP="00AC071A">
            <w:pPr>
              <w:pStyle w:val="TableParagraph"/>
              <w:spacing w:line="237" w:lineRule="auto"/>
              <w:ind w:left="120" w:right="132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Герой сказок и былин.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(МЭШ) Изображение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hyperlink r:id="rId265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https://uchebnik.mos.ru/mat</w:t>
              </w:r>
            </w:hyperlink>
            <w:r w:rsidRPr="00040C7F">
              <w:rPr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266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erial/app/217877</w:t>
              </w:r>
            </w:hyperlink>
            <w:r w:rsidRPr="00040C7F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Презентация к уроку изо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"Богатыри былинные"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hyperlink r:id="rId267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https://infourok.ru/prezentac</w:t>
              </w:r>
            </w:hyperlink>
            <w:r w:rsidRPr="00040C7F">
              <w:rPr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268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iya-k-uroku-izo-bogatiri-</w:t>
              </w:r>
            </w:hyperlink>
            <w:r w:rsidRPr="00040C7F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hyperlink r:id="rId269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bilinnie-1090293.html</w:t>
              </w:r>
            </w:hyperlink>
          </w:p>
          <w:p w14:paraId="3FDE1519" w14:textId="77777777" w:rsidR="007F54F5" w:rsidRPr="00040C7F" w:rsidRDefault="007F54F5" w:rsidP="00AC071A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45DC3174" w14:textId="77777777" w:rsidR="007F54F5" w:rsidRPr="00040C7F" w:rsidRDefault="007F54F5" w:rsidP="00AC071A">
            <w:pPr>
              <w:pStyle w:val="TableParagraph"/>
              <w:spacing w:before="1" w:line="237" w:lineRule="auto"/>
              <w:ind w:left="120" w:right="142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Презентация</w:t>
            </w:r>
            <w:r w:rsidRPr="00040C7F">
              <w:rPr>
                <w:spacing w:val="-1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"Композиция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архитектурных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сооружений" 3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класс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hyperlink r:id="rId270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https://uchitelya.com/izo/52</w:t>
              </w:r>
            </w:hyperlink>
            <w:r w:rsidRPr="00040C7F">
              <w:rPr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271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807-prezentaciya-</w:t>
              </w:r>
            </w:hyperlink>
            <w:r w:rsidRPr="00040C7F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hyperlink r:id="rId272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kompoziciya-arhitekturnyh-</w:t>
              </w:r>
            </w:hyperlink>
            <w:r w:rsidRPr="00040C7F">
              <w:rPr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273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sooruzheniy-3-klass.html</w:t>
              </w:r>
            </w:hyperlink>
          </w:p>
        </w:tc>
        <w:tc>
          <w:tcPr>
            <w:tcW w:w="2128" w:type="dxa"/>
          </w:tcPr>
          <w:p w14:paraId="2B621306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F54F5" w:rsidRPr="00E4634D" w14:paraId="15208468" w14:textId="77777777" w:rsidTr="00AC071A">
        <w:trPr>
          <w:trHeight w:val="1153"/>
        </w:trPr>
        <w:tc>
          <w:tcPr>
            <w:tcW w:w="711" w:type="dxa"/>
            <w:tcBorders>
              <w:bottom w:val="nil"/>
            </w:tcBorders>
          </w:tcPr>
          <w:p w14:paraId="198F564D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2AEE7BC0" w14:textId="77777777" w:rsidR="007F54F5" w:rsidRPr="00040C7F" w:rsidRDefault="007F54F5" w:rsidP="00AC07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14:paraId="1A0E3BEF" w14:textId="77777777" w:rsidR="007F54F5" w:rsidRPr="00040C7F" w:rsidRDefault="007F54F5" w:rsidP="00AC071A">
            <w:pPr>
              <w:pStyle w:val="TableParagraph"/>
              <w:ind w:left="4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vMerge w:val="restart"/>
          </w:tcPr>
          <w:p w14:paraId="2F1E08BB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0" w:type="dxa"/>
            <w:vMerge w:val="restart"/>
          </w:tcPr>
          <w:p w14:paraId="2E41BDA9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22" w:type="dxa"/>
            <w:vMerge w:val="restart"/>
          </w:tcPr>
          <w:p w14:paraId="2B15BA10" w14:textId="77777777" w:rsidR="007F54F5" w:rsidRPr="00040C7F" w:rsidRDefault="007F54F5" w:rsidP="00AC071A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Модуль</w:t>
            </w:r>
            <w:r w:rsidRPr="00040C7F">
              <w:rPr>
                <w:b/>
                <w:spacing w:val="44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«Живопись»</w:t>
            </w:r>
          </w:p>
          <w:p w14:paraId="7B8FBE18" w14:textId="77777777" w:rsidR="007F54F5" w:rsidRPr="00040C7F" w:rsidRDefault="007F54F5" w:rsidP="00AC07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547C8718" w14:textId="77777777" w:rsidR="007F54F5" w:rsidRPr="00040C7F" w:rsidRDefault="007F54F5" w:rsidP="00AC071A">
            <w:pPr>
              <w:pStyle w:val="TableParagraph"/>
              <w:spacing w:before="1" w:line="259" w:lineRule="auto"/>
              <w:ind w:left="108" w:right="504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Красота</w:t>
            </w:r>
            <w:r w:rsidRPr="00040C7F">
              <w:rPr>
                <w:spacing w:val="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природы разных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климатических</w:t>
            </w:r>
            <w:r w:rsidRPr="00040C7F">
              <w:rPr>
                <w:spacing w:val="-8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зон,</w:t>
            </w:r>
            <w:r w:rsidRPr="00040C7F">
              <w:rPr>
                <w:spacing w:val="-6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создание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пейзажных композиций.</w:t>
            </w:r>
          </w:p>
          <w:p w14:paraId="48577E9B" w14:textId="77777777" w:rsidR="007F54F5" w:rsidRPr="00040C7F" w:rsidRDefault="007F54F5" w:rsidP="00AC07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5FA0E6CF" w14:textId="77777777" w:rsidR="007F54F5" w:rsidRPr="00040C7F" w:rsidRDefault="007F54F5" w:rsidP="00AC071A">
            <w:pPr>
              <w:pStyle w:val="TableParagraph"/>
              <w:spacing w:line="259" w:lineRule="auto"/>
              <w:ind w:left="108" w:right="323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Портретные изображения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человека по представлению: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женский</w:t>
            </w:r>
            <w:r w:rsidRPr="00040C7F">
              <w:rPr>
                <w:spacing w:val="-6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или</w:t>
            </w:r>
            <w:r w:rsidRPr="00040C7F">
              <w:rPr>
                <w:spacing w:val="-5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мужской</w:t>
            </w:r>
            <w:r w:rsidRPr="00040C7F">
              <w:rPr>
                <w:spacing w:val="-5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портрет,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двойной</w:t>
            </w:r>
            <w:r w:rsidRPr="00040C7F">
              <w:rPr>
                <w:spacing w:val="-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портрет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матери и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ребёнка…</w:t>
            </w:r>
          </w:p>
          <w:p w14:paraId="3AC37F9F" w14:textId="77777777" w:rsidR="007F54F5" w:rsidRPr="00040C7F" w:rsidRDefault="007F54F5" w:rsidP="00AC071A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7903CA3B" w14:textId="77777777" w:rsidR="007F54F5" w:rsidRPr="00040C7F" w:rsidRDefault="007F54F5" w:rsidP="00AC071A">
            <w:pPr>
              <w:pStyle w:val="TableParagraph"/>
              <w:spacing w:line="261" w:lineRule="auto"/>
              <w:ind w:left="108" w:right="388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Тематические</w:t>
            </w:r>
            <w:r w:rsidRPr="00040C7F">
              <w:rPr>
                <w:spacing w:val="-1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многофигурные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композиции</w:t>
            </w:r>
          </w:p>
        </w:tc>
        <w:tc>
          <w:tcPr>
            <w:tcW w:w="711" w:type="dxa"/>
            <w:vMerge w:val="restart"/>
          </w:tcPr>
          <w:p w14:paraId="2172209D" w14:textId="77777777" w:rsidR="007F54F5" w:rsidRPr="00040C7F" w:rsidRDefault="007F54F5" w:rsidP="00AC071A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  <w:vMerge w:val="restart"/>
          </w:tcPr>
          <w:p w14:paraId="3259DF28" w14:textId="77777777" w:rsidR="007F54F5" w:rsidRPr="00040C7F" w:rsidRDefault="007F54F5" w:rsidP="00AC071A">
            <w:pPr>
              <w:pStyle w:val="TableParagraph"/>
              <w:ind w:left="107" w:right="250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Использовать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информацию из текста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Умение делать простые</w:t>
            </w:r>
            <w:r w:rsidRPr="00040C7F">
              <w:rPr>
                <w:spacing w:val="-48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умозаключения на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основе информации,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изложенной в тексте в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явном</w:t>
            </w:r>
            <w:r w:rsidRPr="00040C7F">
              <w:rPr>
                <w:spacing w:val="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виде.</w:t>
            </w:r>
          </w:p>
          <w:p w14:paraId="3CD2DD3E" w14:textId="77777777" w:rsidR="007F54F5" w:rsidRPr="00040C7F" w:rsidRDefault="007F54F5" w:rsidP="00AC071A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14:paraId="007E79F4" w14:textId="77777777" w:rsidR="007F54F5" w:rsidRPr="00040C7F" w:rsidRDefault="007F54F5" w:rsidP="00AC071A">
            <w:pPr>
              <w:pStyle w:val="TableParagraph"/>
              <w:ind w:left="107" w:right="593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Традиции и обычаи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(аспект: понимание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необходимости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межкультурного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диалога).</w:t>
            </w:r>
          </w:p>
          <w:p w14:paraId="0F1944BC" w14:textId="77777777" w:rsidR="007F54F5" w:rsidRPr="00040C7F" w:rsidRDefault="007F54F5" w:rsidP="00AC071A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576E9186" w14:textId="77777777" w:rsidR="007F54F5" w:rsidRPr="00040C7F" w:rsidRDefault="007F54F5" w:rsidP="00AC071A">
            <w:pPr>
              <w:pStyle w:val="TableParagraph"/>
              <w:ind w:left="107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Понимать и</w:t>
            </w:r>
          </w:p>
        </w:tc>
        <w:tc>
          <w:tcPr>
            <w:tcW w:w="2551" w:type="dxa"/>
            <w:vMerge w:val="restart"/>
          </w:tcPr>
          <w:p w14:paraId="47D1B3FC" w14:textId="77777777" w:rsidR="007F54F5" w:rsidRPr="00040C7F" w:rsidRDefault="007F54F5" w:rsidP="00AC071A">
            <w:pPr>
              <w:pStyle w:val="TableParagraph"/>
              <w:spacing w:line="259" w:lineRule="auto"/>
              <w:ind w:left="101" w:right="87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Цвет как средство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выражения: тихие (глухие)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 звонкие цвета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hyperlink r:id="rId274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https://uchebnik.mos.ru/mate</w:t>
              </w:r>
            </w:hyperlink>
            <w:r w:rsidRPr="00040C7F">
              <w:rPr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275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rial_view/lesson_templates/1</w:t>
              </w:r>
            </w:hyperlink>
            <w:r w:rsidRPr="00040C7F">
              <w:rPr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276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794575?menuReferrer=catal</w:t>
              </w:r>
            </w:hyperlink>
            <w:r w:rsidRPr="00040C7F">
              <w:rPr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277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ogue</w:t>
              </w:r>
            </w:hyperlink>
          </w:p>
          <w:p w14:paraId="52F294BA" w14:textId="77777777" w:rsidR="007F54F5" w:rsidRPr="00040C7F" w:rsidRDefault="007F54F5" w:rsidP="00AC071A">
            <w:pPr>
              <w:pStyle w:val="TableParagraph"/>
              <w:spacing w:line="259" w:lineRule="auto"/>
              <w:ind w:left="101" w:right="176"/>
              <w:rPr>
                <w:sz w:val="24"/>
                <w:szCs w:val="24"/>
                <w:lang w:val="en-US"/>
              </w:rPr>
            </w:pPr>
            <w:r w:rsidRPr="00040C7F">
              <w:rPr>
                <w:sz w:val="24"/>
                <w:szCs w:val="24"/>
              </w:rPr>
              <w:t>Тестовые</w:t>
            </w:r>
            <w:r w:rsidRPr="00040C7F">
              <w:rPr>
                <w:sz w:val="24"/>
                <w:szCs w:val="24"/>
                <w:lang w:val="en-US"/>
              </w:rPr>
              <w:t xml:space="preserve"> </w:t>
            </w:r>
            <w:r w:rsidRPr="00040C7F">
              <w:rPr>
                <w:sz w:val="24"/>
                <w:szCs w:val="24"/>
              </w:rPr>
              <w:t>задания</w:t>
            </w:r>
            <w:r w:rsidRPr="00040C7F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hyperlink r:id="rId278"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https://uchebnik.mos.ru/exa</w:t>
              </w:r>
            </w:hyperlink>
            <w:r w:rsidRPr="00040C7F">
              <w:rPr>
                <w:color w:val="0000FF"/>
                <w:spacing w:val="-47"/>
                <w:sz w:val="24"/>
                <w:szCs w:val="24"/>
                <w:lang w:val="en-US"/>
              </w:rPr>
              <w:t xml:space="preserve"> </w:t>
            </w:r>
            <w:hyperlink r:id="rId279">
              <w:r w:rsidRPr="00040C7F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m/test/training_task/364983</w:t>
              </w:r>
            </w:hyperlink>
            <w:r w:rsidRPr="00040C7F">
              <w:rPr>
                <w:color w:val="0000FF"/>
                <w:spacing w:val="-47"/>
                <w:sz w:val="24"/>
                <w:szCs w:val="24"/>
                <w:lang w:val="en-US"/>
              </w:rPr>
              <w:t xml:space="preserve"> </w:t>
            </w:r>
            <w:hyperlink r:id="rId280"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4</w:t>
              </w:r>
            </w:hyperlink>
          </w:p>
          <w:p w14:paraId="3F4076AB" w14:textId="77777777" w:rsidR="007F54F5" w:rsidRPr="00040C7F" w:rsidRDefault="007F54F5" w:rsidP="00AC071A">
            <w:pPr>
              <w:pStyle w:val="TableParagraph"/>
              <w:spacing w:line="254" w:lineRule="auto"/>
              <w:ind w:left="101" w:right="249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Видео</w:t>
            </w:r>
            <w:r w:rsidRPr="00040C7F">
              <w:rPr>
                <w:spacing w:val="-8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«Русская</w:t>
            </w:r>
            <w:r w:rsidRPr="00040C7F">
              <w:rPr>
                <w:spacing w:val="-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народная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сказка</w:t>
            </w:r>
          </w:p>
          <w:p w14:paraId="27154275" w14:textId="77777777" w:rsidR="007F54F5" w:rsidRPr="00040C7F" w:rsidRDefault="007F54F5" w:rsidP="00AC071A">
            <w:pPr>
              <w:pStyle w:val="TableParagraph"/>
              <w:spacing w:before="2"/>
              <w:ind w:left="101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"Крылатый,</w:t>
            </w:r>
            <w:r w:rsidRPr="00040C7F">
              <w:rPr>
                <w:spacing w:val="-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мохнатый</w:t>
            </w:r>
            <w:r w:rsidRPr="00040C7F">
              <w:rPr>
                <w:spacing w:val="-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да</w:t>
            </w:r>
          </w:p>
        </w:tc>
        <w:tc>
          <w:tcPr>
            <w:tcW w:w="2128" w:type="dxa"/>
            <w:vMerge w:val="restart"/>
          </w:tcPr>
          <w:p w14:paraId="75A34F27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F54F5" w:rsidRPr="00040C7F" w14:paraId="206F5937" w14:textId="77777777" w:rsidTr="00AC071A">
        <w:trPr>
          <w:trHeight w:val="2312"/>
        </w:trPr>
        <w:tc>
          <w:tcPr>
            <w:tcW w:w="711" w:type="dxa"/>
            <w:tcBorders>
              <w:top w:val="nil"/>
            </w:tcBorders>
          </w:tcPr>
          <w:p w14:paraId="1B84395D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3A996560" w14:textId="77777777" w:rsidR="007F54F5" w:rsidRPr="00040C7F" w:rsidRDefault="007F54F5" w:rsidP="00AC071A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14:paraId="29D2DD62" w14:textId="77777777" w:rsidR="007F54F5" w:rsidRPr="00040C7F" w:rsidRDefault="007F54F5" w:rsidP="00AC071A">
            <w:pPr>
              <w:pStyle w:val="TableParagraph"/>
              <w:ind w:left="4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6</w:t>
            </w:r>
          </w:p>
          <w:p w14:paraId="1983B359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6C842064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23DB8BF9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38959BCF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5E87318F" w14:textId="77777777" w:rsidR="007F54F5" w:rsidRPr="00040C7F" w:rsidRDefault="007F54F5" w:rsidP="00AC071A">
            <w:pPr>
              <w:pStyle w:val="TableParagraph"/>
              <w:spacing w:before="141"/>
              <w:ind w:left="4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14:paraId="0385213B" w14:textId="77777777" w:rsidR="007F54F5" w:rsidRPr="00040C7F" w:rsidRDefault="007F54F5" w:rsidP="00AC071A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14:paraId="25588597" w14:textId="77777777" w:rsidR="007F54F5" w:rsidRPr="00040C7F" w:rsidRDefault="007F54F5" w:rsidP="00AC071A">
            <w:pPr>
              <w:rPr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top w:val="nil"/>
            </w:tcBorders>
          </w:tcPr>
          <w:p w14:paraId="5009AB53" w14:textId="77777777" w:rsidR="007F54F5" w:rsidRPr="00040C7F" w:rsidRDefault="007F54F5" w:rsidP="00AC071A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14:paraId="1DFE7535" w14:textId="77777777" w:rsidR="007F54F5" w:rsidRPr="00040C7F" w:rsidRDefault="007F54F5" w:rsidP="00AC071A">
            <w:pPr>
              <w:rPr>
                <w:sz w:val="24"/>
                <w:szCs w:val="24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14:paraId="45E334DD" w14:textId="77777777" w:rsidR="007F54F5" w:rsidRPr="00040C7F" w:rsidRDefault="007F54F5" w:rsidP="00AC071A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14:paraId="386FEE7B" w14:textId="77777777" w:rsidR="007F54F5" w:rsidRPr="00040C7F" w:rsidRDefault="007F54F5" w:rsidP="00AC071A">
            <w:pPr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14:paraId="391CC99D" w14:textId="77777777" w:rsidR="007F54F5" w:rsidRPr="00040C7F" w:rsidRDefault="007F54F5" w:rsidP="00AC071A">
            <w:pPr>
              <w:rPr>
                <w:sz w:val="24"/>
                <w:szCs w:val="24"/>
              </w:rPr>
            </w:pPr>
          </w:p>
        </w:tc>
      </w:tr>
    </w:tbl>
    <w:p w14:paraId="6ABE49E7" w14:textId="77777777" w:rsidR="007F54F5" w:rsidRPr="00040C7F" w:rsidRDefault="007F54F5" w:rsidP="007F54F5">
      <w:pPr>
        <w:rPr>
          <w:sz w:val="24"/>
          <w:szCs w:val="24"/>
        </w:rPr>
        <w:sectPr w:rsidR="007F54F5" w:rsidRPr="00040C7F">
          <w:pgSz w:w="16840" w:h="11910" w:orient="landscape"/>
          <w:pgMar w:top="840" w:right="140" w:bottom="1100" w:left="160" w:header="0" w:footer="913" w:gutter="0"/>
          <w:cols w:space="720"/>
        </w:sect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1"/>
        <w:gridCol w:w="850"/>
        <w:gridCol w:w="990"/>
        <w:gridCol w:w="3122"/>
        <w:gridCol w:w="711"/>
        <w:gridCol w:w="2411"/>
        <w:gridCol w:w="2551"/>
        <w:gridCol w:w="2128"/>
      </w:tblGrid>
      <w:tr w:rsidR="007F54F5" w:rsidRPr="00E4634D" w14:paraId="45413E1B" w14:textId="77777777" w:rsidTr="00AC071A">
        <w:trPr>
          <w:trHeight w:val="2073"/>
        </w:trPr>
        <w:tc>
          <w:tcPr>
            <w:tcW w:w="711" w:type="dxa"/>
          </w:tcPr>
          <w:p w14:paraId="2126023B" w14:textId="77777777" w:rsidR="007F54F5" w:rsidRPr="00040C7F" w:rsidRDefault="007F54F5" w:rsidP="00AC071A">
            <w:pPr>
              <w:pStyle w:val="TableParagraph"/>
              <w:ind w:left="105" w:right="153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lastRenderedPageBreak/>
              <w:t>№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pacing w:val="-1"/>
                <w:sz w:val="24"/>
                <w:szCs w:val="24"/>
              </w:rPr>
              <w:t>урок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14:paraId="4A3046B5" w14:textId="77777777" w:rsidR="007F54F5" w:rsidRPr="00040C7F" w:rsidRDefault="007F54F5" w:rsidP="00AC071A">
            <w:pPr>
              <w:pStyle w:val="TableParagraph"/>
              <w:ind w:left="110" w:right="85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Плани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руема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я</w:t>
            </w:r>
            <w:r w:rsidRPr="00040C7F">
              <w:rPr>
                <w:b/>
                <w:spacing w:val="2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дата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провед</w:t>
            </w:r>
            <w:r w:rsidRPr="00040C7F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ения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990" w:type="dxa"/>
          </w:tcPr>
          <w:p w14:paraId="39156D37" w14:textId="77777777" w:rsidR="007F54F5" w:rsidRPr="00040C7F" w:rsidRDefault="007F54F5" w:rsidP="00AC071A">
            <w:pPr>
              <w:pStyle w:val="TableParagraph"/>
              <w:ind w:left="104" w:right="142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Фактич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еская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дата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проведе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ния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3122" w:type="dxa"/>
          </w:tcPr>
          <w:p w14:paraId="060B9A32" w14:textId="77777777" w:rsidR="007F54F5" w:rsidRPr="00040C7F" w:rsidRDefault="007F54F5" w:rsidP="00AC071A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711" w:type="dxa"/>
          </w:tcPr>
          <w:p w14:paraId="06272105" w14:textId="77777777" w:rsidR="007F54F5" w:rsidRPr="00040C7F" w:rsidRDefault="007F54F5" w:rsidP="00AC071A">
            <w:pPr>
              <w:pStyle w:val="TableParagraph"/>
              <w:ind w:left="108" w:right="104"/>
              <w:rPr>
                <w:b/>
                <w:sz w:val="24"/>
                <w:szCs w:val="24"/>
              </w:rPr>
            </w:pPr>
            <w:r w:rsidRPr="00040C7F">
              <w:rPr>
                <w:b/>
                <w:spacing w:val="-1"/>
                <w:sz w:val="24"/>
                <w:szCs w:val="24"/>
              </w:rPr>
              <w:t>Коли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чест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во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часо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411" w:type="dxa"/>
          </w:tcPr>
          <w:p w14:paraId="262A80C7" w14:textId="77777777" w:rsidR="007F54F5" w:rsidRPr="00040C7F" w:rsidRDefault="007F54F5" w:rsidP="00AC071A">
            <w:pPr>
              <w:pStyle w:val="TableParagraph"/>
              <w:ind w:left="107" w:right="98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Идентификатор функциональной грамотности</w:t>
            </w:r>
          </w:p>
        </w:tc>
        <w:tc>
          <w:tcPr>
            <w:tcW w:w="2551" w:type="dxa"/>
          </w:tcPr>
          <w:p w14:paraId="479B2277" w14:textId="77777777" w:rsidR="007F54F5" w:rsidRPr="00040C7F" w:rsidRDefault="007F54F5" w:rsidP="00AC071A">
            <w:pPr>
              <w:pStyle w:val="TableParagraph"/>
              <w:ind w:left="101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ЦОР</w:t>
            </w:r>
          </w:p>
        </w:tc>
        <w:tc>
          <w:tcPr>
            <w:tcW w:w="2128" w:type="dxa"/>
          </w:tcPr>
          <w:p w14:paraId="258616B5" w14:textId="77777777" w:rsidR="007F54F5" w:rsidRPr="00040C7F" w:rsidRDefault="007F54F5" w:rsidP="00AC071A">
            <w:pPr>
              <w:pStyle w:val="TableParagraph"/>
              <w:ind w:left="105" w:right="713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Контроль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(проверяемые</w:t>
            </w:r>
            <w:r w:rsidRPr="00040C7F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элементы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содержания)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(ПУ. ПЭС</w:t>
            </w:r>
          </w:p>
          <w:p w14:paraId="2421F1AD" w14:textId="77777777" w:rsidR="007F54F5" w:rsidRPr="00040C7F" w:rsidRDefault="007F54F5" w:rsidP="00AC071A">
            <w:pPr>
              <w:pStyle w:val="TableParagraph"/>
              <w:spacing w:line="230" w:lineRule="atLeast"/>
              <w:ind w:left="105" w:right="89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Предметные умения.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Проверяемые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элементы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содержания)</w:t>
            </w:r>
          </w:p>
        </w:tc>
      </w:tr>
      <w:tr w:rsidR="007F54F5" w:rsidRPr="00040C7F" w14:paraId="4461A83E" w14:textId="77777777" w:rsidTr="00AC071A">
        <w:trPr>
          <w:trHeight w:val="2727"/>
        </w:trPr>
        <w:tc>
          <w:tcPr>
            <w:tcW w:w="711" w:type="dxa"/>
          </w:tcPr>
          <w:p w14:paraId="72F87DDA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201118D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14:paraId="3E0B23B7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22" w:type="dxa"/>
          </w:tcPr>
          <w:p w14:paraId="4C6606FC" w14:textId="77777777" w:rsidR="007F54F5" w:rsidRPr="00040C7F" w:rsidRDefault="007F54F5" w:rsidP="00AC071A">
            <w:pPr>
              <w:pStyle w:val="TableParagraph"/>
              <w:spacing w:line="259" w:lineRule="auto"/>
              <w:ind w:left="108" w:right="542" w:firstLine="52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на</w:t>
            </w:r>
            <w:r w:rsidRPr="00040C7F">
              <w:rPr>
                <w:spacing w:val="5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темы</w:t>
            </w:r>
            <w:r w:rsidRPr="00040C7F">
              <w:rPr>
                <w:spacing w:val="-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праздников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народов мира или в качестве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иллюстраций к сказкам и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легендам.</w:t>
            </w:r>
          </w:p>
        </w:tc>
        <w:tc>
          <w:tcPr>
            <w:tcW w:w="711" w:type="dxa"/>
          </w:tcPr>
          <w:p w14:paraId="0126D3C8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14:paraId="49975827" w14:textId="77777777" w:rsidR="007F54F5" w:rsidRPr="00040C7F" w:rsidRDefault="007F54F5" w:rsidP="00AC071A">
            <w:pPr>
              <w:pStyle w:val="TableParagraph"/>
              <w:ind w:left="107" w:right="163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использовать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формальные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конструкции,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основанные на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определениях, правилах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 формальных системах,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а</w:t>
            </w:r>
            <w:r w:rsidRPr="00040C7F">
              <w:rPr>
                <w:spacing w:val="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также</w:t>
            </w:r>
            <w:r w:rsidRPr="00040C7F">
              <w:rPr>
                <w:spacing w:val="-6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алгоритмы</w:t>
            </w:r>
          </w:p>
        </w:tc>
        <w:tc>
          <w:tcPr>
            <w:tcW w:w="2551" w:type="dxa"/>
          </w:tcPr>
          <w:p w14:paraId="4E1DA85C" w14:textId="77777777" w:rsidR="007F54F5" w:rsidRPr="00040C7F" w:rsidRDefault="007F54F5" w:rsidP="00AC071A">
            <w:pPr>
              <w:pStyle w:val="TableParagraph"/>
              <w:spacing w:line="254" w:lineRule="auto"/>
              <w:ind w:left="101" w:right="138"/>
              <w:rPr>
                <w:sz w:val="24"/>
                <w:szCs w:val="24"/>
                <w:lang w:val="en-US"/>
              </w:rPr>
            </w:pPr>
            <w:r w:rsidRPr="00040C7F">
              <w:rPr>
                <w:sz w:val="24"/>
                <w:szCs w:val="24"/>
              </w:rPr>
              <w:t>масленый</w:t>
            </w:r>
            <w:r w:rsidRPr="00040C7F">
              <w:rPr>
                <w:sz w:val="24"/>
                <w:szCs w:val="24"/>
                <w:lang w:val="en-US"/>
              </w:rPr>
              <w:t>"» (</w:t>
            </w:r>
            <w:r w:rsidRPr="00040C7F">
              <w:rPr>
                <w:sz w:val="24"/>
                <w:szCs w:val="24"/>
              </w:rPr>
              <w:t>иллюстрации</w:t>
            </w:r>
            <w:r w:rsidRPr="00040C7F">
              <w:rPr>
                <w:spacing w:val="-47"/>
                <w:sz w:val="24"/>
                <w:szCs w:val="24"/>
                <w:lang w:val="en-US"/>
              </w:rPr>
              <w:t xml:space="preserve"> </w:t>
            </w:r>
            <w:r w:rsidRPr="00040C7F">
              <w:rPr>
                <w:sz w:val="24"/>
                <w:szCs w:val="24"/>
              </w:rPr>
              <w:t>в</w:t>
            </w:r>
          </w:p>
          <w:p w14:paraId="62D0AEB5" w14:textId="77777777" w:rsidR="007F54F5" w:rsidRPr="00040C7F" w:rsidRDefault="007F54F5" w:rsidP="00AC071A">
            <w:pPr>
              <w:pStyle w:val="TableParagraph"/>
              <w:spacing w:before="2" w:line="259" w:lineRule="auto"/>
              <w:ind w:left="101" w:right="87"/>
              <w:rPr>
                <w:sz w:val="24"/>
                <w:szCs w:val="24"/>
                <w:lang w:val="en-US"/>
              </w:rPr>
            </w:pPr>
            <w:r w:rsidRPr="00040C7F">
              <w:rPr>
                <w:sz w:val="24"/>
                <w:szCs w:val="24"/>
              </w:rPr>
              <w:t>книгах</w:t>
            </w:r>
            <w:r w:rsidRPr="00040C7F">
              <w:rPr>
                <w:sz w:val="24"/>
                <w:szCs w:val="24"/>
                <w:lang w:val="en-US"/>
              </w:rPr>
              <w:t>)</w:t>
            </w:r>
            <w:r w:rsidRPr="00040C7F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040C7F">
              <w:rPr>
                <w:sz w:val="24"/>
                <w:szCs w:val="24"/>
                <w:lang w:val="en-US"/>
              </w:rPr>
              <w:t>(</w:t>
            </w:r>
            <w:r w:rsidRPr="00040C7F">
              <w:rPr>
                <w:sz w:val="24"/>
                <w:szCs w:val="24"/>
              </w:rPr>
              <w:t>МЭШ</w:t>
            </w:r>
            <w:r w:rsidRPr="00040C7F">
              <w:rPr>
                <w:sz w:val="24"/>
                <w:szCs w:val="24"/>
                <w:lang w:val="en-US"/>
              </w:rPr>
              <w:t>)</w:t>
            </w:r>
            <w:r w:rsidRPr="00040C7F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040C7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https://uchebnik.mos.ru/mate</w:t>
            </w:r>
            <w:r w:rsidRPr="00040C7F">
              <w:rPr>
                <w:color w:val="0000FF"/>
                <w:spacing w:val="-47"/>
                <w:sz w:val="24"/>
                <w:szCs w:val="24"/>
                <w:lang w:val="en-US"/>
              </w:rPr>
              <w:t xml:space="preserve"> </w:t>
            </w:r>
            <w:r w:rsidRPr="00040C7F">
              <w:rPr>
                <w:color w:val="0000FF"/>
                <w:sz w:val="24"/>
                <w:szCs w:val="24"/>
                <w:u w:val="single" w:color="0000FF"/>
                <w:lang w:val="en-US"/>
              </w:rPr>
              <w:t>rial_view/atomic_objects/97</w:t>
            </w:r>
            <w:r w:rsidRPr="00040C7F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r w:rsidRPr="00040C7F">
              <w:rPr>
                <w:color w:val="0000FF"/>
                <w:sz w:val="24"/>
                <w:szCs w:val="24"/>
                <w:u w:val="single" w:color="0000FF"/>
                <w:lang w:val="en-US"/>
              </w:rPr>
              <w:t>45448?menuReferrer=/catal</w:t>
            </w:r>
            <w:r w:rsidRPr="00040C7F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r w:rsidRPr="00040C7F">
              <w:rPr>
                <w:color w:val="0000FF"/>
                <w:sz w:val="24"/>
                <w:szCs w:val="24"/>
                <w:u w:val="single" w:color="0000FF"/>
                <w:lang w:val="en-US"/>
              </w:rPr>
              <w:t>ogue</w:t>
            </w:r>
          </w:p>
          <w:p w14:paraId="7ACB350F" w14:textId="77777777" w:rsidR="007F54F5" w:rsidRPr="00040C7F" w:rsidRDefault="007F54F5" w:rsidP="00AC071A">
            <w:pPr>
              <w:pStyle w:val="TableParagraph"/>
              <w:spacing w:before="2" w:line="256" w:lineRule="auto"/>
              <w:ind w:left="101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Урок теплые и холодные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цвета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hyperlink r:id="rId281">
              <w:r w:rsidRPr="00040C7F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https://www.youtube.com/w</w:t>
              </w:r>
            </w:hyperlink>
          </w:p>
          <w:p w14:paraId="60BF8273" w14:textId="77777777" w:rsidR="007F54F5" w:rsidRPr="00040C7F" w:rsidRDefault="007F54F5" w:rsidP="00AC071A">
            <w:pPr>
              <w:pStyle w:val="TableParagraph"/>
              <w:spacing w:before="6" w:line="229" w:lineRule="exact"/>
              <w:ind w:left="101"/>
              <w:rPr>
                <w:sz w:val="24"/>
                <w:szCs w:val="24"/>
              </w:rPr>
            </w:pPr>
            <w:hyperlink r:id="rId282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atch?v=Y8iYTL9nNKY</w:t>
              </w:r>
            </w:hyperlink>
          </w:p>
        </w:tc>
        <w:tc>
          <w:tcPr>
            <w:tcW w:w="2128" w:type="dxa"/>
          </w:tcPr>
          <w:p w14:paraId="2DFC5550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F54F5" w:rsidRPr="00E4634D" w14:paraId="760722EC" w14:textId="77777777" w:rsidTr="00AC071A">
        <w:trPr>
          <w:trHeight w:val="2073"/>
        </w:trPr>
        <w:tc>
          <w:tcPr>
            <w:tcW w:w="711" w:type="dxa"/>
          </w:tcPr>
          <w:p w14:paraId="7180259E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5C300918" w14:textId="77777777" w:rsidR="007F54F5" w:rsidRPr="00040C7F" w:rsidRDefault="007F54F5" w:rsidP="00AC07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14:paraId="39D9D0BC" w14:textId="77777777" w:rsidR="007F54F5" w:rsidRPr="00040C7F" w:rsidRDefault="007F54F5" w:rsidP="00AC071A">
            <w:pPr>
              <w:pStyle w:val="TableParagraph"/>
              <w:ind w:left="4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8</w:t>
            </w:r>
          </w:p>
          <w:p w14:paraId="74298F2A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79663A69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61DBCD99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486B3F5F" w14:textId="77777777" w:rsidR="007F54F5" w:rsidRPr="00040C7F" w:rsidRDefault="007F54F5" w:rsidP="00AC071A">
            <w:pPr>
              <w:pStyle w:val="TableParagraph"/>
              <w:spacing w:before="163"/>
              <w:ind w:left="4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14:paraId="556B02B7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14:paraId="05541335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22" w:type="dxa"/>
          </w:tcPr>
          <w:p w14:paraId="05717AE0" w14:textId="77777777" w:rsidR="007F54F5" w:rsidRPr="00040C7F" w:rsidRDefault="007F54F5" w:rsidP="00AC071A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Модуль</w:t>
            </w:r>
            <w:r w:rsidRPr="00040C7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«Скульптура»</w:t>
            </w:r>
          </w:p>
          <w:p w14:paraId="6D8393B4" w14:textId="77777777" w:rsidR="007F54F5" w:rsidRPr="00040C7F" w:rsidRDefault="007F54F5" w:rsidP="00AC07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6BC6404C" w14:textId="77777777" w:rsidR="007F54F5" w:rsidRPr="00040C7F" w:rsidRDefault="007F54F5" w:rsidP="00AC071A">
            <w:pPr>
              <w:pStyle w:val="TableParagraph"/>
              <w:spacing w:before="1"/>
              <w:ind w:left="108" w:right="379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Знакомство</w:t>
            </w:r>
            <w:r w:rsidRPr="00040C7F">
              <w:rPr>
                <w:spacing w:val="-6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со</w:t>
            </w:r>
            <w:r w:rsidRPr="00040C7F">
              <w:rPr>
                <w:spacing w:val="-6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скульптурными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памятниками</w:t>
            </w:r>
            <w:r w:rsidRPr="00040C7F">
              <w:rPr>
                <w:spacing w:val="-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героям</w:t>
            </w:r>
            <w:r w:rsidRPr="00040C7F">
              <w:rPr>
                <w:spacing w:val="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мемориальными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комплексами.</w:t>
            </w:r>
          </w:p>
          <w:p w14:paraId="2F9D90A2" w14:textId="77777777" w:rsidR="007F54F5" w:rsidRPr="00040C7F" w:rsidRDefault="007F54F5" w:rsidP="00AC071A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4AC2556B" w14:textId="77777777" w:rsidR="007F54F5" w:rsidRPr="00040C7F" w:rsidRDefault="007F54F5" w:rsidP="00AC071A">
            <w:pPr>
              <w:pStyle w:val="TableParagraph"/>
              <w:spacing w:line="230" w:lineRule="atLeast"/>
              <w:ind w:left="108" w:right="629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Создание эскиза памятника</w:t>
            </w:r>
            <w:r w:rsidRPr="00040C7F">
              <w:rPr>
                <w:spacing w:val="-48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народному</w:t>
            </w:r>
            <w:r w:rsidRPr="00040C7F">
              <w:rPr>
                <w:spacing w:val="-9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lastRenderedPageBreak/>
              <w:t>герою.</w:t>
            </w:r>
          </w:p>
        </w:tc>
        <w:tc>
          <w:tcPr>
            <w:tcW w:w="711" w:type="dxa"/>
          </w:tcPr>
          <w:p w14:paraId="1C53B70D" w14:textId="77777777" w:rsidR="007F54F5" w:rsidRPr="00040C7F" w:rsidRDefault="007F54F5" w:rsidP="00AC071A">
            <w:pPr>
              <w:pStyle w:val="TableParagraph"/>
              <w:ind w:right="293"/>
              <w:jc w:val="right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2411" w:type="dxa"/>
          </w:tcPr>
          <w:p w14:paraId="52A224A5" w14:textId="77777777" w:rsidR="007F54F5" w:rsidRPr="00040C7F" w:rsidRDefault="007F54F5" w:rsidP="00AC071A">
            <w:pPr>
              <w:pStyle w:val="TableParagraph"/>
              <w:ind w:left="107" w:right="286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Использовать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информацию</w:t>
            </w:r>
            <w:r w:rsidRPr="00040C7F">
              <w:rPr>
                <w:spacing w:val="-6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из</w:t>
            </w:r>
            <w:r w:rsidRPr="00040C7F">
              <w:rPr>
                <w:spacing w:val="-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текста.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Традиции и обычаи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(аспект:</w:t>
            </w:r>
            <w:r w:rsidRPr="00040C7F">
              <w:rPr>
                <w:spacing w:val="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понимание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необходимости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межкультурного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диалога).</w:t>
            </w:r>
          </w:p>
        </w:tc>
        <w:tc>
          <w:tcPr>
            <w:tcW w:w="2551" w:type="dxa"/>
          </w:tcPr>
          <w:p w14:paraId="3164AD40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8" w:type="dxa"/>
          </w:tcPr>
          <w:p w14:paraId="7E574BE2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F54F5" w:rsidRPr="00040C7F" w14:paraId="6993B19D" w14:textId="77777777" w:rsidTr="00AC071A">
        <w:trPr>
          <w:trHeight w:val="2760"/>
        </w:trPr>
        <w:tc>
          <w:tcPr>
            <w:tcW w:w="711" w:type="dxa"/>
          </w:tcPr>
          <w:p w14:paraId="0AD3A176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73E5EABB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566AF0FB" w14:textId="77777777" w:rsidR="007F54F5" w:rsidRPr="00040C7F" w:rsidRDefault="007F54F5" w:rsidP="00AC071A">
            <w:pPr>
              <w:pStyle w:val="TableParagraph"/>
              <w:spacing w:before="181"/>
              <w:ind w:left="230" w:right="230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10</w:t>
            </w:r>
          </w:p>
          <w:p w14:paraId="5FABC07F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5B04B6E1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5EE8C169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2250B3A9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0D091E0F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31D2D9C0" w14:textId="77777777" w:rsidR="007F54F5" w:rsidRPr="00040C7F" w:rsidRDefault="007F54F5" w:rsidP="00AC071A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14:paraId="00F86C5A" w14:textId="77777777" w:rsidR="007F54F5" w:rsidRPr="00040C7F" w:rsidRDefault="007F54F5" w:rsidP="00AC071A">
            <w:pPr>
              <w:pStyle w:val="TableParagraph"/>
              <w:spacing w:line="210" w:lineRule="exact"/>
              <w:ind w:left="230" w:right="230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14:paraId="556164C1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14:paraId="14631277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22" w:type="dxa"/>
          </w:tcPr>
          <w:p w14:paraId="37C80FB6" w14:textId="77777777" w:rsidR="007F54F5" w:rsidRPr="00040C7F" w:rsidRDefault="007F54F5" w:rsidP="00AC071A">
            <w:pPr>
              <w:pStyle w:val="TableParagraph"/>
              <w:ind w:left="108" w:right="866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Модуль «Декоративно-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прикладное</w:t>
            </w:r>
            <w:r w:rsidRPr="00040C7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искусство»</w:t>
            </w:r>
          </w:p>
          <w:p w14:paraId="110F809A" w14:textId="77777777" w:rsidR="007F54F5" w:rsidRPr="00040C7F" w:rsidRDefault="007F54F5" w:rsidP="00AC071A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14:paraId="1AC5525D" w14:textId="77777777" w:rsidR="007F54F5" w:rsidRPr="00040C7F" w:rsidRDefault="007F54F5" w:rsidP="00AC071A">
            <w:pPr>
              <w:pStyle w:val="TableParagraph"/>
              <w:ind w:left="108" w:right="84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Орнаменты разных народов.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Особенности</w:t>
            </w:r>
            <w:r w:rsidRPr="00040C7F">
              <w:rPr>
                <w:spacing w:val="-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символов</w:t>
            </w:r>
            <w:r w:rsidRPr="00040C7F">
              <w:rPr>
                <w:spacing w:val="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изобразительных мотивов</w:t>
            </w:r>
            <w:r w:rsidRPr="00040C7F">
              <w:rPr>
                <w:spacing w:val="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орнаментах разных народов.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Орнаменты в архитектуре, на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тканях, одежде, предметах быта и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др.</w:t>
            </w:r>
          </w:p>
          <w:p w14:paraId="1EF57907" w14:textId="77777777" w:rsidR="007F54F5" w:rsidRPr="00040C7F" w:rsidRDefault="007F54F5" w:rsidP="00AC071A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4A30C0B5" w14:textId="77777777" w:rsidR="007F54F5" w:rsidRPr="00040C7F" w:rsidRDefault="007F54F5" w:rsidP="00AC071A">
            <w:pPr>
              <w:pStyle w:val="TableParagraph"/>
              <w:spacing w:before="1" w:line="215" w:lineRule="exact"/>
              <w:ind w:left="108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Мотивы</w:t>
            </w:r>
            <w:r w:rsidRPr="00040C7F">
              <w:rPr>
                <w:spacing w:val="-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</w:t>
            </w:r>
            <w:r w:rsidRPr="00040C7F">
              <w:rPr>
                <w:spacing w:val="-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назначение</w:t>
            </w:r>
            <w:r w:rsidRPr="00040C7F">
              <w:rPr>
                <w:spacing w:val="-5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русских</w:t>
            </w:r>
          </w:p>
        </w:tc>
        <w:tc>
          <w:tcPr>
            <w:tcW w:w="711" w:type="dxa"/>
          </w:tcPr>
          <w:p w14:paraId="4B5DBE50" w14:textId="77777777" w:rsidR="007F54F5" w:rsidRPr="00040C7F" w:rsidRDefault="007F54F5" w:rsidP="00AC071A">
            <w:pPr>
              <w:pStyle w:val="TableParagraph"/>
              <w:ind w:right="293"/>
              <w:jc w:val="right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411" w:type="dxa"/>
          </w:tcPr>
          <w:p w14:paraId="665AE5BE" w14:textId="77777777" w:rsidR="007F54F5" w:rsidRPr="00040C7F" w:rsidRDefault="007F54F5" w:rsidP="00AC071A">
            <w:pPr>
              <w:pStyle w:val="TableParagraph"/>
              <w:ind w:left="107" w:right="287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Использовать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информацию</w:t>
            </w:r>
            <w:r w:rsidRPr="00040C7F">
              <w:rPr>
                <w:spacing w:val="-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из</w:t>
            </w:r>
            <w:r w:rsidRPr="00040C7F">
              <w:rPr>
                <w:spacing w:val="-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текста.</w:t>
            </w:r>
          </w:p>
          <w:p w14:paraId="482C8C54" w14:textId="77777777" w:rsidR="007F54F5" w:rsidRPr="00040C7F" w:rsidRDefault="007F54F5" w:rsidP="00AC071A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14:paraId="70105857" w14:textId="77777777" w:rsidR="007F54F5" w:rsidRPr="00040C7F" w:rsidRDefault="007F54F5" w:rsidP="00AC071A">
            <w:pPr>
              <w:pStyle w:val="TableParagraph"/>
              <w:ind w:left="107" w:right="593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Традиции и обычаи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(аспект: понимание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необходимости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межкультурного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диалога).</w:t>
            </w:r>
          </w:p>
          <w:p w14:paraId="3E19FC0A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05E6DDFC" w14:textId="77777777" w:rsidR="007F54F5" w:rsidRPr="00040C7F" w:rsidRDefault="007F54F5" w:rsidP="00AC071A">
            <w:pPr>
              <w:pStyle w:val="TableParagraph"/>
              <w:spacing w:before="195" w:line="230" w:lineRule="atLeast"/>
              <w:ind w:left="107" w:right="175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Способность выявлять и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анализировать</w:t>
            </w:r>
          </w:p>
        </w:tc>
        <w:tc>
          <w:tcPr>
            <w:tcW w:w="2551" w:type="dxa"/>
          </w:tcPr>
          <w:p w14:paraId="04DEB191" w14:textId="77777777" w:rsidR="007F54F5" w:rsidRPr="00040C7F" w:rsidRDefault="007F54F5" w:rsidP="00AC071A">
            <w:pPr>
              <w:pStyle w:val="TableParagraph"/>
              <w:ind w:left="101" w:right="87" w:firstLine="53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Предметы быта. Сундук.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Изображение.</w:t>
            </w:r>
            <w:r w:rsidRPr="00040C7F">
              <w:rPr>
                <w:spacing w:val="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(МЭШ)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hyperlink r:id="rId283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https://uchebnik.mos.ru/mate</w:t>
              </w:r>
            </w:hyperlink>
            <w:r w:rsidRPr="00040C7F">
              <w:rPr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284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rial_view/atomic_objects/13</w:t>
              </w:r>
            </w:hyperlink>
            <w:r w:rsidRPr="00040C7F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hyperlink r:id="rId285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263</w:t>
              </w:r>
            </w:hyperlink>
          </w:p>
          <w:p w14:paraId="6E4EB0CF" w14:textId="77777777" w:rsidR="007F54F5" w:rsidRPr="00040C7F" w:rsidRDefault="007F54F5" w:rsidP="00AC071A">
            <w:pPr>
              <w:pStyle w:val="TableParagraph"/>
              <w:ind w:left="120" w:right="321" w:hanging="20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Пермогорская роспись.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Хлебница.</w:t>
            </w:r>
            <w:r w:rsidRPr="00040C7F">
              <w:rPr>
                <w:spacing w:val="-9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Изображение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(МЭШ)</w:t>
            </w:r>
          </w:p>
          <w:p w14:paraId="5BE1EAAF" w14:textId="77777777" w:rsidR="007F54F5" w:rsidRPr="00040C7F" w:rsidRDefault="007F54F5" w:rsidP="00AC071A">
            <w:pPr>
              <w:pStyle w:val="TableParagraph"/>
              <w:ind w:left="120" w:right="154"/>
              <w:jc w:val="both"/>
              <w:rPr>
                <w:sz w:val="24"/>
                <w:szCs w:val="24"/>
                <w:lang w:val="en-US"/>
              </w:rPr>
            </w:pPr>
            <w:hyperlink r:id="rId286"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https://uchebnik.mos.ru/mat</w:t>
              </w:r>
            </w:hyperlink>
            <w:r w:rsidRPr="00040C7F">
              <w:rPr>
                <w:color w:val="0000FF"/>
                <w:spacing w:val="-48"/>
                <w:sz w:val="24"/>
                <w:szCs w:val="24"/>
                <w:lang w:val="en-US"/>
              </w:rPr>
              <w:t xml:space="preserve"> </w:t>
            </w:r>
            <w:hyperlink r:id="rId287">
              <w:r w:rsidRPr="00040C7F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erial_view/atomic_objects/1</w:t>
              </w:r>
            </w:hyperlink>
            <w:r w:rsidRPr="00040C7F">
              <w:rPr>
                <w:color w:val="0000FF"/>
                <w:spacing w:val="-48"/>
                <w:sz w:val="24"/>
                <w:szCs w:val="24"/>
                <w:lang w:val="en-US"/>
              </w:rPr>
              <w:t xml:space="preserve"> </w:t>
            </w:r>
            <w:hyperlink r:id="rId288"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4182</w:t>
              </w:r>
            </w:hyperlink>
          </w:p>
          <w:p w14:paraId="04F53496" w14:textId="77777777" w:rsidR="007F54F5" w:rsidRPr="00040C7F" w:rsidRDefault="007F54F5" w:rsidP="00AC071A">
            <w:pPr>
              <w:pStyle w:val="TableParagraph"/>
              <w:spacing w:line="215" w:lineRule="exact"/>
              <w:ind w:left="101"/>
              <w:jc w:val="both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Русская</w:t>
            </w:r>
            <w:r w:rsidRPr="00040C7F">
              <w:rPr>
                <w:spacing w:val="-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вышивка.</w:t>
            </w:r>
          </w:p>
        </w:tc>
        <w:tc>
          <w:tcPr>
            <w:tcW w:w="2128" w:type="dxa"/>
          </w:tcPr>
          <w:p w14:paraId="4DEF1F61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6211CB05" w14:textId="77777777" w:rsidR="007F54F5" w:rsidRPr="00040C7F" w:rsidRDefault="007F54F5" w:rsidP="007F54F5">
      <w:pPr>
        <w:rPr>
          <w:sz w:val="24"/>
          <w:szCs w:val="24"/>
        </w:rPr>
        <w:sectPr w:rsidR="007F54F5" w:rsidRPr="00040C7F">
          <w:pgSz w:w="16840" w:h="11910" w:orient="landscape"/>
          <w:pgMar w:top="840" w:right="140" w:bottom="1100" w:left="160" w:header="0" w:footer="913" w:gutter="0"/>
          <w:cols w:space="720"/>
        </w:sect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1"/>
        <w:gridCol w:w="850"/>
        <w:gridCol w:w="990"/>
        <w:gridCol w:w="3122"/>
        <w:gridCol w:w="711"/>
        <w:gridCol w:w="2411"/>
        <w:gridCol w:w="2551"/>
        <w:gridCol w:w="2128"/>
      </w:tblGrid>
      <w:tr w:rsidR="007F54F5" w:rsidRPr="00683BFA" w14:paraId="3A3BE4FE" w14:textId="77777777" w:rsidTr="00AC071A">
        <w:trPr>
          <w:trHeight w:val="2073"/>
        </w:trPr>
        <w:tc>
          <w:tcPr>
            <w:tcW w:w="711" w:type="dxa"/>
          </w:tcPr>
          <w:p w14:paraId="5FA669BD" w14:textId="77777777" w:rsidR="007F54F5" w:rsidRPr="00040C7F" w:rsidRDefault="007F54F5" w:rsidP="00AC071A">
            <w:pPr>
              <w:pStyle w:val="TableParagraph"/>
              <w:ind w:left="105" w:right="153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lastRenderedPageBreak/>
              <w:t>№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pacing w:val="-1"/>
                <w:sz w:val="24"/>
                <w:szCs w:val="24"/>
              </w:rPr>
              <w:t>урок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14:paraId="0E335938" w14:textId="77777777" w:rsidR="007F54F5" w:rsidRPr="00040C7F" w:rsidRDefault="007F54F5" w:rsidP="00AC071A">
            <w:pPr>
              <w:pStyle w:val="TableParagraph"/>
              <w:ind w:left="110" w:right="85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Плани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руема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я</w:t>
            </w:r>
            <w:r w:rsidRPr="00040C7F">
              <w:rPr>
                <w:b/>
                <w:spacing w:val="2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дата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провед</w:t>
            </w:r>
            <w:r w:rsidRPr="00040C7F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ения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990" w:type="dxa"/>
          </w:tcPr>
          <w:p w14:paraId="62F27FD9" w14:textId="77777777" w:rsidR="007F54F5" w:rsidRPr="00040C7F" w:rsidRDefault="007F54F5" w:rsidP="00AC071A">
            <w:pPr>
              <w:pStyle w:val="TableParagraph"/>
              <w:ind w:left="104" w:right="142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Фактич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еская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дата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проведе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ния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3122" w:type="dxa"/>
          </w:tcPr>
          <w:p w14:paraId="0C1FA51E" w14:textId="77777777" w:rsidR="007F54F5" w:rsidRPr="00040C7F" w:rsidRDefault="007F54F5" w:rsidP="00AC071A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711" w:type="dxa"/>
          </w:tcPr>
          <w:p w14:paraId="350E17FC" w14:textId="77777777" w:rsidR="007F54F5" w:rsidRPr="00040C7F" w:rsidRDefault="007F54F5" w:rsidP="00AC071A">
            <w:pPr>
              <w:pStyle w:val="TableParagraph"/>
              <w:ind w:left="108" w:right="104"/>
              <w:rPr>
                <w:b/>
                <w:sz w:val="24"/>
                <w:szCs w:val="24"/>
              </w:rPr>
            </w:pPr>
            <w:r w:rsidRPr="00040C7F">
              <w:rPr>
                <w:b/>
                <w:spacing w:val="-1"/>
                <w:sz w:val="24"/>
                <w:szCs w:val="24"/>
              </w:rPr>
              <w:t>Коли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чест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во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часо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411" w:type="dxa"/>
          </w:tcPr>
          <w:p w14:paraId="78BAFF34" w14:textId="77777777" w:rsidR="007F54F5" w:rsidRPr="00040C7F" w:rsidRDefault="00AC071A" w:rsidP="00AC071A">
            <w:pPr>
              <w:pStyle w:val="TableParagraph"/>
              <w:ind w:right="98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 xml:space="preserve">Формирование </w:t>
            </w:r>
            <w:r w:rsidR="007F54F5" w:rsidRPr="00040C7F">
              <w:rPr>
                <w:b/>
                <w:sz w:val="24"/>
                <w:szCs w:val="24"/>
              </w:rPr>
              <w:t>функциональной грамотности</w:t>
            </w:r>
          </w:p>
        </w:tc>
        <w:tc>
          <w:tcPr>
            <w:tcW w:w="2551" w:type="dxa"/>
          </w:tcPr>
          <w:p w14:paraId="38DD53DE" w14:textId="77777777" w:rsidR="007F54F5" w:rsidRPr="00040C7F" w:rsidRDefault="007F54F5" w:rsidP="00AC071A">
            <w:pPr>
              <w:pStyle w:val="TableParagraph"/>
              <w:ind w:left="101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ЦОР</w:t>
            </w:r>
          </w:p>
        </w:tc>
        <w:tc>
          <w:tcPr>
            <w:tcW w:w="2128" w:type="dxa"/>
          </w:tcPr>
          <w:p w14:paraId="1DE74DBB" w14:textId="77777777" w:rsidR="007F54F5" w:rsidRPr="00040C7F" w:rsidRDefault="007F54F5" w:rsidP="00AC071A">
            <w:pPr>
              <w:pStyle w:val="TableParagraph"/>
              <w:ind w:left="105" w:right="713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Контроль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(проверяемые</w:t>
            </w:r>
            <w:r w:rsidRPr="00040C7F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элементы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содержания)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(ПУ. ПЭС</w:t>
            </w:r>
          </w:p>
          <w:p w14:paraId="4D9DCFDB" w14:textId="77777777" w:rsidR="007F54F5" w:rsidRPr="00040C7F" w:rsidRDefault="007F54F5" w:rsidP="00AC071A">
            <w:pPr>
              <w:pStyle w:val="TableParagraph"/>
              <w:spacing w:line="230" w:lineRule="atLeast"/>
              <w:ind w:left="105" w:right="89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Предметные умения.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Проверяемые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элементы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содержания)</w:t>
            </w:r>
          </w:p>
        </w:tc>
      </w:tr>
      <w:tr w:rsidR="007F54F5" w:rsidRPr="00683BFA" w14:paraId="0D9F5626" w14:textId="77777777" w:rsidTr="00AC071A">
        <w:trPr>
          <w:trHeight w:val="6900"/>
        </w:trPr>
        <w:tc>
          <w:tcPr>
            <w:tcW w:w="711" w:type="dxa"/>
          </w:tcPr>
          <w:p w14:paraId="26CCB559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1655DF57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7765D56F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18B9F272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3096C147" w14:textId="77777777" w:rsidR="007F54F5" w:rsidRPr="00040C7F" w:rsidRDefault="007F54F5" w:rsidP="00AC071A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22818DAC" w14:textId="77777777" w:rsidR="007F54F5" w:rsidRPr="00040C7F" w:rsidRDefault="007F54F5" w:rsidP="00AC071A">
            <w:pPr>
              <w:pStyle w:val="TableParagraph"/>
              <w:ind w:left="230" w:right="230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12</w:t>
            </w:r>
          </w:p>
          <w:p w14:paraId="5F24C0E5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200900FD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14779DB0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4BE9301E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4BE7DE2B" w14:textId="77777777" w:rsidR="007F54F5" w:rsidRPr="00040C7F" w:rsidRDefault="007F54F5" w:rsidP="00AC071A">
            <w:pPr>
              <w:pStyle w:val="TableParagraph"/>
              <w:spacing w:before="141"/>
              <w:ind w:left="230" w:right="230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13</w:t>
            </w:r>
          </w:p>
          <w:p w14:paraId="1942E759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36B1FF00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65906948" w14:textId="77777777" w:rsidR="007F54F5" w:rsidRPr="00040C7F" w:rsidRDefault="007F54F5" w:rsidP="00AC071A">
            <w:pPr>
              <w:pStyle w:val="TableParagraph"/>
              <w:spacing w:before="181"/>
              <w:ind w:left="230" w:right="230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14:paraId="7023D787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14:paraId="2A105739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22" w:type="dxa"/>
          </w:tcPr>
          <w:p w14:paraId="4FEEDEE0" w14:textId="77777777" w:rsidR="007F54F5" w:rsidRPr="00040C7F" w:rsidRDefault="007F54F5" w:rsidP="00AC071A">
            <w:pPr>
              <w:pStyle w:val="TableParagraph"/>
              <w:ind w:left="108" w:right="191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народных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орнаментов.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Деревянная резьба и роспись,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украшение наличников и других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элементов</w:t>
            </w:r>
            <w:r w:rsidRPr="00040C7F">
              <w:rPr>
                <w:spacing w:val="-5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избы,</w:t>
            </w:r>
            <w:r w:rsidRPr="00040C7F">
              <w:rPr>
                <w:spacing w:val="-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вышивка,</w:t>
            </w:r>
            <w:r w:rsidRPr="00040C7F">
              <w:rPr>
                <w:spacing w:val="-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декор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головных</w:t>
            </w:r>
            <w:r w:rsidRPr="00040C7F">
              <w:rPr>
                <w:spacing w:val="6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уборов</w:t>
            </w:r>
            <w:r w:rsidRPr="00040C7F">
              <w:rPr>
                <w:spacing w:val="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</w:t>
            </w:r>
            <w:r w:rsidRPr="00040C7F">
              <w:rPr>
                <w:spacing w:val="-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др.</w:t>
            </w:r>
          </w:p>
          <w:p w14:paraId="19E927EC" w14:textId="77777777" w:rsidR="007F54F5" w:rsidRPr="00040C7F" w:rsidRDefault="007F54F5" w:rsidP="00AC071A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20AD3578" w14:textId="77777777" w:rsidR="007F54F5" w:rsidRPr="00040C7F" w:rsidRDefault="007F54F5" w:rsidP="00AC071A">
            <w:pPr>
              <w:pStyle w:val="TableParagraph"/>
              <w:ind w:left="108" w:right="587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Орнаментальное</w:t>
            </w:r>
            <w:r w:rsidRPr="00040C7F">
              <w:rPr>
                <w:spacing w:val="-1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украшение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каменной архитектуры в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памятниках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русской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культуры, каменная резьба,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росписи</w:t>
            </w:r>
            <w:r w:rsidRPr="00040C7F">
              <w:rPr>
                <w:spacing w:val="-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стен,</w:t>
            </w:r>
            <w:r w:rsidRPr="00040C7F">
              <w:rPr>
                <w:spacing w:val="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изразцы.</w:t>
            </w:r>
          </w:p>
          <w:p w14:paraId="2FE900EE" w14:textId="77777777" w:rsidR="007F54F5" w:rsidRPr="00040C7F" w:rsidRDefault="007F54F5" w:rsidP="00AC071A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18D5771E" w14:textId="77777777" w:rsidR="007F54F5" w:rsidRPr="00040C7F" w:rsidRDefault="007F54F5" w:rsidP="00AC071A">
            <w:pPr>
              <w:pStyle w:val="TableParagraph"/>
              <w:spacing w:line="237" w:lineRule="auto"/>
              <w:ind w:left="108" w:right="212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Народный</w:t>
            </w:r>
            <w:r w:rsidRPr="00040C7F">
              <w:rPr>
                <w:spacing w:val="-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костюм.</w:t>
            </w:r>
            <w:r w:rsidRPr="00040C7F">
              <w:rPr>
                <w:spacing w:val="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Русский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народный</w:t>
            </w:r>
            <w:r w:rsidRPr="00040C7F">
              <w:rPr>
                <w:spacing w:val="-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праздничный</w:t>
            </w:r>
            <w:r w:rsidRPr="00040C7F">
              <w:rPr>
                <w:spacing w:val="-6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костюм,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символы</w:t>
            </w:r>
            <w:r w:rsidRPr="00040C7F">
              <w:rPr>
                <w:spacing w:val="-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</w:t>
            </w:r>
            <w:r w:rsidRPr="00040C7F">
              <w:rPr>
                <w:spacing w:val="-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обереги</w:t>
            </w:r>
            <w:r w:rsidRPr="00040C7F">
              <w:rPr>
                <w:spacing w:val="-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 его</w:t>
            </w:r>
            <w:r w:rsidRPr="00040C7F">
              <w:rPr>
                <w:spacing w:val="-6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декоре.</w:t>
            </w:r>
          </w:p>
          <w:p w14:paraId="50476668" w14:textId="77777777" w:rsidR="007F54F5" w:rsidRPr="00040C7F" w:rsidRDefault="007F54F5" w:rsidP="00AC071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5E307993" w14:textId="77777777" w:rsidR="007F54F5" w:rsidRPr="00040C7F" w:rsidRDefault="007F54F5" w:rsidP="00AC071A">
            <w:pPr>
              <w:pStyle w:val="TableParagraph"/>
              <w:ind w:left="108" w:right="266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Женский и мужской костюмы в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традициях разных</w:t>
            </w:r>
            <w:r w:rsidRPr="00040C7F">
              <w:rPr>
                <w:spacing w:val="-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народов.</w:t>
            </w:r>
          </w:p>
          <w:p w14:paraId="04B4D56C" w14:textId="77777777" w:rsidR="007F54F5" w:rsidRPr="00040C7F" w:rsidRDefault="007F54F5" w:rsidP="00AC071A">
            <w:pPr>
              <w:pStyle w:val="TableParagraph"/>
              <w:spacing w:before="1"/>
              <w:ind w:left="108" w:right="1020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lastRenderedPageBreak/>
              <w:t>Своеобразие одежды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разных</w:t>
            </w:r>
            <w:r w:rsidRPr="00040C7F">
              <w:rPr>
                <w:spacing w:val="-10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эпох</w:t>
            </w:r>
            <w:r w:rsidRPr="00040C7F">
              <w:rPr>
                <w:spacing w:val="-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</w:t>
            </w:r>
            <w:r w:rsidRPr="00040C7F">
              <w:rPr>
                <w:spacing w:val="-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культур.</w:t>
            </w:r>
          </w:p>
        </w:tc>
        <w:tc>
          <w:tcPr>
            <w:tcW w:w="711" w:type="dxa"/>
          </w:tcPr>
          <w:p w14:paraId="286C3B9F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14:paraId="5B37FCC1" w14:textId="77777777" w:rsidR="007F54F5" w:rsidRPr="00040C7F" w:rsidRDefault="007F54F5" w:rsidP="00AC071A">
            <w:pPr>
              <w:pStyle w:val="TableParagraph"/>
              <w:ind w:left="107" w:right="102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различные</w:t>
            </w:r>
            <w:r w:rsidRPr="00040C7F">
              <w:rPr>
                <w:spacing w:val="6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точки</w:t>
            </w:r>
            <w:r w:rsidRPr="00040C7F">
              <w:rPr>
                <w:spacing w:val="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зрения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 мировоззрения,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позиционируя и связывая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свои собственные и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чужие</w:t>
            </w:r>
            <w:r w:rsidRPr="00040C7F">
              <w:rPr>
                <w:spacing w:val="-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взгляды на</w:t>
            </w:r>
            <w:r w:rsidRPr="00040C7F">
              <w:rPr>
                <w:spacing w:val="-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мир</w:t>
            </w:r>
          </w:p>
        </w:tc>
        <w:tc>
          <w:tcPr>
            <w:tcW w:w="2551" w:type="dxa"/>
          </w:tcPr>
          <w:p w14:paraId="0DE86896" w14:textId="77777777" w:rsidR="007F54F5" w:rsidRPr="00040C7F" w:rsidRDefault="007F54F5" w:rsidP="00AC071A">
            <w:pPr>
              <w:pStyle w:val="TableParagraph"/>
              <w:spacing w:line="237" w:lineRule="auto"/>
              <w:ind w:left="101" w:right="87" w:firstLine="19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Растительный орнамент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hyperlink r:id="rId289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https://uchebnik.mos.ru/mate</w:t>
              </w:r>
            </w:hyperlink>
            <w:r w:rsidRPr="00040C7F">
              <w:rPr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290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rial_view/atomic_objects/11</w:t>
              </w:r>
            </w:hyperlink>
            <w:r w:rsidRPr="00040C7F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hyperlink r:id="rId291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274</w:t>
              </w:r>
            </w:hyperlink>
          </w:p>
          <w:p w14:paraId="2800E842" w14:textId="77777777" w:rsidR="007F54F5" w:rsidRPr="00040C7F" w:rsidRDefault="007F54F5" w:rsidP="00AC071A">
            <w:pPr>
              <w:pStyle w:val="TableParagraph"/>
              <w:spacing w:before="2"/>
              <w:ind w:left="101" w:right="87"/>
              <w:rPr>
                <w:sz w:val="24"/>
                <w:szCs w:val="24"/>
                <w:lang w:val="en-US"/>
              </w:rPr>
            </w:pPr>
            <w:r w:rsidRPr="00040C7F">
              <w:rPr>
                <w:sz w:val="24"/>
                <w:szCs w:val="24"/>
              </w:rPr>
              <w:t>Резьба по дереву.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Изображение</w:t>
            </w:r>
            <w:r w:rsidRPr="00040C7F">
              <w:rPr>
                <w:sz w:val="24"/>
                <w:szCs w:val="24"/>
                <w:lang w:val="en-US"/>
              </w:rPr>
              <w:t xml:space="preserve"> (</w:t>
            </w:r>
            <w:r w:rsidRPr="00040C7F">
              <w:rPr>
                <w:sz w:val="24"/>
                <w:szCs w:val="24"/>
              </w:rPr>
              <w:t>МЭШ</w:t>
            </w:r>
            <w:r w:rsidRPr="00040C7F">
              <w:rPr>
                <w:sz w:val="24"/>
                <w:szCs w:val="24"/>
                <w:lang w:val="en-US"/>
              </w:rPr>
              <w:t>)</w:t>
            </w:r>
            <w:r w:rsidRPr="00040C7F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hyperlink r:id="rId292"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https://uchebnik.mos.ru/mate</w:t>
              </w:r>
            </w:hyperlink>
            <w:r w:rsidRPr="00040C7F">
              <w:rPr>
                <w:color w:val="0000FF"/>
                <w:spacing w:val="-47"/>
                <w:sz w:val="24"/>
                <w:szCs w:val="24"/>
                <w:lang w:val="en-US"/>
              </w:rPr>
              <w:t xml:space="preserve"> </w:t>
            </w:r>
            <w:hyperlink r:id="rId293"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rial_view/atomic_objects/13</w:t>
              </w:r>
            </w:hyperlink>
            <w:r w:rsidRPr="00040C7F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294"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285</w:t>
              </w:r>
            </w:hyperlink>
          </w:p>
          <w:p w14:paraId="45DAF46F" w14:textId="77777777" w:rsidR="007F54F5" w:rsidRPr="00040C7F" w:rsidRDefault="007F54F5" w:rsidP="00AC071A">
            <w:pPr>
              <w:pStyle w:val="TableParagraph"/>
              <w:spacing w:before="2"/>
              <w:ind w:left="101" w:right="87" w:firstLine="53"/>
              <w:rPr>
                <w:sz w:val="24"/>
                <w:szCs w:val="24"/>
                <w:lang w:val="en-US"/>
              </w:rPr>
            </w:pPr>
            <w:r w:rsidRPr="00040C7F">
              <w:rPr>
                <w:sz w:val="24"/>
                <w:szCs w:val="24"/>
              </w:rPr>
              <w:t>Деревянное</w:t>
            </w:r>
            <w:r w:rsidRPr="00040C7F">
              <w:rPr>
                <w:sz w:val="24"/>
                <w:szCs w:val="24"/>
                <w:lang w:val="en-US"/>
              </w:rPr>
              <w:t xml:space="preserve"> </w:t>
            </w:r>
            <w:r w:rsidRPr="00040C7F">
              <w:rPr>
                <w:sz w:val="24"/>
                <w:szCs w:val="24"/>
              </w:rPr>
              <w:t>кружево</w:t>
            </w:r>
            <w:r w:rsidRPr="00040C7F">
              <w:rPr>
                <w:sz w:val="24"/>
                <w:szCs w:val="24"/>
                <w:lang w:val="en-US"/>
              </w:rPr>
              <w:t>.</w:t>
            </w:r>
            <w:r w:rsidRPr="00040C7F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040C7F">
              <w:rPr>
                <w:sz w:val="24"/>
                <w:szCs w:val="24"/>
              </w:rPr>
              <w:t>Видео</w:t>
            </w:r>
            <w:r w:rsidRPr="00040C7F">
              <w:rPr>
                <w:sz w:val="24"/>
                <w:szCs w:val="24"/>
                <w:lang w:val="en-US"/>
              </w:rPr>
              <w:t>.(</w:t>
            </w:r>
            <w:r w:rsidRPr="00040C7F">
              <w:rPr>
                <w:sz w:val="24"/>
                <w:szCs w:val="24"/>
              </w:rPr>
              <w:t>МЭШ</w:t>
            </w:r>
            <w:r w:rsidRPr="00040C7F">
              <w:rPr>
                <w:sz w:val="24"/>
                <w:szCs w:val="24"/>
                <w:lang w:val="en-US"/>
              </w:rPr>
              <w:t>)</w:t>
            </w:r>
            <w:r w:rsidRPr="00040C7F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hyperlink r:id="rId295"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https://uchebnik.mos.ru/mate</w:t>
              </w:r>
            </w:hyperlink>
            <w:r w:rsidRPr="00040C7F">
              <w:rPr>
                <w:color w:val="0000FF"/>
                <w:spacing w:val="-47"/>
                <w:sz w:val="24"/>
                <w:szCs w:val="24"/>
                <w:lang w:val="en-US"/>
              </w:rPr>
              <w:t xml:space="preserve"> </w:t>
            </w:r>
            <w:hyperlink r:id="rId296"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rial_view/atomic_objects/26</w:t>
              </w:r>
            </w:hyperlink>
            <w:r w:rsidRPr="00040C7F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297"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66892</w:t>
              </w:r>
            </w:hyperlink>
          </w:p>
          <w:p w14:paraId="7BE01299" w14:textId="77777777" w:rsidR="007F54F5" w:rsidRPr="00040C7F" w:rsidRDefault="007F54F5" w:rsidP="00AC071A">
            <w:pPr>
              <w:pStyle w:val="TableParagraph"/>
              <w:spacing w:line="228" w:lineRule="exact"/>
              <w:ind w:left="101"/>
              <w:rPr>
                <w:sz w:val="24"/>
                <w:szCs w:val="24"/>
                <w:lang w:val="en-US"/>
              </w:rPr>
            </w:pPr>
            <w:r w:rsidRPr="00040C7F">
              <w:rPr>
                <w:sz w:val="24"/>
                <w:szCs w:val="24"/>
              </w:rPr>
              <w:t>Изразцы</w:t>
            </w:r>
            <w:r w:rsidRPr="00040C7F">
              <w:rPr>
                <w:sz w:val="24"/>
                <w:szCs w:val="24"/>
                <w:lang w:val="en-US"/>
              </w:rPr>
              <w:t>.</w:t>
            </w:r>
            <w:r w:rsidRPr="00040C7F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040C7F">
              <w:rPr>
                <w:sz w:val="24"/>
                <w:szCs w:val="24"/>
              </w:rPr>
              <w:t>Изображение</w:t>
            </w:r>
          </w:p>
          <w:p w14:paraId="5E367456" w14:textId="77777777" w:rsidR="007F54F5" w:rsidRPr="00040C7F" w:rsidRDefault="007F54F5" w:rsidP="00AC071A">
            <w:pPr>
              <w:pStyle w:val="TableParagraph"/>
              <w:spacing w:before="1"/>
              <w:ind w:left="120"/>
              <w:rPr>
                <w:sz w:val="24"/>
                <w:szCs w:val="24"/>
                <w:lang w:val="en-US"/>
              </w:rPr>
            </w:pPr>
            <w:r w:rsidRPr="00040C7F">
              <w:rPr>
                <w:sz w:val="24"/>
                <w:szCs w:val="24"/>
                <w:lang w:val="en-US"/>
              </w:rPr>
              <w:t>.(</w:t>
            </w:r>
            <w:r w:rsidRPr="00040C7F">
              <w:rPr>
                <w:sz w:val="24"/>
                <w:szCs w:val="24"/>
              </w:rPr>
              <w:t>МЭШ</w:t>
            </w:r>
            <w:r w:rsidRPr="00040C7F">
              <w:rPr>
                <w:sz w:val="24"/>
                <w:szCs w:val="24"/>
                <w:lang w:val="en-US"/>
              </w:rPr>
              <w:t>)</w:t>
            </w:r>
          </w:p>
          <w:p w14:paraId="6A19F1B7" w14:textId="77777777" w:rsidR="007F54F5" w:rsidRPr="00040C7F" w:rsidRDefault="007F54F5" w:rsidP="00AC071A">
            <w:pPr>
              <w:pStyle w:val="TableParagraph"/>
              <w:ind w:left="120" w:right="103" w:hanging="20"/>
              <w:jc w:val="both"/>
              <w:rPr>
                <w:sz w:val="24"/>
                <w:szCs w:val="24"/>
                <w:lang w:val="en-US"/>
              </w:rPr>
            </w:pPr>
            <w:hyperlink r:id="rId298"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https://uchebnik.mos.ru/mate</w:t>
              </w:r>
            </w:hyperlink>
            <w:r w:rsidRPr="00040C7F">
              <w:rPr>
                <w:color w:val="0000FF"/>
                <w:spacing w:val="-48"/>
                <w:sz w:val="24"/>
                <w:szCs w:val="24"/>
                <w:lang w:val="en-US"/>
              </w:rPr>
              <w:t xml:space="preserve"> </w:t>
            </w:r>
            <w:hyperlink r:id="rId299"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rial_view/atomic_objects/91</w:t>
              </w:r>
            </w:hyperlink>
            <w:r w:rsidRPr="00040C7F">
              <w:rPr>
                <w:color w:val="0000FF"/>
                <w:spacing w:val="-48"/>
                <w:sz w:val="24"/>
                <w:szCs w:val="24"/>
                <w:lang w:val="en-US"/>
              </w:rPr>
              <w:t xml:space="preserve"> </w:t>
            </w:r>
            <w:hyperlink r:id="rId300"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09017</w:t>
              </w:r>
            </w:hyperlink>
          </w:p>
          <w:p w14:paraId="005AD798" w14:textId="77777777" w:rsidR="007F54F5" w:rsidRPr="00040C7F" w:rsidRDefault="007F54F5" w:rsidP="00AC071A">
            <w:pPr>
              <w:pStyle w:val="TableParagraph"/>
              <w:spacing w:before="2"/>
              <w:ind w:left="101" w:right="94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Русский</w:t>
            </w:r>
            <w:r w:rsidRPr="00040C7F">
              <w:rPr>
                <w:spacing w:val="50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народный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lastRenderedPageBreak/>
              <w:t>костюм.</w:t>
            </w:r>
            <w:r w:rsidRPr="00040C7F">
              <w:rPr>
                <w:spacing w:val="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Видео.</w:t>
            </w:r>
            <w:r w:rsidRPr="00040C7F">
              <w:rPr>
                <w:spacing w:val="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(МЭШ)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hyperlink r:id="rId301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https://uchebnik.mos.ru/mate</w:t>
              </w:r>
            </w:hyperlink>
            <w:r w:rsidRPr="00040C7F">
              <w:rPr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302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rial_view/atomic_objects/15</w:t>
              </w:r>
            </w:hyperlink>
            <w:r w:rsidRPr="00040C7F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hyperlink r:id="rId303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823</w:t>
              </w:r>
            </w:hyperlink>
          </w:p>
          <w:p w14:paraId="380D9B17" w14:textId="77777777" w:rsidR="007F54F5" w:rsidRPr="00040C7F" w:rsidRDefault="007F54F5" w:rsidP="00AC071A">
            <w:pPr>
              <w:pStyle w:val="TableParagraph"/>
              <w:ind w:left="101" w:right="94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Русский</w:t>
            </w:r>
            <w:r w:rsidRPr="00040C7F">
              <w:rPr>
                <w:spacing w:val="50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народный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костюм.</w:t>
            </w:r>
            <w:r w:rsidRPr="00040C7F">
              <w:rPr>
                <w:spacing w:val="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Видео.</w:t>
            </w:r>
            <w:r w:rsidRPr="00040C7F">
              <w:rPr>
                <w:spacing w:val="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(МЭШ)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hyperlink r:id="rId304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https://uchebnik.mos.ru/mate</w:t>
              </w:r>
            </w:hyperlink>
            <w:r w:rsidRPr="00040C7F">
              <w:rPr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305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rial_view/atomic_objects/61</w:t>
              </w:r>
            </w:hyperlink>
            <w:r w:rsidRPr="00040C7F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hyperlink r:id="rId306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9486</w:t>
              </w:r>
            </w:hyperlink>
          </w:p>
        </w:tc>
        <w:tc>
          <w:tcPr>
            <w:tcW w:w="2128" w:type="dxa"/>
          </w:tcPr>
          <w:p w14:paraId="7D039606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34B8ADEC" w14:textId="77777777" w:rsidR="007F54F5" w:rsidRPr="00040C7F" w:rsidRDefault="007F54F5" w:rsidP="007F54F5">
      <w:pPr>
        <w:rPr>
          <w:sz w:val="24"/>
          <w:szCs w:val="24"/>
          <w:lang w:val="ru-RU"/>
        </w:rPr>
        <w:sectPr w:rsidR="007F54F5" w:rsidRPr="00040C7F">
          <w:pgSz w:w="16840" w:h="11910" w:orient="landscape"/>
          <w:pgMar w:top="840" w:right="140" w:bottom="1100" w:left="160" w:header="0" w:footer="913" w:gutter="0"/>
          <w:cols w:space="720"/>
        </w:sect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1"/>
        <w:gridCol w:w="850"/>
        <w:gridCol w:w="990"/>
        <w:gridCol w:w="3122"/>
        <w:gridCol w:w="711"/>
        <w:gridCol w:w="2411"/>
        <w:gridCol w:w="2551"/>
        <w:gridCol w:w="3273"/>
      </w:tblGrid>
      <w:tr w:rsidR="007F54F5" w:rsidRPr="00E4634D" w14:paraId="6C050928" w14:textId="77777777" w:rsidTr="00AC071A">
        <w:trPr>
          <w:trHeight w:val="2073"/>
        </w:trPr>
        <w:tc>
          <w:tcPr>
            <w:tcW w:w="711" w:type="dxa"/>
          </w:tcPr>
          <w:p w14:paraId="2BF50077" w14:textId="77777777" w:rsidR="007F54F5" w:rsidRPr="00040C7F" w:rsidRDefault="007F54F5" w:rsidP="00AC071A">
            <w:pPr>
              <w:pStyle w:val="TableParagraph"/>
              <w:ind w:left="105" w:right="153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lastRenderedPageBreak/>
              <w:t>№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pacing w:val="-1"/>
                <w:sz w:val="24"/>
                <w:szCs w:val="24"/>
              </w:rPr>
              <w:t>урок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14:paraId="711FA4E0" w14:textId="77777777" w:rsidR="007F54F5" w:rsidRPr="00040C7F" w:rsidRDefault="007F54F5" w:rsidP="00AC071A">
            <w:pPr>
              <w:pStyle w:val="TableParagraph"/>
              <w:ind w:left="110" w:right="85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Плани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руема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я</w:t>
            </w:r>
            <w:r w:rsidRPr="00040C7F">
              <w:rPr>
                <w:b/>
                <w:spacing w:val="2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дата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провед</w:t>
            </w:r>
            <w:r w:rsidRPr="00040C7F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ения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990" w:type="dxa"/>
          </w:tcPr>
          <w:p w14:paraId="660528CC" w14:textId="77777777" w:rsidR="007F54F5" w:rsidRPr="00040C7F" w:rsidRDefault="007F54F5" w:rsidP="00AC071A">
            <w:pPr>
              <w:pStyle w:val="TableParagraph"/>
              <w:ind w:left="104" w:right="142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Фактич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еская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дата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проведе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ния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3122" w:type="dxa"/>
          </w:tcPr>
          <w:p w14:paraId="6EFB0B06" w14:textId="77777777" w:rsidR="007F54F5" w:rsidRPr="00040C7F" w:rsidRDefault="007F54F5" w:rsidP="00AC071A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711" w:type="dxa"/>
          </w:tcPr>
          <w:p w14:paraId="2FE2DB1E" w14:textId="77777777" w:rsidR="007F54F5" w:rsidRPr="00040C7F" w:rsidRDefault="007F54F5" w:rsidP="00AC071A">
            <w:pPr>
              <w:pStyle w:val="TableParagraph"/>
              <w:ind w:left="108" w:right="104"/>
              <w:rPr>
                <w:b/>
                <w:sz w:val="24"/>
                <w:szCs w:val="24"/>
              </w:rPr>
            </w:pPr>
            <w:r w:rsidRPr="00040C7F">
              <w:rPr>
                <w:b/>
                <w:spacing w:val="-1"/>
                <w:sz w:val="24"/>
                <w:szCs w:val="24"/>
              </w:rPr>
              <w:t>Коли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чест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во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часо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411" w:type="dxa"/>
          </w:tcPr>
          <w:p w14:paraId="2CFCE424" w14:textId="77777777" w:rsidR="007F54F5" w:rsidRPr="00040C7F" w:rsidRDefault="00AC071A" w:rsidP="00AC071A">
            <w:pPr>
              <w:pStyle w:val="TableParagraph"/>
              <w:ind w:left="107" w:right="98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 xml:space="preserve">Формирование </w:t>
            </w:r>
            <w:r w:rsidR="007F54F5" w:rsidRPr="00040C7F">
              <w:rPr>
                <w:b/>
                <w:sz w:val="24"/>
                <w:szCs w:val="24"/>
              </w:rPr>
              <w:t>функциональной грамотности</w:t>
            </w:r>
          </w:p>
        </w:tc>
        <w:tc>
          <w:tcPr>
            <w:tcW w:w="2551" w:type="dxa"/>
          </w:tcPr>
          <w:p w14:paraId="7CC91589" w14:textId="77777777" w:rsidR="007F54F5" w:rsidRPr="00040C7F" w:rsidRDefault="007F54F5" w:rsidP="00AC071A">
            <w:pPr>
              <w:pStyle w:val="TableParagraph"/>
              <w:ind w:left="101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ЦОР</w:t>
            </w:r>
          </w:p>
        </w:tc>
        <w:tc>
          <w:tcPr>
            <w:tcW w:w="3273" w:type="dxa"/>
          </w:tcPr>
          <w:p w14:paraId="494C2E84" w14:textId="77777777" w:rsidR="007F54F5" w:rsidRPr="00040C7F" w:rsidRDefault="007F54F5" w:rsidP="00AC071A">
            <w:pPr>
              <w:pStyle w:val="TableParagraph"/>
              <w:ind w:left="105" w:right="713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Контроль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(проверяемые</w:t>
            </w:r>
            <w:r w:rsidRPr="00040C7F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элементы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содержания)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(ПУ. ПЭС</w:t>
            </w:r>
          </w:p>
          <w:p w14:paraId="0AA160A3" w14:textId="77777777" w:rsidR="007F54F5" w:rsidRPr="00040C7F" w:rsidRDefault="007F54F5" w:rsidP="00AC071A">
            <w:pPr>
              <w:pStyle w:val="TableParagraph"/>
              <w:spacing w:line="230" w:lineRule="atLeast"/>
              <w:ind w:left="105" w:right="89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Предметные умения.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Проверяемые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элементы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содержания)</w:t>
            </w:r>
          </w:p>
        </w:tc>
      </w:tr>
      <w:tr w:rsidR="007F54F5" w:rsidRPr="00040C7F" w14:paraId="1C3DFFD5" w14:textId="77777777" w:rsidTr="00AC071A">
        <w:trPr>
          <w:trHeight w:val="7591"/>
        </w:trPr>
        <w:tc>
          <w:tcPr>
            <w:tcW w:w="711" w:type="dxa"/>
          </w:tcPr>
          <w:p w14:paraId="183D295D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7D688290" w14:textId="77777777" w:rsidR="007F54F5" w:rsidRPr="00040C7F" w:rsidRDefault="007F54F5" w:rsidP="00AC071A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14:paraId="2D65CDD8" w14:textId="77777777" w:rsidR="007F54F5" w:rsidRPr="00040C7F" w:rsidRDefault="007F54F5" w:rsidP="00AC071A">
            <w:pPr>
              <w:pStyle w:val="TableParagraph"/>
              <w:ind w:left="230" w:right="230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15</w:t>
            </w:r>
          </w:p>
          <w:p w14:paraId="359690F1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6C432D3D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682B6622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63FA129F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0BA949A9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787BA172" w14:textId="77777777" w:rsidR="007F54F5" w:rsidRPr="00040C7F" w:rsidRDefault="007F54F5" w:rsidP="00AC071A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14:paraId="39ED9670" w14:textId="77777777" w:rsidR="007F54F5" w:rsidRPr="00040C7F" w:rsidRDefault="007F54F5" w:rsidP="00AC071A">
            <w:pPr>
              <w:pStyle w:val="TableParagraph"/>
              <w:ind w:left="230" w:right="230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16</w:t>
            </w:r>
          </w:p>
          <w:p w14:paraId="6AB1229F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288A2918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575756CF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4CAA1BEA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34FDBC3F" w14:textId="77777777" w:rsidR="007F54F5" w:rsidRPr="00040C7F" w:rsidRDefault="007F54F5" w:rsidP="00AC071A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052B875F" w14:textId="77777777" w:rsidR="007F54F5" w:rsidRPr="00040C7F" w:rsidRDefault="007F54F5" w:rsidP="00AC071A">
            <w:pPr>
              <w:pStyle w:val="TableParagraph"/>
              <w:ind w:left="230" w:right="230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17</w:t>
            </w:r>
          </w:p>
          <w:p w14:paraId="71F4E9C0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5BB86B53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4CFA43AA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3802BBE8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5BEF8361" w14:textId="77777777" w:rsidR="007F54F5" w:rsidRPr="00040C7F" w:rsidRDefault="007F54F5" w:rsidP="00AC071A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0E9000C0" w14:textId="77777777" w:rsidR="007F54F5" w:rsidRPr="00040C7F" w:rsidRDefault="007F54F5" w:rsidP="00AC071A">
            <w:pPr>
              <w:pStyle w:val="TableParagraph"/>
              <w:spacing w:before="1"/>
              <w:ind w:left="230" w:right="230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14:paraId="4579776D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14:paraId="5FE77AD8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22" w:type="dxa"/>
          </w:tcPr>
          <w:p w14:paraId="4E60A009" w14:textId="77777777" w:rsidR="007F54F5" w:rsidRPr="00040C7F" w:rsidRDefault="007F54F5" w:rsidP="00AC071A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Модуль</w:t>
            </w:r>
            <w:r w:rsidRPr="00040C7F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«Архитектура»</w:t>
            </w:r>
          </w:p>
          <w:p w14:paraId="6BE864DD" w14:textId="77777777" w:rsidR="007F54F5" w:rsidRPr="00040C7F" w:rsidRDefault="007F54F5" w:rsidP="00AC071A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4D726C31" w14:textId="77777777" w:rsidR="007F54F5" w:rsidRPr="00040C7F" w:rsidRDefault="007F54F5" w:rsidP="00AC071A">
            <w:pPr>
              <w:pStyle w:val="TableParagraph"/>
              <w:ind w:left="108" w:right="229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Конструкция традиционных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народных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жилищ,</w:t>
            </w:r>
            <w:r w:rsidRPr="00040C7F">
              <w:rPr>
                <w:spacing w:val="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их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связь</w:t>
            </w:r>
            <w:r w:rsidRPr="00040C7F">
              <w:rPr>
                <w:spacing w:val="-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с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окружающей природой: дома из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дерева, глины, камня; юрта и её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устройство (каркасный дом);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изображение традиционных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жилищ.</w:t>
            </w:r>
          </w:p>
          <w:p w14:paraId="39AD8205" w14:textId="77777777" w:rsidR="007F54F5" w:rsidRPr="00040C7F" w:rsidRDefault="007F54F5" w:rsidP="00AC071A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14:paraId="5061DB13" w14:textId="77777777" w:rsidR="007F54F5" w:rsidRPr="00040C7F" w:rsidRDefault="007F54F5" w:rsidP="00AC071A">
            <w:pPr>
              <w:pStyle w:val="TableParagraph"/>
              <w:ind w:left="108" w:right="167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Деревянная</w:t>
            </w:r>
            <w:r w:rsidRPr="00040C7F">
              <w:rPr>
                <w:spacing w:val="-5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изба,</w:t>
            </w:r>
            <w:r w:rsidRPr="00040C7F">
              <w:rPr>
                <w:spacing w:val="-5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её</w:t>
            </w:r>
            <w:r w:rsidRPr="00040C7F">
              <w:rPr>
                <w:spacing w:val="-6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конструкция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 декор. Моделирование избы из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бумаги или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изображение на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плоскости</w:t>
            </w:r>
            <w:r w:rsidRPr="00040C7F">
              <w:rPr>
                <w:spacing w:val="-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</w:t>
            </w:r>
            <w:r w:rsidRPr="00040C7F">
              <w:rPr>
                <w:spacing w:val="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технике</w:t>
            </w:r>
          </w:p>
          <w:p w14:paraId="551E38E6" w14:textId="77777777" w:rsidR="007F54F5" w:rsidRPr="00040C7F" w:rsidRDefault="007F54F5" w:rsidP="00AC071A">
            <w:pPr>
              <w:pStyle w:val="TableParagraph"/>
              <w:ind w:left="108" w:right="946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аппликации её фасада и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традиционного</w:t>
            </w:r>
            <w:r w:rsidRPr="00040C7F">
              <w:rPr>
                <w:spacing w:val="-6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декора.</w:t>
            </w:r>
          </w:p>
          <w:p w14:paraId="0379B6F6" w14:textId="77777777" w:rsidR="007F54F5" w:rsidRPr="00040C7F" w:rsidRDefault="007F54F5" w:rsidP="00AC071A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6F6CA1F4" w14:textId="77777777" w:rsidR="007F54F5" w:rsidRPr="00040C7F" w:rsidRDefault="007F54F5" w:rsidP="00AC071A">
            <w:pPr>
              <w:pStyle w:val="TableParagraph"/>
              <w:spacing w:before="1"/>
              <w:ind w:left="108" w:right="96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Конструкция и изображение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здания каменного собора: свод,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нефы, закомары, глава, купол.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Роль собора в организации жизни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древнего</w:t>
            </w:r>
            <w:r w:rsidRPr="00040C7F">
              <w:rPr>
                <w:spacing w:val="-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города,</w:t>
            </w:r>
            <w:r w:rsidRPr="00040C7F">
              <w:rPr>
                <w:spacing w:val="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собор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как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архитектурная доминанта.</w:t>
            </w:r>
          </w:p>
          <w:p w14:paraId="358DFC63" w14:textId="77777777" w:rsidR="007F54F5" w:rsidRPr="00040C7F" w:rsidRDefault="007F54F5" w:rsidP="00AC071A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2318276D" w14:textId="77777777" w:rsidR="007F54F5" w:rsidRPr="00040C7F" w:rsidRDefault="007F54F5" w:rsidP="00AC071A">
            <w:pPr>
              <w:pStyle w:val="TableParagraph"/>
              <w:ind w:left="108" w:right="182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Традиции архитектурной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конструкции</w:t>
            </w:r>
            <w:r w:rsidRPr="00040C7F">
              <w:rPr>
                <w:spacing w:val="-6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храмовых</w:t>
            </w:r>
            <w:r w:rsidRPr="00040C7F">
              <w:rPr>
                <w:spacing w:val="-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построек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разных</w:t>
            </w:r>
            <w:r w:rsidRPr="00040C7F">
              <w:rPr>
                <w:spacing w:val="-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народов.</w:t>
            </w:r>
          </w:p>
          <w:p w14:paraId="70AD42AF" w14:textId="77777777" w:rsidR="007F54F5" w:rsidRPr="00040C7F" w:rsidRDefault="007F54F5" w:rsidP="00AC071A">
            <w:pPr>
              <w:pStyle w:val="TableParagraph"/>
              <w:spacing w:before="1"/>
              <w:ind w:left="108" w:right="978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Изображение</w:t>
            </w:r>
            <w:r w:rsidRPr="00040C7F">
              <w:rPr>
                <w:spacing w:val="-1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lastRenderedPageBreak/>
              <w:t>типичной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конструкции зданий: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древнегреческий храм,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готический</w:t>
            </w:r>
            <w:r w:rsidRPr="00040C7F">
              <w:rPr>
                <w:spacing w:val="-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или</w:t>
            </w:r>
          </w:p>
          <w:p w14:paraId="41E4155B" w14:textId="77777777" w:rsidR="007F54F5" w:rsidRPr="00040C7F" w:rsidRDefault="007F54F5" w:rsidP="00AC071A">
            <w:pPr>
              <w:pStyle w:val="TableParagraph"/>
              <w:spacing w:before="2"/>
              <w:ind w:left="108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романский</w:t>
            </w:r>
            <w:r w:rsidRPr="00040C7F">
              <w:rPr>
                <w:spacing w:val="-5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собор, мечеть, пагода.</w:t>
            </w:r>
          </w:p>
        </w:tc>
        <w:tc>
          <w:tcPr>
            <w:tcW w:w="711" w:type="dxa"/>
          </w:tcPr>
          <w:p w14:paraId="66141F8B" w14:textId="77777777" w:rsidR="007F54F5" w:rsidRPr="00040C7F" w:rsidRDefault="007F54F5" w:rsidP="00AC071A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411" w:type="dxa"/>
          </w:tcPr>
          <w:p w14:paraId="2D0B0F62" w14:textId="77777777" w:rsidR="007F54F5" w:rsidRPr="00040C7F" w:rsidRDefault="007F54F5" w:rsidP="00AC071A">
            <w:pPr>
              <w:pStyle w:val="TableParagraph"/>
              <w:spacing w:line="235" w:lineRule="auto"/>
              <w:ind w:left="107" w:right="287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Использовать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информацию</w:t>
            </w:r>
            <w:r w:rsidRPr="00040C7F">
              <w:rPr>
                <w:spacing w:val="-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из</w:t>
            </w:r>
            <w:r w:rsidRPr="00040C7F">
              <w:rPr>
                <w:spacing w:val="-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текста.</w:t>
            </w:r>
          </w:p>
          <w:p w14:paraId="1C59EE0F" w14:textId="77777777" w:rsidR="007F54F5" w:rsidRPr="00040C7F" w:rsidRDefault="007F54F5" w:rsidP="00AC07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14:paraId="410E658E" w14:textId="77777777" w:rsidR="007F54F5" w:rsidRPr="00040C7F" w:rsidRDefault="007F54F5" w:rsidP="00AC071A">
            <w:pPr>
              <w:pStyle w:val="TableParagraph"/>
              <w:ind w:left="107" w:right="593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Традиции и обычаи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(аспект: понимание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необходимости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межкультурного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диалога).</w:t>
            </w:r>
          </w:p>
          <w:p w14:paraId="605AC396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150E4AE1" w14:textId="77777777" w:rsidR="007F54F5" w:rsidRPr="00040C7F" w:rsidRDefault="007F54F5" w:rsidP="00AC071A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14:paraId="605B571A" w14:textId="77777777" w:rsidR="007F54F5" w:rsidRPr="00040C7F" w:rsidRDefault="007F54F5" w:rsidP="00AC071A">
            <w:pPr>
              <w:pStyle w:val="TableParagraph"/>
              <w:ind w:left="107" w:right="102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Способность выявлять и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анализировать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различные</w:t>
            </w:r>
            <w:r w:rsidRPr="00040C7F">
              <w:rPr>
                <w:spacing w:val="6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точки</w:t>
            </w:r>
            <w:r w:rsidRPr="00040C7F">
              <w:rPr>
                <w:spacing w:val="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зрения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 мировоззрения,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позиционируя и связывая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свои собственные и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чужие</w:t>
            </w:r>
            <w:r w:rsidRPr="00040C7F">
              <w:rPr>
                <w:spacing w:val="-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взгляды на</w:t>
            </w:r>
            <w:r w:rsidRPr="00040C7F">
              <w:rPr>
                <w:spacing w:val="-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мир</w:t>
            </w:r>
          </w:p>
        </w:tc>
        <w:tc>
          <w:tcPr>
            <w:tcW w:w="2551" w:type="dxa"/>
          </w:tcPr>
          <w:p w14:paraId="2B297795" w14:textId="77777777" w:rsidR="007F54F5" w:rsidRPr="00040C7F" w:rsidRDefault="007F54F5" w:rsidP="00AC071A">
            <w:pPr>
              <w:pStyle w:val="TableParagraph"/>
              <w:spacing w:line="221" w:lineRule="exact"/>
              <w:ind w:left="101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Урок</w:t>
            </w:r>
          </w:p>
          <w:p w14:paraId="70DD619F" w14:textId="77777777" w:rsidR="007F54F5" w:rsidRPr="00040C7F" w:rsidRDefault="007F54F5" w:rsidP="00AC071A">
            <w:pPr>
              <w:pStyle w:val="TableParagraph"/>
              <w:ind w:left="101" w:right="1381"/>
              <w:rPr>
                <w:sz w:val="24"/>
                <w:szCs w:val="24"/>
              </w:rPr>
            </w:pPr>
            <w:r w:rsidRPr="00040C7F">
              <w:rPr>
                <w:spacing w:val="-1"/>
                <w:sz w:val="24"/>
                <w:szCs w:val="24"/>
              </w:rPr>
              <w:t>«Художеств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енное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конструиро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вание из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бумаги»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hyperlink r:id="rId307">
              <w:r w:rsidRPr="00040C7F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https://www.</w:t>
              </w:r>
            </w:hyperlink>
            <w:r w:rsidRPr="00040C7F">
              <w:rPr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308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youtube.com</w:t>
              </w:r>
            </w:hyperlink>
          </w:p>
          <w:p w14:paraId="77F71070" w14:textId="77777777" w:rsidR="007F54F5" w:rsidRPr="00040C7F" w:rsidRDefault="007F54F5" w:rsidP="00AC071A">
            <w:pPr>
              <w:pStyle w:val="TableParagraph"/>
              <w:ind w:left="101" w:right="1374"/>
              <w:rPr>
                <w:sz w:val="24"/>
                <w:szCs w:val="24"/>
              </w:rPr>
            </w:pPr>
            <w:hyperlink r:id="rId309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/watch?v=etI</w:t>
              </w:r>
            </w:hyperlink>
            <w:r w:rsidRPr="00040C7F">
              <w:rPr>
                <w:color w:val="0000FF"/>
                <w:spacing w:val="-48"/>
                <w:sz w:val="24"/>
                <w:szCs w:val="24"/>
              </w:rPr>
              <w:t xml:space="preserve"> </w:t>
            </w:r>
            <w:hyperlink r:id="rId310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cCNIVH5s</w:t>
              </w:r>
            </w:hyperlink>
          </w:p>
          <w:p w14:paraId="5C3E864E" w14:textId="77777777" w:rsidR="007F54F5" w:rsidRPr="00040C7F" w:rsidRDefault="007F54F5" w:rsidP="00AC071A">
            <w:pPr>
              <w:pStyle w:val="TableParagraph"/>
              <w:spacing w:line="235" w:lineRule="auto"/>
              <w:ind w:left="101" w:right="191" w:firstLine="53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Видео «Домики в виде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овощей,</w:t>
            </w:r>
            <w:r w:rsidRPr="00040C7F">
              <w:rPr>
                <w:spacing w:val="-5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фруктов,</w:t>
            </w:r>
            <w:r w:rsidRPr="00040C7F">
              <w:rPr>
                <w:spacing w:val="-5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грибов»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(МЭШ</w:t>
            </w:r>
          </w:p>
          <w:p w14:paraId="65B354A5" w14:textId="77777777" w:rsidR="007F54F5" w:rsidRPr="00040C7F" w:rsidRDefault="007F54F5" w:rsidP="00AC071A">
            <w:pPr>
              <w:pStyle w:val="TableParagraph"/>
              <w:spacing w:line="235" w:lineRule="auto"/>
              <w:ind w:left="101" w:right="87"/>
              <w:rPr>
                <w:sz w:val="24"/>
                <w:szCs w:val="24"/>
                <w:lang w:val="en-US"/>
              </w:rPr>
            </w:pPr>
            <w:r w:rsidRPr="00040C7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https://uchebnik.mos.ru/mate</w:t>
            </w:r>
            <w:r w:rsidRPr="00040C7F">
              <w:rPr>
                <w:color w:val="0000FF"/>
                <w:spacing w:val="-47"/>
                <w:sz w:val="24"/>
                <w:szCs w:val="24"/>
                <w:lang w:val="en-US"/>
              </w:rPr>
              <w:t xml:space="preserve"> </w:t>
            </w:r>
            <w:r w:rsidRPr="00040C7F">
              <w:rPr>
                <w:color w:val="0000FF"/>
                <w:sz w:val="24"/>
                <w:szCs w:val="24"/>
                <w:u w:val="single" w:color="0000FF"/>
                <w:lang w:val="en-US"/>
              </w:rPr>
              <w:t>rial_view/atomic_objects/10</w:t>
            </w:r>
            <w:r w:rsidRPr="00040C7F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r w:rsidRPr="00040C7F">
              <w:rPr>
                <w:color w:val="0000FF"/>
                <w:sz w:val="24"/>
                <w:szCs w:val="24"/>
                <w:u w:val="single" w:color="0000FF"/>
                <w:lang w:val="en-US"/>
              </w:rPr>
              <w:t>396338?menuReferrer=/cata</w:t>
            </w:r>
            <w:r w:rsidRPr="00040C7F">
              <w:rPr>
                <w:color w:val="0000FF"/>
                <w:spacing w:val="-47"/>
                <w:sz w:val="24"/>
                <w:szCs w:val="24"/>
                <w:lang w:val="en-US"/>
              </w:rPr>
              <w:t xml:space="preserve"> </w:t>
            </w:r>
            <w:r w:rsidRPr="00040C7F">
              <w:rPr>
                <w:color w:val="0000FF"/>
                <w:sz w:val="24"/>
                <w:szCs w:val="24"/>
                <w:u w:val="single" w:color="0000FF"/>
                <w:lang w:val="en-US"/>
              </w:rPr>
              <w:t>logue</w:t>
            </w:r>
          </w:p>
          <w:p w14:paraId="2BC336E1" w14:textId="77777777" w:rsidR="007F54F5" w:rsidRPr="00040C7F" w:rsidRDefault="007F54F5" w:rsidP="00AC071A">
            <w:pPr>
              <w:pStyle w:val="TableParagraph"/>
              <w:spacing w:before="1" w:line="235" w:lineRule="auto"/>
              <w:ind w:left="101" w:right="162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Урок</w:t>
            </w:r>
            <w:r w:rsidRPr="00040C7F">
              <w:rPr>
                <w:spacing w:val="-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«Постройка</w:t>
            </w:r>
            <w:r w:rsidRPr="00040C7F">
              <w:rPr>
                <w:spacing w:val="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реальность»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hyperlink r:id="rId311">
              <w:r w:rsidRPr="00040C7F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https://www.youtube.com/w</w:t>
              </w:r>
            </w:hyperlink>
            <w:r w:rsidRPr="00040C7F">
              <w:rPr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312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atch?v=drI0nd-D2n8</w:t>
              </w:r>
            </w:hyperlink>
          </w:p>
          <w:p w14:paraId="7B1D0FA8" w14:textId="77777777" w:rsidR="007F54F5" w:rsidRPr="00040C7F" w:rsidRDefault="007F54F5" w:rsidP="00AC071A">
            <w:pPr>
              <w:pStyle w:val="TableParagraph"/>
              <w:spacing w:before="1" w:line="235" w:lineRule="auto"/>
              <w:ind w:left="101" w:right="86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Дои</w:t>
            </w:r>
            <w:r w:rsidRPr="00040C7F">
              <w:rPr>
                <w:spacing w:val="-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Деда</w:t>
            </w:r>
            <w:r w:rsidRPr="00040C7F">
              <w:rPr>
                <w:spacing w:val="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Мороза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hyperlink r:id="rId313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https://uchebnik.mos.ru/app_</w:t>
              </w:r>
            </w:hyperlink>
            <w:r w:rsidRPr="00040C7F">
              <w:rPr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314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player/457253</w:t>
              </w:r>
            </w:hyperlink>
          </w:p>
          <w:p w14:paraId="24EE8988" w14:textId="77777777" w:rsidR="007F54F5" w:rsidRPr="00040C7F" w:rsidRDefault="007F54F5" w:rsidP="00AC07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14:paraId="6E1EF6A7" w14:textId="77777777" w:rsidR="007F54F5" w:rsidRPr="00040C7F" w:rsidRDefault="007F54F5" w:rsidP="00AC071A">
            <w:pPr>
              <w:pStyle w:val="TableParagraph"/>
              <w:spacing w:before="1" w:line="235" w:lineRule="auto"/>
              <w:ind w:left="101" w:right="162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Урок</w:t>
            </w:r>
            <w:r w:rsidRPr="00040C7F">
              <w:rPr>
                <w:spacing w:val="-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ИЗО 4</w:t>
            </w:r>
            <w:r w:rsidRPr="00040C7F">
              <w:rPr>
                <w:spacing w:val="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класс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 xml:space="preserve">"Народы гор и </w:t>
            </w:r>
            <w:r w:rsidRPr="00040C7F">
              <w:rPr>
                <w:sz w:val="24"/>
                <w:szCs w:val="24"/>
              </w:rPr>
              <w:lastRenderedPageBreak/>
              <w:t>степей.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Пейзаж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с</w:t>
            </w:r>
            <w:r w:rsidRPr="00040C7F">
              <w:rPr>
                <w:spacing w:val="-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юртой"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hyperlink r:id="rId315">
              <w:r w:rsidRPr="00040C7F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https://www.youtube.com/w</w:t>
              </w:r>
            </w:hyperlink>
            <w:r w:rsidRPr="00040C7F">
              <w:rPr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316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atch?v=_ePgJ9ku0KQ</w:t>
              </w:r>
            </w:hyperlink>
          </w:p>
          <w:p w14:paraId="34E9531D" w14:textId="77777777" w:rsidR="007F54F5" w:rsidRPr="00040C7F" w:rsidRDefault="007F54F5" w:rsidP="00AC071A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14:paraId="76264F7B" w14:textId="77777777" w:rsidR="007F54F5" w:rsidRPr="00040C7F" w:rsidRDefault="007F54F5" w:rsidP="00AC071A">
            <w:pPr>
              <w:pStyle w:val="TableParagraph"/>
              <w:spacing w:line="235" w:lineRule="auto"/>
              <w:ind w:left="101" w:right="538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ДЕРЕВНЯ</w:t>
            </w:r>
            <w:r w:rsidRPr="00040C7F">
              <w:rPr>
                <w:spacing w:val="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—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pacing w:val="-1"/>
                <w:sz w:val="24"/>
                <w:szCs w:val="24"/>
              </w:rPr>
              <w:t>ДЕРЕВЯННЫЙ</w:t>
            </w:r>
            <w:r w:rsidRPr="00040C7F">
              <w:rPr>
                <w:spacing w:val="-8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МИР.</w:t>
            </w:r>
          </w:p>
        </w:tc>
        <w:tc>
          <w:tcPr>
            <w:tcW w:w="3273" w:type="dxa"/>
          </w:tcPr>
          <w:p w14:paraId="36C41A9E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118C5F74" w14:textId="77777777" w:rsidR="007F54F5" w:rsidRPr="00040C7F" w:rsidRDefault="007F54F5" w:rsidP="007F54F5">
      <w:pPr>
        <w:rPr>
          <w:sz w:val="24"/>
          <w:szCs w:val="24"/>
        </w:rPr>
        <w:sectPr w:rsidR="007F54F5" w:rsidRPr="00040C7F">
          <w:pgSz w:w="16840" w:h="11910" w:orient="landscape"/>
          <w:pgMar w:top="840" w:right="140" w:bottom="1100" w:left="160" w:header="0" w:footer="913" w:gutter="0"/>
          <w:cols w:space="720"/>
        </w:sect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1"/>
        <w:gridCol w:w="850"/>
        <w:gridCol w:w="990"/>
        <w:gridCol w:w="3122"/>
        <w:gridCol w:w="711"/>
        <w:gridCol w:w="2411"/>
        <w:gridCol w:w="2551"/>
        <w:gridCol w:w="2128"/>
      </w:tblGrid>
      <w:tr w:rsidR="007F54F5" w:rsidRPr="00E4634D" w14:paraId="4335EDFA" w14:textId="77777777" w:rsidTr="00AC071A">
        <w:trPr>
          <w:trHeight w:val="2073"/>
        </w:trPr>
        <w:tc>
          <w:tcPr>
            <w:tcW w:w="711" w:type="dxa"/>
          </w:tcPr>
          <w:p w14:paraId="5136AD25" w14:textId="77777777" w:rsidR="007F54F5" w:rsidRPr="00040C7F" w:rsidRDefault="007F54F5" w:rsidP="00AC071A">
            <w:pPr>
              <w:pStyle w:val="TableParagraph"/>
              <w:ind w:left="105" w:right="153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lastRenderedPageBreak/>
              <w:t>№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pacing w:val="-1"/>
                <w:sz w:val="24"/>
                <w:szCs w:val="24"/>
              </w:rPr>
              <w:t>урок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14:paraId="399D53A3" w14:textId="77777777" w:rsidR="007F54F5" w:rsidRPr="00040C7F" w:rsidRDefault="007F54F5" w:rsidP="00AC071A">
            <w:pPr>
              <w:pStyle w:val="TableParagraph"/>
              <w:ind w:left="110" w:right="85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Плани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руема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я</w:t>
            </w:r>
            <w:r w:rsidRPr="00040C7F">
              <w:rPr>
                <w:b/>
                <w:spacing w:val="2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дата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провед</w:t>
            </w:r>
            <w:r w:rsidRPr="00040C7F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ения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990" w:type="dxa"/>
          </w:tcPr>
          <w:p w14:paraId="639E5CF8" w14:textId="77777777" w:rsidR="007F54F5" w:rsidRPr="00040C7F" w:rsidRDefault="007F54F5" w:rsidP="00AC071A">
            <w:pPr>
              <w:pStyle w:val="TableParagraph"/>
              <w:ind w:left="104" w:right="142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Фактич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еская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дата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проведе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ния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3122" w:type="dxa"/>
          </w:tcPr>
          <w:p w14:paraId="4D617E3E" w14:textId="77777777" w:rsidR="007F54F5" w:rsidRPr="00040C7F" w:rsidRDefault="007F54F5" w:rsidP="00AC071A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711" w:type="dxa"/>
          </w:tcPr>
          <w:p w14:paraId="3034FCCC" w14:textId="77777777" w:rsidR="007F54F5" w:rsidRPr="00040C7F" w:rsidRDefault="007F54F5" w:rsidP="00AC071A">
            <w:pPr>
              <w:pStyle w:val="TableParagraph"/>
              <w:ind w:left="108" w:right="104"/>
              <w:rPr>
                <w:b/>
                <w:sz w:val="24"/>
                <w:szCs w:val="24"/>
              </w:rPr>
            </w:pPr>
            <w:r w:rsidRPr="00040C7F">
              <w:rPr>
                <w:b/>
                <w:spacing w:val="-1"/>
                <w:sz w:val="24"/>
                <w:szCs w:val="24"/>
              </w:rPr>
              <w:t>Коли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чест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во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часо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411" w:type="dxa"/>
          </w:tcPr>
          <w:p w14:paraId="7BD2E3A4" w14:textId="77777777" w:rsidR="007F54F5" w:rsidRPr="00040C7F" w:rsidRDefault="00AC071A" w:rsidP="00AC071A">
            <w:pPr>
              <w:pStyle w:val="TableParagraph"/>
              <w:ind w:left="107" w:right="98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 xml:space="preserve">Формирование </w:t>
            </w:r>
            <w:r w:rsidR="007F54F5" w:rsidRPr="00040C7F">
              <w:rPr>
                <w:b/>
                <w:sz w:val="24"/>
                <w:szCs w:val="24"/>
              </w:rPr>
              <w:t>функциональной грамотности</w:t>
            </w:r>
          </w:p>
        </w:tc>
        <w:tc>
          <w:tcPr>
            <w:tcW w:w="2551" w:type="dxa"/>
          </w:tcPr>
          <w:p w14:paraId="6473F9FF" w14:textId="77777777" w:rsidR="007F54F5" w:rsidRPr="00040C7F" w:rsidRDefault="007F54F5" w:rsidP="00AC071A">
            <w:pPr>
              <w:pStyle w:val="TableParagraph"/>
              <w:ind w:left="101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ЦОР</w:t>
            </w:r>
          </w:p>
        </w:tc>
        <w:tc>
          <w:tcPr>
            <w:tcW w:w="2128" w:type="dxa"/>
          </w:tcPr>
          <w:p w14:paraId="504A895F" w14:textId="77777777" w:rsidR="007F54F5" w:rsidRPr="00040C7F" w:rsidRDefault="007F54F5" w:rsidP="00AC071A">
            <w:pPr>
              <w:pStyle w:val="TableParagraph"/>
              <w:ind w:left="105" w:right="713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Контроль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(проверяемые</w:t>
            </w:r>
            <w:r w:rsidRPr="00040C7F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элементы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содержания)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(ПУ. ПЭС</w:t>
            </w:r>
          </w:p>
          <w:p w14:paraId="5684E444" w14:textId="77777777" w:rsidR="007F54F5" w:rsidRPr="00040C7F" w:rsidRDefault="007F54F5" w:rsidP="00AC071A">
            <w:pPr>
              <w:pStyle w:val="TableParagraph"/>
              <w:spacing w:line="230" w:lineRule="atLeast"/>
              <w:ind w:left="105" w:right="89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Предметные умения.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Проверяемые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элементы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содержания)</w:t>
            </w:r>
          </w:p>
        </w:tc>
      </w:tr>
      <w:tr w:rsidR="007F54F5" w:rsidRPr="00040C7F" w14:paraId="6C692BF9" w14:textId="77777777" w:rsidTr="00AC071A">
        <w:trPr>
          <w:trHeight w:val="4071"/>
        </w:trPr>
        <w:tc>
          <w:tcPr>
            <w:tcW w:w="711" w:type="dxa"/>
          </w:tcPr>
          <w:p w14:paraId="06F77188" w14:textId="77777777" w:rsidR="007F54F5" w:rsidRPr="00040C7F" w:rsidRDefault="007F54F5" w:rsidP="00AC071A">
            <w:pPr>
              <w:pStyle w:val="TableParagraph"/>
              <w:ind w:left="230" w:right="230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19</w:t>
            </w:r>
          </w:p>
          <w:p w14:paraId="5DCB1C7C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5410B615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20263932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756CE669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6DD053A3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6C257A0A" w14:textId="77777777" w:rsidR="007F54F5" w:rsidRPr="00040C7F" w:rsidRDefault="007F54F5" w:rsidP="00AC071A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14:paraId="74C7CC23" w14:textId="77777777" w:rsidR="007F54F5" w:rsidRPr="00040C7F" w:rsidRDefault="007F54F5" w:rsidP="00AC071A">
            <w:pPr>
              <w:pStyle w:val="TableParagraph"/>
              <w:ind w:left="230" w:right="230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14:paraId="2FEF5A52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14:paraId="0C68BC28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22" w:type="dxa"/>
          </w:tcPr>
          <w:p w14:paraId="2906FF22" w14:textId="77777777" w:rsidR="007F54F5" w:rsidRPr="00040C7F" w:rsidRDefault="007F54F5" w:rsidP="00AC071A">
            <w:pPr>
              <w:pStyle w:val="TableParagraph"/>
              <w:spacing w:line="237" w:lineRule="auto"/>
              <w:ind w:left="108" w:right="469"/>
              <w:jc w:val="both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Освоение образа и структуры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архитектурного пространства</w:t>
            </w:r>
            <w:r w:rsidRPr="00040C7F">
              <w:rPr>
                <w:spacing w:val="-48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древнерусского</w:t>
            </w:r>
            <w:r w:rsidRPr="00040C7F">
              <w:rPr>
                <w:spacing w:val="-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города.</w:t>
            </w:r>
          </w:p>
          <w:p w14:paraId="0C768276" w14:textId="77777777" w:rsidR="007F54F5" w:rsidRPr="00040C7F" w:rsidRDefault="007F54F5" w:rsidP="00AC071A">
            <w:pPr>
              <w:pStyle w:val="TableParagraph"/>
              <w:ind w:left="108" w:right="107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Крепостные стены и башни, торг,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посад, главный собор. Красота и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мудрость в организации города,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жизнь в</w:t>
            </w:r>
            <w:r w:rsidRPr="00040C7F">
              <w:rPr>
                <w:spacing w:val="-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городе.</w:t>
            </w:r>
          </w:p>
          <w:p w14:paraId="3977AACE" w14:textId="77777777" w:rsidR="007F54F5" w:rsidRPr="00040C7F" w:rsidRDefault="007F54F5" w:rsidP="00AC07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14:paraId="3EE074AE" w14:textId="77777777" w:rsidR="007F54F5" w:rsidRPr="00040C7F" w:rsidRDefault="007F54F5" w:rsidP="00AC071A">
            <w:pPr>
              <w:pStyle w:val="TableParagraph"/>
              <w:spacing w:before="1"/>
              <w:ind w:left="108" w:right="235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Понимание значения для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современных</w:t>
            </w:r>
            <w:r w:rsidRPr="00040C7F">
              <w:rPr>
                <w:spacing w:val="-6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людей</w:t>
            </w:r>
            <w:r w:rsidRPr="00040C7F">
              <w:rPr>
                <w:spacing w:val="-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сохранения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культурного</w:t>
            </w:r>
            <w:r w:rsidRPr="00040C7F">
              <w:rPr>
                <w:spacing w:val="-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наследия.</w:t>
            </w:r>
          </w:p>
        </w:tc>
        <w:tc>
          <w:tcPr>
            <w:tcW w:w="711" w:type="dxa"/>
          </w:tcPr>
          <w:p w14:paraId="43E91ADE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14:paraId="60B88073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2124B8C3" w14:textId="77777777" w:rsidR="007F54F5" w:rsidRPr="00040C7F" w:rsidRDefault="007F54F5" w:rsidP="00AC071A">
            <w:pPr>
              <w:pStyle w:val="TableParagraph"/>
              <w:spacing w:line="235" w:lineRule="auto"/>
              <w:ind w:left="101" w:right="178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Тестовые задания.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hyperlink r:id="rId317">
              <w:r w:rsidRPr="00040C7F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https://kupidonia.ru/viktorin</w:t>
              </w:r>
            </w:hyperlink>
            <w:r w:rsidRPr="00040C7F">
              <w:rPr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318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y/test-po-izo-derevnja-</w:t>
              </w:r>
            </w:hyperlink>
            <w:r w:rsidRPr="00040C7F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hyperlink r:id="rId319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derevjannyj-mir-</w:t>
              </w:r>
            </w:hyperlink>
            <w:r w:rsidRPr="00040C7F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hyperlink r:id="rId320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nemenskaja-4-klass</w:t>
              </w:r>
            </w:hyperlink>
          </w:p>
          <w:p w14:paraId="18D0C36B" w14:textId="77777777" w:rsidR="007F54F5" w:rsidRPr="00040C7F" w:rsidRDefault="007F54F5" w:rsidP="00AC071A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14:paraId="1BE5AAA7" w14:textId="77777777" w:rsidR="007F54F5" w:rsidRPr="00040C7F" w:rsidRDefault="007F54F5" w:rsidP="00AC071A">
            <w:pPr>
              <w:pStyle w:val="TableParagraph"/>
              <w:spacing w:line="228" w:lineRule="exact"/>
              <w:ind w:left="101"/>
              <w:rPr>
                <w:sz w:val="24"/>
                <w:szCs w:val="24"/>
                <w:lang w:val="en-US"/>
              </w:rPr>
            </w:pPr>
            <w:r w:rsidRPr="00040C7F">
              <w:rPr>
                <w:sz w:val="24"/>
                <w:szCs w:val="24"/>
              </w:rPr>
              <w:t>ЯПОНСКИЕ</w:t>
            </w:r>
            <w:r w:rsidRPr="00040C7F">
              <w:rPr>
                <w:spacing w:val="2"/>
                <w:sz w:val="24"/>
                <w:szCs w:val="24"/>
                <w:lang w:val="en-US"/>
              </w:rPr>
              <w:t xml:space="preserve"> </w:t>
            </w:r>
            <w:r w:rsidRPr="00040C7F">
              <w:rPr>
                <w:sz w:val="24"/>
                <w:szCs w:val="24"/>
              </w:rPr>
              <w:t>САДЫ</w:t>
            </w:r>
            <w:r w:rsidRPr="00040C7F">
              <w:rPr>
                <w:sz w:val="24"/>
                <w:szCs w:val="24"/>
                <w:lang w:val="en-US"/>
              </w:rPr>
              <w:t>.</w:t>
            </w:r>
          </w:p>
          <w:p w14:paraId="54D086C8" w14:textId="77777777" w:rsidR="007F54F5" w:rsidRPr="00040C7F" w:rsidRDefault="007F54F5" w:rsidP="00AC071A">
            <w:pPr>
              <w:pStyle w:val="TableParagraph"/>
              <w:spacing w:line="237" w:lineRule="auto"/>
              <w:ind w:left="101" w:right="87"/>
              <w:rPr>
                <w:sz w:val="24"/>
                <w:szCs w:val="24"/>
                <w:lang w:val="en-US"/>
              </w:rPr>
            </w:pPr>
            <w:r w:rsidRPr="00040C7F">
              <w:rPr>
                <w:sz w:val="24"/>
                <w:szCs w:val="24"/>
              </w:rPr>
              <w:t>Видео</w:t>
            </w:r>
            <w:r w:rsidRPr="00040C7F">
              <w:rPr>
                <w:sz w:val="24"/>
                <w:szCs w:val="24"/>
                <w:lang w:val="en-US"/>
              </w:rPr>
              <w:t>.(</w:t>
            </w:r>
            <w:r w:rsidRPr="00040C7F">
              <w:rPr>
                <w:sz w:val="24"/>
                <w:szCs w:val="24"/>
              </w:rPr>
              <w:t>МЭШ</w:t>
            </w:r>
            <w:r w:rsidRPr="00040C7F">
              <w:rPr>
                <w:sz w:val="24"/>
                <w:szCs w:val="24"/>
                <w:lang w:val="en-US"/>
              </w:rPr>
              <w:t>)</w:t>
            </w:r>
            <w:r w:rsidRPr="00040C7F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hyperlink r:id="rId321"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https://uchebnik.mos.ru/mate</w:t>
              </w:r>
            </w:hyperlink>
            <w:r w:rsidRPr="00040C7F">
              <w:rPr>
                <w:color w:val="0000FF"/>
                <w:spacing w:val="-47"/>
                <w:sz w:val="24"/>
                <w:szCs w:val="24"/>
                <w:lang w:val="en-US"/>
              </w:rPr>
              <w:t xml:space="preserve"> </w:t>
            </w:r>
            <w:hyperlink r:id="rId322"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rial_view/atomic_objects/11</w:t>
              </w:r>
            </w:hyperlink>
            <w:r w:rsidRPr="00040C7F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323"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11457</w:t>
              </w:r>
            </w:hyperlink>
          </w:p>
          <w:p w14:paraId="5ECF96BF" w14:textId="77777777" w:rsidR="007F54F5" w:rsidRPr="00040C7F" w:rsidRDefault="007F54F5" w:rsidP="00AC071A">
            <w:pPr>
              <w:pStyle w:val="TableParagraph"/>
              <w:spacing w:before="2"/>
              <w:rPr>
                <w:b/>
                <w:sz w:val="24"/>
                <w:szCs w:val="24"/>
                <w:lang w:val="en-US"/>
              </w:rPr>
            </w:pPr>
          </w:p>
          <w:p w14:paraId="5CD71366" w14:textId="77777777" w:rsidR="007F54F5" w:rsidRPr="00040C7F" w:rsidRDefault="007F54F5" w:rsidP="00AC071A">
            <w:pPr>
              <w:pStyle w:val="TableParagraph"/>
              <w:spacing w:line="228" w:lineRule="exact"/>
              <w:ind w:left="101"/>
              <w:rPr>
                <w:sz w:val="24"/>
                <w:szCs w:val="24"/>
                <w:lang w:val="en-US"/>
              </w:rPr>
            </w:pPr>
            <w:r w:rsidRPr="00040C7F">
              <w:rPr>
                <w:sz w:val="24"/>
                <w:szCs w:val="24"/>
              </w:rPr>
              <w:t>ДРЕВНЯЯ</w:t>
            </w:r>
            <w:r w:rsidRPr="00040C7F">
              <w:rPr>
                <w:sz w:val="24"/>
                <w:szCs w:val="24"/>
                <w:lang w:val="en-US"/>
              </w:rPr>
              <w:t xml:space="preserve"> </w:t>
            </w:r>
            <w:r w:rsidRPr="00040C7F">
              <w:rPr>
                <w:sz w:val="24"/>
                <w:szCs w:val="24"/>
              </w:rPr>
              <w:t>ЭЛЛАДА</w:t>
            </w:r>
          </w:p>
          <w:p w14:paraId="42100D1E" w14:textId="77777777" w:rsidR="007F54F5" w:rsidRPr="00040C7F" w:rsidRDefault="007F54F5" w:rsidP="00AC071A">
            <w:pPr>
              <w:pStyle w:val="TableParagraph"/>
              <w:spacing w:before="1" w:line="235" w:lineRule="auto"/>
              <w:ind w:left="101" w:right="178"/>
              <w:rPr>
                <w:sz w:val="24"/>
                <w:szCs w:val="24"/>
                <w:lang w:val="en-US"/>
              </w:rPr>
            </w:pPr>
            <w:r w:rsidRPr="00040C7F">
              <w:rPr>
                <w:sz w:val="24"/>
                <w:szCs w:val="24"/>
              </w:rPr>
              <w:t>Тестовое</w:t>
            </w:r>
            <w:r w:rsidRPr="00040C7F">
              <w:rPr>
                <w:sz w:val="24"/>
                <w:szCs w:val="24"/>
                <w:lang w:val="en-US"/>
              </w:rPr>
              <w:t xml:space="preserve"> </w:t>
            </w:r>
            <w:r w:rsidRPr="00040C7F">
              <w:rPr>
                <w:sz w:val="24"/>
                <w:szCs w:val="24"/>
              </w:rPr>
              <w:t>задание</w:t>
            </w:r>
            <w:r w:rsidRPr="00040C7F">
              <w:rPr>
                <w:sz w:val="24"/>
                <w:szCs w:val="24"/>
                <w:lang w:val="en-US"/>
              </w:rPr>
              <w:t>.</w:t>
            </w:r>
            <w:r w:rsidRPr="00040C7F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hyperlink r:id="rId324">
              <w:r w:rsidRPr="00040C7F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https://kupidonia.ru/viktorin</w:t>
              </w:r>
            </w:hyperlink>
            <w:r w:rsidRPr="00040C7F">
              <w:rPr>
                <w:color w:val="0000FF"/>
                <w:spacing w:val="-47"/>
                <w:sz w:val="24"/>
                <w:szCs w:val="24"/>
                <w:lang w:val="en-US"/>
              </w:rPr>
              <w:t xml:space="preserve"> </w:t>
            </w:r>
            <w:hyperlink r:id="rId325"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y/test-po-izo-drevnjaja-</w:t>
              </w:r>
            </w:hyperlink>
            <w:r w:rsidRPr="00040C7F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326"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ellada-nemenskaja-4-klass</w:t>
              </w:r>
            </w:hyperlink>
          </w:p>
        </w:tc>
        <w:tc>
          <w:tcPr>
            <w:tcW w:w="2128" w:type="dxa"/>
          </w:tcPr>
          <w:p w14:paraId="7CD4024D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7F54F5" w:rsidRPr="00040C7F" w14:paraId="0E9C38FD" w14:textId="77777777" w:rsidTr="00AC071A">
        <w:trPr>
          <w:trHeight w:val="3475"/>
        </w:trPr>
        <w:tc>
          <w:tcPr>
            <w:tcW w:w="711" w:type="dxa"/>
          </w:tcPr>
          <w:p w14:paraId="19C8CDCB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14:paraId="478BB299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14:paraId="554F66DB" w14:textId="77777777" w:rsidR="007F54F5" w:rsidRPr="00040C7F" w:rsidRDefault="007F54F5" w:rsidP="00AC071A">
            <w:pPr>
              <w:pStyle w:val="TableParagraph"/>
              <w:spacing w:before="180"/>
              <w:ind w:left="230" w:right="230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21</w:t>
            </w:r>
          </w:p>
          <w:p w14:paraId="6229C024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76BD0416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4C52A61E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19BBBCEB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524B4C0D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2DB16FE8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0B1EE150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3AB67F39" w14:textId="77777777" w:rsidR="007F54F5" w:rsidRPr="00040C7F" w:rsidRDefault="007F54F5" w:rsidP="00AC071A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063B7A4A" w14:textId="77777777" w:rsidR="007F54F5" w:rsidRPr="00040C7F" w:rsidRDefault="007F54F5" w:rsidP="00AC071A">
            <w:pPr>
              <w:pStyle w:val="TableParagraph"/>
              <w:spacing w:before="1"/>
              <w:ind w:left="230" w:right="230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850" w:type="dxa"/>
          </w:tcPr>
          <w:p w14:paraId="32CF0E6C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14:paraId="4C691F26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22" w:type="dxa"/>
          </w:tcPr>
          <w:p w14:paraId="77DCCD71" w14:textId="77777777" w:rsidR="007F54F5" w:rsidRPr="00040C7F" w:rsidRDefault="007F54F5" w:rsidP="00AC071A">
            <w:pPr>
              <w:pStyle w:val="TableParagraph"/>
              <w:spacing w:line="261" w:lineRule="auto"/>
              <w:ind w:left="108" w:right="682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Модуль «Восприятие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произведений</w:t>
            </w:r>
            <w:r w:rsidRPr="00040C7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искусства»</w:t>
            </w:r>
          </w:p>
          <w:p w14:paraId="6CC263AE" w14:textId="77777777" w:rsidR="007F54F5" w:rsidRPr="00040C7F" w:rsidRDefault="007F54F5" w:rsidP="00AC071A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14:paraId="7876FF52" w14:textId="77777777" w:rsidR="007F54F5" w:rsidRPr="00040C7F" w:rsidRDefault="007F54F5" w:rsidP="00AC071A">
            <w:pPr>
              <w:pStyle w:val="TableParagraph"/>
              <w:spacing w:line="259" w:lineRule="auto"/>
              <w:ind w:left="108" w:right="275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Произведения</w:t>
            </w:r>
            <w:r w:rsidRPr="00040C7F">
              <w:rPr>
                <w:spacing w:val="-6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В.</w:t>
            </w:r>
            <w:r w:rsidRPr="00040C7F">
              <w:rPr>
                <w:spacing w:val="-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М.</w:t>
            </w:r>
            <w:r w:rsidRPr="00040C7F">
              <w:rPr>
                <w:spacing w:val="-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Васнецова,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Б.</w:t>
            </w:r>
            <w:r w:rsidRPr="00040C7F">
              <w:rPr>
                <w:spacing w:val="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М.</w:t>
            </w:r>
            <w:r w:rsidRPr="00040C7F">
              <w:rPr>
                <w:spacing w:val="-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Кустодиева,</w:t>
            </w:r>
            <w:r w:rsidRPr="00040C7F">
              <w:rPr>
                <w:spacing w:val="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А.</w:t>
            </w:r>
            <w:r w:rsidRPr="00040C7F">
              <w:rPr>
                <w:spacing w:val="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М.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Васнецова,</w:t>
            </w:r>
            <w:r w:rsidRPr="00040C7F">
              <w:rPr>
                <w:spacing w:val="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В. И.</w:t>
            </w:r>
          </w:p>
          <w:p w14:paraId="082DE966" w14:textId="77777777" w:rsidR="007F54F5" w:rsidRPr="00040C7F" w:rsidRDefault="007F54F5" w:rsidP="00AC071A">
            <w:pPr>
              <w:pStyle w:val="TableParagraph"/>
              <w:spacing w:line="259" w:lineRule="auto"/>
              <w:ind w:left="108" w:right="208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Сурикова, К. А. Коровина, А. Г.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Венецианова, А. П. Рябушкина,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И.</w:t>
            </w:r>
            <w:r w:rsidRPr="00040C7F">
              <w:rPr>
                <w:spacing w:val="-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Я.</w:t>
            </w:r>
            <w:r w:rsidRPr="00040C7F">
              <w:rPr>
                <w:spacing w:val="-5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Билибина</w:t>
            </w:r>
            <w:r w:rsidRPr="00040C7F">
              <w:rPr>
                <w:spacing w:val="-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на</w:t>
            </w:r>
            <w:r w:rsidRPr="00040C7F">
              <w:rPr>
                <w:spacing w:val="-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темы</w:t>
            </w:r>
            <w:r w:rsidRPr="00040C7F">
              <w:rPr>
                <w:spacing w:val="-8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истории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 традиций русской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отечественной</w:t>
            </w:r>
            <w:r w:rsidRPr="00040C7F">
              <w:rPr>
                <w:spacing w:val="-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культуры.</w:t>
            </w:r>
          </w:p>
          <w:p w14:paraId="645FA43A" w14:textId="77777777" w:rsidR="007F54F5" w:rsidRPr="00040C7F" w:rsidRDefault="007F54F5" w:rsidP="00AC07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442C2B6C" w14:textId="77777777" w:rsidR="007F54F5" w:rsidRPr="00040C7F" w:rsidRDefault="007F54F5" w:rsidP="00AC071A">
            <w:pPr>
              <w:pStyle w:val="TableParagraph"/>
              <w:spacing w:line="250" w:lineRule="atLeast"/>
              <w:ind w:left="108" w:right="213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Примеры</w:t>
            </w:r>
            <w:r w:rsidRPr="00040C7F">
              <w:rPr>
                <w:spacing w:val="-6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произведений</w:t>
            </w:r>
            <w:r w:rsidRPr="00040C7F">
              <w:rPr>
                <w:spacing w:val="-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великих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европейских художников:</w:t>
            </w:r>
          </w:p>
        </w:tc>
        <w:tc>
          <w:tcPr>
            <w:tcW w:w="711" w:type="dxa"/>
          </w:tcPr>
          <w:p w14:paraId="6D8AACB7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7C10EA8D" w14:textId="77777777" w:rsidR="007F54F5" w:rsidRPr="00040C7F" w:rsidRDefault="007F54F5" w:rsidP="00AC07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14:paraId="30033004" w14:textId="77777777" w:rsidR="007F54F5" w:rsidRPr="00040C7F" w:rsidRDefault="007F54F5" w:rsidP="00AC071A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411" w:type="dxa"/>
          </w:tcPr>
          <w:p w14:paraId="0555C89F" w14:textId="77777777" w:rsidR="007F54F5" w:rsidRPr="00040C7F" w:rsidRDefault="007F54F5" w:rsidP="00AC071A">
            <w:pPr>
              <w:pStyle w:val="TableParagraph"/>
              <w:ind w:left="107" w:right="287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Использовать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информацию</w:t>
            </w:r>
            <w:r w:rsidRPr="00040C7F">
              <w:rPr>
                <w:spacing w:val="-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из</w:t>
            </w:r>
            <w:r w:rsidRPr="00040C7F">
              <w:rPr>
                <w:spacing w:val="-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текста.</w:t>
            </w:r>
          </w:p>
          <w:p w14:paraId="46FE33F5" w14:textId="77777777" w:rsidR="007F54F5" w:rsidRPr="00040C7F" w:rsidRDefault="007F54F5" w:rsidP="00AC071A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211C20B0" w14:textId="77777777" w:rsidR="007F54F5" w:rsidRPr="00040C7F" w:rsidRDefault="007F54F5" w:rsidP="00AC071A">
            <w:pPr>
              <w:pStyle w:val="TableParagraph"/>
              <w:ind w:left="107" w:right="593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Традиции и обычаи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(аспект: понимание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необходимости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межкультурного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диалога).</w:t>
            </w:r>
          </w:p>
          <w:p w14:paraId="4F1EBBE1" w14:textId="77777777" w:rsidR="007F54F5" w:rsidRPr="00040C7F" w:rsidRDefault="007F54F5" w:rsidP="00AC071A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691A8C90" w14:textId="77777777" w:rsidR="007F54F5" w:rsidRPr="00040C7F" w:rsidRDefault="007F54F5" w:rsidP="00AC071A">
            <w:pPr>
              <w:pStyle w:val="TableParagraph"/>
              <w:ind w:left="107" w:right="102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Способность выявлять и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анализировать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различные</w:t>
            </w:r>
            <w:r w:rsidRPr="00040C7F">
              <w:rPr>
                <w:spacing w:val="6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точки</w:t>
            </w:r>
            <w:r w:rsidRPr="00040C7F">
              <w:rPr>
                <w:spacing w:val="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зрения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 мировоззрения,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позиционируя и связывая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свои</w:t>
            </w:r>
            <w:r w:rsidRPr="00040C7F">
              <w:rPr>
                <w:spacing w:val="-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собственные</w:t>
            </w:r>
            <w:r w:rsidRPr="00040C7F">
              <w:rPr>
                <w:spacing w:val="-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</w:t>
            </w:r>
          </w:p>
        </w:tc>
        <w:tc>
          <w:tcPr>
            <w:tcW w:w="2551" w:type="dxa"/>
          </w:tcPr>
          <w:p w14:paraId="3A8F6ABF" w14:textId="77777777" w:rsidR="007F54F5" w:rsidRPr="00040C7F" w:rsidRDefault="007F54F5" w:rsidP="00AC071A">
            <w:pPr>
              <w:pStyle w:val="TableParagraph"/>
              <w:spacing w:line="235" w:lineRule="auto"/>
              <w:ind w:left="120" w:right="231" w:hanging="20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Урок «Восприятие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произведений</w:t>
            </w:r>
            <w:r w:rsidRPr="00040C7F">
              <w:rPr>
                <w:spacing w:val="-9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искусства»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(МЭШ)</w:t>
            </w:r>
          </w:p>
          <w:p w14:paraId="2AFEF396" w14:textId="77777777" w:rsidR="007F54F5" w:rsidRPr="00040C7F" w:rsidRDefault="007F54F5" w:rsidP="00AC071A">
            <w:pPr>
              <w:pStyle w:val="TableParagraph"/>
              <w:spacing w:line="235" w:lineRule="auto"/>
              <w:ind w:left="120" w:right="126"/>
              <w:jc w:val="both"/>
              <w:rPr>
                <w:sz w:val="24"/>
                <w:szCs w:val="24"/>
                <w:lang w:val="en-US"/>
              </w:rPr>
            </w:pPr>
            <w:r w:rsidRPr="00040C7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https://uchebnik.mos.ru/mat</w:t>
            </w:r>
            <w:r w:rsidRPr="00040C7F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r w:rsidRPr="00040C7F">
              <w:rPr>
                <w:color w:val="0000FF"/>
                <w:sz w:val="24"/>
                <w:szCs w:val="24"/>
                <w:u w:val="single" w:color="0000FF"/>
                <w:lang w:val="en-US"/>
              </w:rPr>
              <w:t>erial_view/atomic_objects/8</w:t>
            </w:r>
            <w:r w:rsidRPr="00040C7F">
              <w:rPr>
                <w:color w:val="0000FF"/>
                <w:spacing w:val="-48"/>
                <w:sz w:val="24"/>
                <w:szCs w:val="24"/>
                <w:lang w:val="en-US"/>
              </w:rPr>
              <w:t xml:space="preserve"> </w:t>
            </w:r>
            <w:r w:rsidRPr="00040C7F">
              <w:rPr>
                <w:color w:val="0000FF"/>
                <w:sz w:val="24"/>
                <w:szCs w:val="24"/>
                <w:u w:val="single" w:color="0000FF"/>
                <w:lang w:val="en-US"/>
              </w:rPr>
              <w:t>859133?menuReferrer=/cata</w:t>
            </w:r>
            <w:r w:rsidRPr="00040C7F">
              <w:rPr>
                <w:color w:val="0000FF"/>
                <w:spacing w:val="-48"/>
                <w:sz w:val="24"/>
                <w:szCs w:val="24"/>
                <w:lang w:val="en-US"/>
              </w:rPr>
              <w:t xml:space="preserve"> </w:t>
            </w:r>
            <w:r w:rsidRPr="00040C7F">
              <w:rPr>
                <w:color w:val="0000FF"/>
                <w:sz w:val="24"/>
                <w:szCs w:val="24"/>
                <w:u w:val="single" w:color="0000FF"/>
                <w:lang w:val="en-US"/>
              </w:rPr>
              <w:t>logue</w:t>
            </w:r>
          </w:p>
          <w:p w14:paraId="11D37EF0" w14:textId="77777777" w:rsidR="007F54F5" w:rsidRPr="00040C7F" w:rsidRDefault="007F54F5" w:rsidP="00AC071A">
            <w:pPr>
              <w:pStyle w:val="TableParagraph"/>
              <w:spacing w:before="9"/>
              <w:rPr>
                <w:b/>
                <w:sz w:val="24"/>
                <w:szCs w:val="24"/>
                <w:lang w:val="en-US"/>
              </w:rPr>
            </w:pPr>
          </w:p>
          <w:p w14:paraId="79B96E90" w14:textId="77777777" w:rsidR="007F54F5" w:rsidRPr="00040C7F" w:rsidRDefault="007F54F5" w:rsidP="00AC071A">
            <w:pPr>
              <w:pStyle w:val="TableParagraph"/>
              <w:ind w:left="101" w:right="142"/>
              <w:rPr>
                <w:sz w:val="24"/>
                <w:szCs w:val="24"/>
                <w:lang w:val="en-US"/>
              </w:rPr>
            </w:pPr>
            <w:r w:rsidRPr="00040C7F">
              <w:rPr>
                <w:sz w:val="24"/>
                <w:szCs w:val="24"/>
              </w:rPr>
              <w:t>Былинная</w:t>
            </w:r>
            <w:r w:rsidRPr="00040C7F">
              <w:rPr>
                <w:spacing w:val="-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Русь.</w:t>
            </w:r>
            <w:r w:rsidRPr="00040C7F">
              <w:rPr>
                <w:spacing w:val="-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Художник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Виктор Васнецов. Видео</w:t>
            </w:r>
            <w:r w:rsidRPr="00040C7F">
              <w:rPr>
                <w:sz w:val="24"/>
                <w:szCs w:val="24"/>
                <w:lang w:val="en-US"/>
              </w:rPr>
              <w:t xml:space="preserve"> .</w:t>
            </w:r>
            <w:r w:rsidRPr="00040C7F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040C7F">
              <w:rPr>
                <w:sz w:val="24"/>
                <w:szCs w:val="24"/>
                <w:lang w:val="en-US"/>
              </w:rPr>
              <w:t>(</w:t>
            </w:r>
            <w:r w:rsidRPr="00040C7F">
              <w:rPr>
                <w:sz w:val="24"/>
                <w:szCs w:val="24"/>
              </w:rPr>
              <w:t>МЭШ</w:t>
            </w:r>
            <w:r w:rsidRPr="00040C7F">
              <w:rPr>
                <w:sz w:val="24"/>
                <w:szCs w:val="24"/>
                <w:lang w:val="en-US"/>
              </w:rPr>
              <w:t>)</w:t>
            </w:r>
          </w:p>
          <w:p w14:paraId="59D37F0D" w14:textId="77777777" w:rsidR="007F54F5" w:rsidRPr="00040C7F" w:rsidRDefault="007F54F5" w:rsidP="00AC071A">
            <w:pPr>
              <w:pStyle w:val="TableParagraph"/>
              <w:spacing w:before="2"/>
              <w:ind w:left="101" w:right="87"/>
              <w:rPr>
                <w:sz w:val="24"/>
                <w:szCs w:val="24"/>
                <w:lang w:val="en-US"/>
              </w:rPr>
            </w:pPr>
            <w:hyperlink r:id="rId327"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https://uchebnik.mos.ru/mate</w:t>
              </w:r>
            </w:hyperlink>
            <w:r w:rsidRPr="00040C7F">
              <w:rPr>
                <w:color w:val="0000FF"/>
                <w:spacing w:val="-47"/>
                <w:sz w:val="24"/>
                <w:szCs w:val="24"/>
                <w:lang w:val="en-US"/>
              </w:rPr>
              <w:t xml:space="preserve"> </w:t>
            </w:r>
            <w:hyperlink r:id="rId328"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rial_view/atomic_objects/43</w:t>
              </w:r>
            </w:hyperlink>
            <w:r w:rsidRPr="00040C7F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329"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60958</w:t>
              </w:r>
            </w:hyperlink>
          </w:p>
        </w:tc>
        <w:tc>
          <w:tcPr>
            <w:tcW w:w="2128" w:type="dxa"/>
          </w:tcPr>
          <w:p w14:paraId="21BDEF90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</w:tbl>
    <w:p w14:paraId="1A42F4F0" w14:textId="77777777" w:rsidR="007F54F5" w:rsidRPr="00040C7F" w:rsidRDefault="007F54F5" w:rsidP="007F54F5">
      <w:pPr>
        <w:spacing w:line="256" w:lineRule="auto"/>
        <w:rPr>
          <w:sz w:val="24"/>
          <w:szCs w:val="24"/>
        </w:rPr>
        <w:sectPr w:rsidR="007F54F5" w:rsidRPr="00040C7F">
          <w:pgSz w:w="16840" w:h="11910" w:orient="landscape"/>
          <w:pgMar w:top="840" w:right="140" w:bottom="1100" w:left="160" w:header="0" w:footer="913" w:gutter="0"/>
          <w:cols w:space="720"/>
        </w:sect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1"/>
        <w:gridCol w:w="850"/>
        <w:gridCol w:w="990"/>
        <w:gridCol w:w="3122"/>
        <w:gridCol w:w="711"/>
        <w:gridCol w:w="2411"/>
        <w:gridCol w:w="2551"/>
        <w:gridCol w:w="2128"/>
      </w:tblGrid>
      <w:tr w:rsidR="007F54F5" w:rsidRPr="00683BFA" w14:paraId="0CA1EDAF" w14:textId="77777777" w:rsidTr="00AC071A">
        <w:trPr>
          <w:trHeight w:val="2073"/>
        </w:trPr>
        <w:tc>
          <w:tcPr>
            <w:tcW w:w="711" w:type="dxa"/>
          </w:tcPr>
          <w:p w14:paraId="15BB696A" w14:textId="77777777" w:rsidR="007F54F5" w:rsidRPr="00040C7F" w:rsidRDefault="007F54F5" w:rsidP="00AC071A">
            <w:pPr>
              <w:pStyle w:val="TableParagraph"/>
              <w:ind w:left="105" w:right="153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lastRenderedPageBreak/>
              <w:t>№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pacing w:val="-1"/>
                <w:sz w:val="24"/>
                <w:szCs w:val="24"/>
              </w:rPr>
              <w:t>урок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14:paraId="51C7D342" w14:textId="77777777" w:rsidR="007F54F5" w:rsidRPr="00040C7F" w:rsidRDefault="007F54F5" w:rsidP="00AC071A">
            <w:pPr>
              <w:pStyle w:val="TableParagraph"/>
              <w:ind w:left="110" w:right="85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Плани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руема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я</w:t>
            </w:r>
            <w:r w:rsidRPr="00040C7F">
              <w:rPr>
                <w:b/>
                <w:spacing w:val="2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дата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провед</w:t>
            </w:r>
            <w:r w:rsidRPr="00040C7F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ения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990" w:type="dxa"/>
          </w:tcPr>
          <w:p w14:paraId="7A007D50" w14:textId="77777777" w:rsidR="007F54F5" w:rsidRPr="00040C7F" w:rsidRDefault="007F54F5" w:rsidP="00AC071A">
            <w:pPr>
              <w:pStyle w:val="TableParagraph"/>
              <w:ind w:left="104" w:right="142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Фактич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еская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дата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проведе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ния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3122" w:type="dxa"/>
          </w:tcPr>
          <w:p w14:paraId="7FD46D4E" w14:textId="77777777" w:rsidR="007F54F5" w:rsidRPr="00040C7F" w:rsidRDefault="007F54F5" w:rsidP="00AC071A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711" w:type="dxa"/>
          </w:tcPr>
          <w:p w14:paraId="1372444C" w14:textId="77777777" w:rsidR="007F54F5" w:rsidRPr="00040C7F" w:rsidRDefault="007F54F5" w:rsidP="00AC071A">
            <w:pPr>
              <w:pStyle w:val="TableParagraph"/>
              <w:ind w:left="108" w:right="104"/>
              <w:rPr>
                <w:b/>
                <w:sz w:val="24"/>
                <w:szCs w:val="24"/>
              </w:rPr>
            </w:pPr>
            <w:r w:rsidRPr="00040C7F">
              <w:rPr>
                <w:b/>
                <w:spacing w:val="-1"/>
                <w:sz w:val="24"/>
                <w:szCs w:val="24"/>
              </w:rPr>
              <w:t>Коли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чест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во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часо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411" w:type="dxa"/>
          </w:tcPr>
          <w:p w14:paraId="21B2CDEF" w14:textId="77777777" w:rsidR="007F54F5" w:rsidRPr="00040C7F" w:rsidRDefault="00AC071A" w:rsidP="00AC071A">
            <w:pPr>
              <w:pStyle w:val="TableParagraph"/>
              <w:ind w:right="98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 xml:space="preserve">Формирование </w:t>
            </w:r>
            <w:r w:rsidR="007F54F5" w:rsidRPr="00040C7F">
              <w:rPr>
                <w:b/>
                <w:sz w:val="24"/>
                <w:szCs w:val="24"/>
              </w:rPr>
              <w:t>функциональной грамотности</w:t>
            </w:r>
          </w:p>
        </w:tc>
        <w:tc>
          <w:tcPr>
            <w:tcW w:w="2551" w:type="dxa"/>
          </w:tcPr>
          <w:p w14:paraId="639317BF" w14:textId="77777777" w:rsidR="007F54F5" w:rsidRPr="00040C7F" w:rsidRDefault="007F54F5" w:rsidP="00AC071A">
            <w:pPr>
              <w:pStyle w:val="TableParagraph"/>
              <w:ind w:left="101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ЦОР</w:t>
            </w:r>
          </w:p>
        </w:tc>
        <w:tc>
          <w:tcPr>
            <w:tcW w:w="2128" w:type="dxa"/>
          </w:tcPr>
          <w:p w14:paraId="1D02F6FF" w14:textId="77777777" w:rsidR="007F54F5" w:rsidRPr="00040C7F" w:rsidRDefault="007F54F5" w:rsidP="00AC071A">
            <w:pPr>
              <w:pStyle w:val="TableParagraph"/>
              <w:ind w:left="105" w:right="713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Контроль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(проверяемые</w:t>
            </w:r>
            <w:r w:rsidRPr="00040C7F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элементы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содержания)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(ПУ. ПЭС</w:t>
            </w:r>
          </w:p>
          <w:p w14:paraId="15CA4ABD" w14:textId="77777777" w:rsidR="007F54F5" w:rsidRPr="00040C7F" w:rsidRDefault="007F54F5" w:rsidP="00AC071A">
            <w:pPr>
              <w:pStyle w:val="TableParagraph"/>
              <w:spacing w:line="230" w:lineRule="atLeast"/>
              <w:ind w:left="105" w:right="89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Предметные умения.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Проверяемые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элементы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содержания)</w:t>
            </w:r>
          </w:p>
        </w:tc>
      </w:tr>
      <w:tr w:rsidR="007F54F5" w:rsidRPr="00040C7F" w14:paraId="7DC4795F" w14:textId="77777777" w:rsidTr="00AC071A">
        <w:trPr>
          <w:trHeight w:val="7696"/>
        </w:trPr>
        <w:tc>
          <w:tcPr>
            <w:tcW w:w="711" w:type="dxa"/>
          </w:tcPr>
          <w:p w14:paraId="3B280ED1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0ACD4344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7F9A4B49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5D472994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0E12E890" w14:textId="77777777" w:rsidR="007F54F5" w:rsidRPr="00040C7F" w:rsidRDefault="007F54F5" w:rsidP="00AC071A">
            <w:pPr>
              <w:pStyle w:val="TableParagraph"/>
              <w:spacing w:before="136"/>
              <w:ind w:left="230" w:right="230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23</w:t>
            </w:r>
          </w:p>
          <w:p w14:paraId="06708EF8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27296B7B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7B0D07AD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3DEC6851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316AB7A1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66136AE9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11F95B2B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262B3107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62049A0E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6596F3FC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6B1AEFC6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036D67FC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173AD523" w14:textId="77777777" w:rsidR="007F54F5" w:rsidRPr="00040C7F" w:rsidRDefault="007F54F5" w:rsidP="00AC071A">
            <w:pPr>
              <w:pStyle w:val="TableParagraph"/>
              <w:spacing w:before="187"/>
              <w:ind w:left="230" w:right="230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14:paraId="470F6818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14:paraId="35194C64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22" w:type="dxa"/>
          </w:tcPr>
          <w:p w14:paraId="269472D8" w14:textId="77777777" w:rsidR="007F54F5" w:rsidRPr="00040C7F" w:rsidRDefault="007F54F5" w:rsidP="00AC071A">
            <w:pPr>
              <w:pStyle w:val="TableParagraph"/>
              <w:spacing w:line="256" w:lineRule="auto"/>
              <w:ind w:left="108" w:right="315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Леонардо</w:t>
            </w:r>
            <w:r w:rsidRPr="00040C7F">
              <w:rPr>
                <w:spacing w:val="-5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да</w:t>
            </w:r>
            <w:r w:rsidRPr="00040C7F">
              <w:rPr>
                <w:spacing w:val="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Винчи,</w:t>
            </w:r>
            <w:r w:rsidRPr="00040C7F">
              <w:rPr>
                <w:spacing w:val="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Рафаэля,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Рембрандта,</w:t>
            </w:r>
            <w:r w:rsidRPr="00040C7F">
              <w:rPr>
                <w:spacing w:val="-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Пикассо</w:t>
            </w:r>
            <w:r w:rsidRPr="00040C7F">
              <w:rPr>
                <w:spacing w:val="-8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(и</w:t>
            </w:r>
            <w:r w:rsidRPr="00040C7F">
              <w:rPr>
                <w:spacing w:val="-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других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по</w:t>
            </w:r>
            <w:r w:rsidRPr="00040C7F">
              <w:rPr>
                <w:spacing w:val="-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выбору</w:t>
            </w:r>
            <w:r w:rsidRPr="00040C7F">
              <w:rPr>
                <w:spacing w:val="-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учителя).</w:t>
            </w:r>
          </w:p>
          <w:p w14:paraId="28068C21" w14:textId="77777777" w:rsidR="007F54F5" w:rsidRPr="00040C7F" w:rsidRDefault="007F54F5" w:rsidP="00AC071A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14:paraId="1E3AA8A7" w14:textId="77777777" w:rsidR="007F54F5" w:rsidRPr="00040C7F" w:rsidRDefault="007F54F5" w:rsidP="00AC071A">
            <w:pPr>
              <w:pStyle w:val="TableParagraph"/>
              <w:spacing w:before="1" w:line="259" w:lineRule="auto"/>
              <w:ind w:left="108" w:right="607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Памятники древнерусского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каменного зодчества: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Московский Кремль,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Новгородский детинец,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Псковский</w:t>
            </w:r>
            <w:r w:rsidRPr="00040C7F">
              <w:rPr>
                <w:spacing w:val="-1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кром,</w:t>
            </w:r>
            <w:r w:rsidRPr="00040C7F">
              <w:rPr>
                <w:spacing w:val="-8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Казанский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кремль (и другие с учётом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местных архитектурных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комплексов,</w:t>
            </w:r>
            <w:r w:rsidRPr="00040C7F">
              <w:rPr>
                <w:spacing w:val="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</w:t>
            </w:r>
            <w:r w:rsidRPr="00040C7F">
              <w:rPr>
                <w:spacing w:val="-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том</w:t>
            </w:r>
            <w:r w:rsidRPr="00040C7F">
              <w:rPr>
                <w:spacing w:val="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числе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монастырских).</w:t>
            </w:r>
          </w:p>
          <w:p w14:paraId="4B64E044" w14:textId="77777777" w:rsidR="007F54F5" w:rsidRPr="00040C7F" w:rsidRDefault="007F54F5" w:rsidP="00AC071A">
            <w:pPr>
              <w:pStyle w:val="TableParagraph"/>
              <w:spacing w:before="2" w:line="261" w:lineRule="auto"/>
              <w:ind w:left="108" w:right="122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Памятники</w:t>
            </w:r>
            <w:r w:rsidRPr="00040C7F">
              <w:rPr>
                <w:spacing w:val="-6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русского</w:t>
            </w:r>
            <w:r w:rsidRPr="00040C7F">
              <w:rPr>
                <w:spacing w:val="-8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деревянного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зодчества.</w:t>
            </w:r>
          </w:p>
          <w:p w14:paraId="77FC631F" w14:textId="77777777" w:rsidR="007F54F5" w:rsidRPr="00040C7F" w:rsidRDefault="007F54F5" w:rsidP="00AC071A">
            <w:pPr>
              <w:pStyle w:val="TableParagraph"/>
              <w:spacing w:line="261" w:lineRule="auto"/>
              <w:ind w:left="108" w:right="532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Архитектурный</w:t>
            </w:r>
            <w:r w:rsidRPr="00040C7F">
              <w:rPr>
                <w:spacing w:val="-5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комплекс</w:t>
            </w:r>
            <w:r w:rsidRPr="00040C7F">
              <w:rPr>
                <w:spacing w:val="-5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на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острове</w:t>
            </w:r>
            <w:r w:rsidRPr="00040C7F">
              <w:rPr>
                <w:spacing w:val="-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Кижи.</w:t>
            </w:r>
          </w:p>
          <w:p w14:paraId="287394F9" w14:textId="77777777" w:rsidR="007F54F5" w:rsidRPr="00040C7F" w:rsidRDefault="007F54F5" w:rsidP="00AC071A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14:paraId="7526DFE8" w14:textId="77777777" w:rsidR="007F54F5" w:rsidRPr="00040C7F" w:rsidRDefault="007F54F5" w:rsidP="00AC071A">
            <w:pPr>
              <w:pStyle w:val="TableParagraph"/>
              <w:spacing w:line="259" w:lineRule="auto"/>
              <w:ind w:left="108" w:right="83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Художественная культура разных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эпох и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ародов. Представления об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архитектурных, декоративных и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изобразительных</w:t>
            </w:r>
          </w:p>
          <w:p w14:paraId="6F68C41C" w14:textId="77777777" w:rsidR="007F54F5" w:rsidRPr="00040C7F" w:rsidRDefault="007F54F5" w:rsidP="00AC071A">
            <w:pPr>
              <w:pStyle w:val="TableParagraph"/>
              <w:spacing w:before="1" w:line="259" w:lineRule="auto"/>
              <w:ind w:left="108" w:right="173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произведениях в</w:t>
            </w:r>
            <w:r w:rsidRPr="00040C7F">
              <w:rPr>
                <w:spacing w:val="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культуре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Древней Греции, других культур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Древнего мира. Архитектурные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 xml:space="preserve">памятники </w:t>
            </w:r>
            <w:r w:rsidRPr="00040C7F">
              <w:rPr>
                <w:sz w:val="24"/>
                <w:szCs w:val="24"/>
              </w:rPr>
              <w:lastRenderedPageBreak/>
              <w:t>Западной Европы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Средних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веков</w:t>
            </w:r>
            <w:r w:rsidRPr="00040C7F">
              <w:rPr>
                <w:spacing w:val="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</w:t>
            </w:r>
            <w:r w:rsidRPr="00040C7F">
              <w:rPr>
                <w:spacing w:val="-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эпохи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Возрождения.</w:t>
            </w:r>
            <w:r w:rsidRPr="00040C7F">
              <w:rPr>
                <w:spacing w:val="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Произведения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предметно-пространственной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культуры,</w:t>
            </w:r>
            <w:r w:rsidRPr="00040C7F">
              <w:rPr>
                <w:spacing w:val="-6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составляющие</w:t>
            </w:r>
            <w:r w:rsidRPr="00040C7F">
              <w:rPr>
                <w:spacing w:val="-10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истоки,</w:t>
            </w:r>
          </w:p>
          <w:p w14:paraId="213857B1" w14:textId="77777777" w:rsidR="007F54F5" w:rsidRPr="00040C7F" w:rsidRDefault="007F54F5" w:rsidP="00AC071A">
            <w:pPr>
              <w:pStyle w:val="TableParagraph"/>
              <w:ind w:left="108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основания</w:t>
            </w:r>
            <w:r w:rsidRPr="00040C7F">
              <w:rPr>
                <w:spacing w:val="-5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национальных</w:t>
            </w:r>
            <w:r w:rsidRPr="00040C7F">
              <w:rPr>
                <w:spacing w:val="-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культур</w:t>
            </w:r>
          </w:p>
        </w:tc>
        <w:tc>
          <w:tcPr>
            <w:tcW w:w="711" w:type="dxa"/>
          </w:tcPr>
          <w:p w14:paraId="0988DBF9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14:paraId="626B9B8C" w14:textId="77777777" w:rsidR="007F54F5" w:rsidRPr="00040C7F" w:rsidRDefault="007F54F5" w:rsidP="00AC071A">
            <w:pPr>
              <w:pStyle w:val="TableParagraph"/>
              <w:spacing w:line="226" w:lineRule="exact"/>
              <w:ind w:left="107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чужие</w:t>
            </w:r>
            <w:r w:rsidRPr="00040C7F">
              <w:rPr>
                <w:spacing w:val="-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взгляды на</w:t>
            </w:r>
            <w:r w:rsidRPr="00040C7F">
              <w:rPr>
                <w:spacing w:val="-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мир</w:t>
            </w:r>
          </w:p>
        </w:tc>
        <w:tc>
          <w:tcPr>
            <w:tcW w:w="2551" w:type="dxa"/>
          </w:tcPr>
          <w:p w14:paraId="553B3D9F" w14:textId="77777777" w:rsidR="007F54F5" w:rsidRPr="00040C7F" w:rsidRDefault="007F54F5" w:rsidP="00AC071A">
            <w:pPr>
              <w:pStyle w:val="TableParagraph"/>
              <w:ind w:left="101" w:right="100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Леонардо</w:t>
            </w:r>
            <w:r w:rsidRPr="00040C7F">
              <w:rPr>
                <w:spacing w:val="-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Да</w:t>
            </w:r>
            <w:r w:rsidRPr="00040C7F">
              <w:rPr>
                <w:spacing w:val="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Винчи.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Видео.</w:t>
            </w:r>
            <w:r w:rsidRPr="00040C7F">
              <w:rPr>
                <w:spacing w:val="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(МЭШ)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hyperlink r:id="rId330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https://uchebnik.mos.ru/mate</w:t>
              </w:r>
            </w:hyperlink>
            <w:r w:rsidRPr="00040C7F">
              <w:rPr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331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rial_view/atomic_objects/26</w:t>
              </w:r>
            </w:hyperlink>
            <w:r w:rsidRPr="00040C7F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hyperlink r:id="rId332">
              <w:r w:rsidRPr="00040C7F">
                <w:rPr>
                  <w:color w:val="0000FF"/>
                  <w:sz w:val="24"/>
                  <w:szCs w:val="24"/>
                  <w:u w:val="single" w:color="0000FF"/>
                </w:rPr>
                <w:t>96217</w:t>
              </w:r>
            </w:hyperlink>
          </w:p>
          <w:p w14:paraId="5CB7EEF3" w14:textId="77777777" w:rsidR="007F54F5" w:rsidRPr="00040C7F" w:rsidRDefault="007F54F5" w:rsidP="00AC071A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1756D997" w14:textId="77777777" w:rsidR="007F54F5" w:rsidRPr="001123C8" w:rsidRDefault="007F54F5" w:rsidP="00AC071A">
            <w:pPr>
              <w:pStyle w:val="TableParagraph"/>
              <w:ind w:left="101" w:right="87"/>
              <w:rPr>
                <w:sz w:val="24"/>
                <w:szCs w:val="24"/>
                <w:lang w:val="en-US"/>
              </w:rPr>
            </w:pPr>
            <w:r w:rsidRPr="00040C7F">
              <w:rPr>
                <w:sz w:val="24"/>
                <w:szCs w:val="24"/>
              </w:rPr>
              <w:t>Россия.</w:t>
            </w:r>
            <w:r w:rsidRPr="00040C7F">
              <w:rPr>
                <w:spacing w:val="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Московский</w:t>
            </w:r>
            <w:r w:rsidRPr="001123C8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040C7F">
              <w:rPr>
                <w:sz w:val="24"/>
                <w:szCs w:val="24"/>
              </w:rPr>
              <w:t>Кремль</w:t>
            </w:r>
            <w:r w:rsidRPr="001123C8">
              <w:rPr>
                <w:sz w:val="24"/>
                <w:szCs w:val="24"/>
                <w:lang w:val="en-US"/>
              </w:rPr>
              <w:t>.</w:t>
            </w:r>
            <w:r w:rsidRPr="00040C7F">
              <w:rPr>
                <w:sz w:val="24"/>
                <w:szCs w:val="24"/>
              </w:rPr>
              <w:t>Видео</w:t>
            </w:r>
            <w:r w:rsidRPr="001123C8">
              <w:rPr>
                <w:sz w:val="24"/>
                <w:szCs w:val="24"/>
                <w:lang w:val="en-US"/>
              </w:rPr>
              <w:t xml:space="preserve"> (</w:t>
            </w:r>
            <w:r w:rsidRPr="00040C7F">
              <w:rPr>
                <w:sz w:val="24"/>
                <w:szCs w:val="24"/>
              </w:rPr>
              <w:t>МЭШ</w:t>
            </w:r>
            <w:r w:rsidRPr="001123C8">
              <w:rPr>
                <w:sz w:val="24"/>
                <w:szCs w:val="24"/>
                <w:lang w:val="en-US"/>
              </w:rPr>
              <w:t>)</w:t>
            </w:r>
            <w:r w:rsidRPr="001123C8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hyperlink r:id="rId333"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Pr="001123C8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://</w:t>
              </w:r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uchebnik</w:t>
              </w:r>
              <w:r w:rsidRPr="001123C8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.</w:t>
              </w:r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mos</w:t>
              </w:r>
              <w:r w:rsidRPr="001123C8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.</w:t>
              </w:r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ru</w:t>
              </w:r>
              <w:r w:rsidRPr="001123C8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/</w:t>
              </w:r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mate</w:t>
              </w:r>
            </w:hyperlink>
            <w:r w:rsidRPr="001123C8">
              <w:rPr>
                <w:color w:val="0000FF"/>
                <w:spacing w:val="-47"/>
                <w:sz w:val="24"/>
                <w:szCs w:val="24"/>
                <w:lang w:val="en-US"/>
              </w:rPr>
              <w:t xml:space="preserve"> </w:t>
            </w:r>
            <w:hyperlink r:id="rId334"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rial</w:t>
              </w:r>
              <w:r w:rsidRPr="001123C8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_</w:t>
              </w:r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view</w:t>
              </w:r>
              <w:r w:rsidRPr="001123C8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/</w:t>
              </w:r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atomic</w:t>
              </w:r>
              <w:r w:rsidRPr="001123C8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_</w:t>
              </w:r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objects</w:t>
              </w:r>
              <w:r w:rsidRPr="001123C8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/11</w:t>
              </w:r>
            </w:hyperlink>
            <w:r w:rsidRPr="001123C8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335">
              <w:r w:rsidRPr="001123C8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99051</w:t>
              </w:r>
            </w:hyperlink>
          </w:p>
          <w:p w14:paraId="79E62C40" w14:textId="77777777" w:rsidR="007F54F5" w:rsidRPr="001123C8" w:rsidRDefault="007F54F5" w:rsidP="00AC071A">
            <w:pPr>
              <w:pStyle w:val="TableParagraph"/>
              <w:spacing w:before="7"/>
              <w:rPr>
                <w:b/>
                <w:sz w:val="24"/>
                <w:szCs w:val="24"/>
                <w:lang w:val="en-US"/>
              </w:rPr>
            </w:pPr>
          </w:p>
          <w:p w14:paraId="0E3C8E83" w14:textId="77777777" w:rsidR="007F54F5" w:rsidRPr="001123C8" w:rsidRDefault="007F54F5" w:rsidP="00AC071A">
            <w:pPr>
              <w:pStyle w:val="TableParagraph"/>
              <w:spacing w:line="235" w:lineRule="auto"/>
              <w:ind w:left="101" w:right="142"/>
              <w:rPr>
                <w:sz w:val="24"/>
                <w:szCs w:val="24"/>
                <w:lang w:val="en-US"/>
              </w:rPr>
            </w:pPr>
            <w:r w:rsidRPr="00040C7F">
              <w:rPr>
                <w:sz w:val="24"/>
                <w:szCs w:val="24"/>
              </w:rPr>
              <w:t>ТЕСТ</w:t>
            </w:r>
            <w:r w:rsidRPr="001123C8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040C7F">
              <w:rPr>
                <w:sz w:val="24"/>
                <w:szCs w:val="24"/>
              </w:rPr>
              <w:t>ПО</w:t>
            </w:r>
            <w:r w:rsidRPr="001123C8">
              <w:rPr>
                <w:spacing w:val="-10"/>
                <w:sz w:val="24"/>
                <w:szCs w:val="24"/>
                <w:lang w:val="en-US"/>
              </w:rPr>
              <w:t xml:space="preserve"> </w:t>
            </w:r>
            <w:r w:rsidRPr="00040C7F">
              <w:rPr>
                <w:sz w:val="24"/>
                <w:szCs w:val="24"/>
              </w:rPr>
              <w:t>ИЗО</w:t>
            </w:r>
            <w:r w:rsidRPr="001123C8">
              <w:rPr>
                <w:sz w:val="24"/>
                <w:szCs w:val="24"/>
                <w:lang w:val="en-US"/>
              </w:rPr>
              <w:t>:</w:t>
            </w:r>
            <w:r w:rsidRPr="001123C8"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 w:rsidRPr="00040C7F">
              <w:rPr>
                <w:sz w:val="24"/>
                <w:szCs w:val="24"/>
              </w:rPr>
              <w:t>ДРЕВНЯЯ</w:t>
            </w:r>
            <w:r w:rsidRPr="001123C8">
              <w:rPr>
                <w:spacing w:val="-47"/>
                <w:sz w:val="24"/>
                <w:szCs w:val="24"/>
                <w:lang w:val="en-US"/>
              </w:rPr>
              <w:t xml:space="preserve"> </w:t>
            </w:r>
            <w:r w:rsidRPr="00040C7F">
              <w:rPr>
                <w:sz w:val="24"/>
                <w:szCs w:val="24"/>
              </w:rPr>
              <w:t>ЭЛЛАДА</w:t>
            </w:r>
          </w:p>
          <w:p w14:paraId="4433E36C" w14:textId="77777777" w:rsidR="007F54F5" w:rsidRPr="001123C8" w:rsidRDefault="007F54F5" w:rsidP="00AC071A">
            <w:pPr>
              <w:pStyle w:val="TableParagraph"/>
              <w:spacing w:before="2"/>
              <w:ind w:left="101" w:right="178"/>
              <w:rPr>
                <w:sz w:val="24"/>
                <w:szCs w:val="24"/>
                <w:lang w:val="en-US"/>
              </w:rPr>
            </w:pPr>
            <w:hyperlink r:id="rId336">
              <w:r w:rsidRPr="00040C7F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Pr="001123C8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://</w:t>
              </w:r>
              <w:r w:rsidRPr="00040C7F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kupidonia</w:t>
              </w:r>
              <w:r w:rsidRPr="001123C8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.</w:t>
              </w:r>
              <w:r w:rsidRPr="00040C7F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ru</w:t>
              </w:r>
              <w:r w:rsidRPr="001123C8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/</w:t>
              </w:r>
              <w:r w:rsidRPr="00040C7F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viktorin</w:t>
              </w:r>
            </w:hyperlink>
            <w:r w:rsidRPr="001123C8">
              <w:rPr>
                <w:color w:val="0000FF"/>
                <w:spacing w:val="-47"/>
                <w:sz w:val="24"/>
                <w:szCs w:val="24"/>
                <w:lang w:val="en-US"/>
              </w:rPr>
              <w:t xml:space="preserve"> </w:t>
            </w:r>
            <w:hyperlink r:id="rId337"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y</w:t>
              </w:r>
              <w:r w:rsidRPr="001123C8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/</w:t>
              </w:r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test</w:t>
              </w:r>
              <w:r w:rsidRPr="001123C8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-</w:t>
              </w:r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po</w:t>
              </w:r>
              <w:r w:rsidRPr="001123C8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-</w:t>
              </w:r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izo</w:t>
              </w:r>
              <w:r w:rsidRPr="001123C8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-</w:t>
              </w:r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drevnjaja</w:t>
              </w:r>
              <w:r w:rsidRPr="001123C8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-</w:t>
              </w:r>
            </w:hyperlink>
            <w:r w:rsidRPr="001123C8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338"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ellada</w:t>
              </w:r>
              <w:r w:rsidRPr="001123C8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-</w:t>
              </w:r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nemenskaja</w:t>
              </w:r>
              <w:r w:rsidRPr="001123C8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-4-</w:t>
              </w:r>
              <w:r w:rsidRPr="00040C7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klass</w:t>
              </w:r>
            </w:hyperlink>
          </w:p>
        </w:tc>
        <w:tc>
          <w:tcPr>
            <w:tcW w:w="2128" w:type="dxa"/>
          </w:tcPr>
          <w:p w14:paraId="15A88A0B" w14:textId="77777777" w:rsidR="007F54F5" w:rsidRPr="001123C8" w:rsidRDefault="007F54F5" w:rsidP="00AC071A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</w:tbl>
    <w:p w14:paraId="7571263F" w14:textId="77777777" w:rsidR="007F54F5" w:rsidRPr="001123C8" w:rsidRDefault="007F54F5" w:rsidP="007F54F5">
      <w:pPr>
        <w:rPr>
          <w:sz w:val="24"/>
          <w:szCs w:val="24"/>
        </w:rPr>
        <w:sectPr w:rsidR="007F54F5" w:rsidRPr="001123C8">
          <w:pgSz w:w="16840" w:h="11910" w:orient="landscape"/>
          <w:pgMar w:top="840" w:right="140" w:bottom="1100" w:left="160" w:header="0" w:footer="913" w:gutter="0"/>
          <w:cols w:space="720"/>
        </w:sect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1"/>
        <w:gridCol w:w="850"/>
        <w:gridCol w:w="990"/>
        <w:gridCol w:w="3122"/>
        <w:gridCol w:w="711"/>
        <w:gridCol w:w="2411"/>
        <w:gridCol w:w="2551"/>
        <w:gridCol w:w="2128"/>
      </w:tblGrid>
      <w:tr w:rsidR="007F54F5" w:rsidRPr="00683BFA" w14:paraId="352FF710" w14:textId="77777777" w:rsidTr="00AC071A">
        <w:trPr>
          <w:trHeight w:val="2073"/>
        </w:trPr>
        <w:tc>
          <w:tcPr>
            <w:tcW w:w="711" w:type="dxa"/>
          </w:tcPr>
          <w:p w14:paraId="10D53F18" w14:textId="77777777" w:rsidR="007F54F5" w:rsidRPr="00040C7F" w:rsidRDefault="007F54F5" w:rsidP="00AC071A">
            <w:pPr>
              <w:pStyle w:val="TableParagraph"/>
              <w:ind w:left="105" w:right="153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lastRenderedPageBreak/>
              <w:t>№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pacing w:val="-1"/>
                <w:sz w:val="24"/>
                <w:szCs w:val="24"/>
              </w:rPr>
              <w:t>урок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14:paraId="5FE2271A" w14:textId="77777777" w:rsidR="007F54F5" w:rsidRPr="00040C7F" w:rsidRDefault="007F54F5" w:rsidP="00AC071A">
            <w:pPr>
              <w:pStyle w:val="TableParagraph"/>
              <w:ind w:left="110" w:right="85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Плани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руема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я</w:t>
            </w:r>
            <w:r w:rsidRPr="00040C7F">
              <w:rPr>
                <w:b/>
                <w:spacing w:val="2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дата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провед</w:t>
            </w:r>
            <w:r w:rsidRPr="00040C7F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ения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990" w:type="dxa"/>
          </w:tcPr>
          <w:p w14:paraId="0202F0CF" w14:textId="77777777" w:rsidR="007F54F5" w:rsidRPr="00040C7F" w:rsidRDefault="007F54F5" w:rsidP="00AC071A">
            <w:pPr>
              <w:pStyle w:val="TableParagraph"/>
              <w:ind w:left="104" w:right="142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Фактич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еская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дата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проведе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ния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3122" w:type="dxa"/>
          </w:tcPr>
          <w:p w14:paraId="45DCD8F1" w14:textId="77777777" w:rsidR="007F54F5" w:rsidRPr="00040C7F" w:rsidRDefault="007F54F5" w:rsidP="00AC071A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711" w:type="dxa"/>
          </w:tcPr>
          <w:p w14:paraId="447B61AE" w14:textId="77777777" w:rsidR="007F54F5" w:rsidRPr="00040C7F" w:rsidRDefault="007F54F5" w:rsidP="00AC071A">
            <w:pPr>
              <w:pStyle w:val="TableParagraph"/>
              <w:ind w:left="108" w:right="104"/>
              <w:rPr>
                <w:b/>
                <w:sz w:val="24"/>
                <w:szCs w:val="24"/>
              </w:rPr>
            </w:pPr>
            <w:r w:rsidRPr="00040C7F">
              <w:rPr>
                <w:b/>
                <w:spacing w:val="-1"/>
                <w:sz w:val="24"/>
                <w:szCs w:val="24"/>
              </w:rPr>
              <w:t>Коли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чест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во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часо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411" w:type="dxa"/>
          </w:tcPr>
          <w:p w14:paraId="4C5F2FAB" w14:textId="77777777" w:rsidR="007F54F5" w:rsidRPr="00040C7F" w:rsidRDefault="00AC071A" w:rsidP="00AC071A">
            <w:pPr>
              <w:pStyle w:val="TableParagraph"/>
              <w:ind w:left="107" w:right="98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Формирование</w:t>
            </w:r>
            <w:r w:rsidR="007F54F5" w:rsidRPr="00040C7F">
              <w:rPr>
                <w:b/>
                <w:sz w:val="24"/>
                <w:szCs w:val="24"/>
              </w:rPr>
              <w:t xml:space="preserve"> функциональной грамотности</w:t>
            </w:r>
          </w:p>
        </w:tc>
        <w:tc>
          <w:tcPr>
            <w:tcW w:w="2551" w:type="dxa"/>
          </w:tcPr>
          <w:p w14:paraId="7AB49CB1" w14:textId="77777777" w:rsidR="007F54F5" w:rsidRPr="00040C7F" w:rsidRDefault="007F54F5" w:rsidP="00AC071A">
            <w:pPr>
              <w:pStyle w:val="TableParagraph"/>
              <w:ind w:left="101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ЦОР</w:t>
            </w:r>
          </w:p>
        </w:tc>
        <w:tc>
          <w:tcPr>
            <w:tcW w:w="2128" w:type="dxa"/>
          </w:tcPr>
          <w:p w14:paraId="7DEC2FE1" w14:textId="77777777" w:rsidR="007F54F5" w:rsidRPr="00040C7F" w:rsidRDefault="007F54F5" w:rsidP="00AC071A">
            <w:pPr>
              <w:pStyle w:val="TableParagraph"/>
              <w:ind w:left="105" w:right="713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Контроль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(проверяемые</w:t>
            </w:r>
            <w:r w:rsidRPr="00040C7F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элементы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содержания)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(ПУ. ПЭС</w:t>
            </w:r>
          </w:p>
          <w:p w14:paraId="68F5B50F" w14:textId="77777777" w:rsidR="007F54F5" w:rsidRPr="00040C7F" w:rsidRDefault="007F54F5" w:rsidP="00AC071A">
            <w:pPr>
              <w:pStyle w:val="TableParagraph"/>
              <w:spacing w:line="230" w:lineRule="atLeast"/>
              <w:ind w:left="105" w:right="89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Предметные умения.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Проверяемые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элементы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содержания)</w:t>
            </w:r>
          </w:p>
        </w:tc>
      </w:tr>
      <w:tr w:rsidR="007F54F5" w:rsidRPr="00E4634D" w14:paraId="1D184E0C" w14:textId="77777777" w:rsidTr="00AC071A">
        <w:trPr>
          <w:trHeight w:val="7696"/>
        </w:trPr>
        <w:tc>
          <w:tcPr>
            <w:tcW w:w="711" w:type="dxa"/>
          </w:tcPr>
          <w:p w14:paraId="0C25E8E6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256468FE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181C9CE9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1CBC58CF" w14:textId="77777777" w:rsidR="007F54F5" w:rsidRPr="00040C7F" w:rsidRDefault="007F54F5" w:rsidP="00AC071A">
            <w:pPr>
              <w:pStyle w:val="TableParagraph"/>
              <w:spacing w:before="158"/>
              <w:ind w:left="230" w:right="230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25</w:t>
            </w:r>
          </w:p>
          <w:p w14:paraId="00A7BF97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3E6DB4C9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11BD4DF4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26643ACC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6E305D94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5082DCD1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475E270D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020CF17F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45994B76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24F0BBCC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426147FE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2913AEAC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7320B654" w14:textId="77777777" w:rsidR="007F54F5" w:rsidRPr="00040C7F" w:rsidRDefault="007F54F5" w:rsidP="00AC071A">
            <w:pPr>
              <w:pStyle w:val="TableParagraph"/>
              <w:spacing w:before="187"/>
              <w:ind w:left="230" w:right="230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26</w:t>
            </w:r>
          </w:p>
          <w:p w14:paraId="48FF970C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10527BCF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47645C83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703DDCC9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104C0B00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504EBBC4" w14:textId="77777777" w:rsidR="007F54F5" w:rsidRPr="00040C7F" w:rsidRDefault="007F54F5" w:rsidP="00AC071A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14:paraId="778633F4" w14:textId="77777777" w:rsidR="007F54F5" w:rsidRPr="00040C7F" w:rsidRDefault="007F54F5" w:rsidP="00AC071A">
            <w:pPr>
              <w:pStyle w:val="TableParagraph"/>
              <w:ind w:left="230" w:right="230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14:paraId="72840B1A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14:paraId="4EAAE133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22" w:type="dxa"/>
          </w:tcPr>
          <w:p w14:paraId="0C8E4C01" w14:textId="77777777" w:rsidR="007F54F5" w:rsidRPr="00040C7F" w:rsidRDefault="007F54F5" w:rsidP="00AC071A">
            <w:pPr>
              <w:pStyle w:val="TableParagraph"/>
              <w:spacing w:line="226" w:lineRule="exact"/>
              <w:ind w:left="108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в</w:t>
            </w:r>
            <w:r w:rsidRPr="00040C7F">
              <w:rPr>
                <w:spacing w:val="-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современном мире.</w:t>
            </w:r>
          </w:p>
          <w:p w14:paraId="4A067A1C" w14:textId="77777777" w:rsidR="007F54F5" w:rsidRPr="00040C7F" w:rsidRDefault="007F54F5" w:rsidP="00AC071A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14:paraId="75876367" w14:textId="77777777" w:rsidR="007F54F5" w:rsidRPr="00040C7F" w:rsidRDefault="007F54F5" w:rsidP="00AC071A">
            <w:pPr>
              <w:pStyle w:val="TableParagraph"/>
              <w:spacing w:line="259" w:lineRule="auto"/>
              <w:ind w:left="108" w:right="174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Памятники национальным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героям. Памятник К. Минину и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Д.</w:t>
            </w:r>
            <w:r w:rsidRPr="00040C7F">
              <w:rPr>
                <w:spacing w:val="-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Пожарскому</w:t>
            </w:r>
            <w:r w:rsidRPr="00040C7F">
              <w:rPr>
                <w:spacing w:val="-10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скульптора</w:t>
            </w:r>
            <w:r w:rsidRPr="00040C7F">
              <w:rPr>
                <w:spacing w:val="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И.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П.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Мартоса</w:t>
            </w:r>
            <w:r w:rsidRPr="00040C7F">
              <w:rPr>
                <w:spacing w:val="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</w:t>
            </w:r>
            <w:r w:rsidRPr="00040C7F">
              <w:rPr>
                <w:spacing w:val="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Москве.</w:t>
            </w:r>
          </w:p>
          <w:p w14:paraId="65FD6173" w14:textId="77777777" w:rsidR="007F54F5" w:rsidRPr="00040C7F" w:rsidRDefault="007F54F5" w:rsidP="00AC071A">
            <w:pPr>
              <w:pStyle w:val="TableParagraph"/>
              <w:spacing w:before="1" w:line="259" w:lineRule="auto"/>
              <w:ind w:left="108" w:right="216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Мемориальные ансамбли: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Могила Неизвестного Солдата в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Москве;</w:t>
            </w:r>
            <w:r w:rsidRPr="00040C7F">
              <w:rPr>
                <w:spacing w:val="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памятник-ансамбль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героям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Сталинградской</w:t>
            </w:r>
            <w:r w:rsidRPr="00040C7F">
              <w:rPr>
                <w:spacing w:val="-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битвы</w:t>
            </w:r>
          </w:p>
          <w:p w14:paraId="44905C82" w14:textId="77777777" w:rsidR="007F54F5" w:rsidRPr="00040C7F" w:rsidRDefault="007F54F5" w:rsidP="00AC071A">
            <w:pPr>
              <w:pStyle w:val="TableParagraph"/>
              <w:spacing w:line="256" w:lineRule="auto"/>
              <w:ind w:left="108" w:right="383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«Мамаев курган» (и другие по</w:t>
            </w:r>
            <w:r w:rsidRPr="00040C7F">
              <w:rPr>
                <w:spacing w:val="-48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выбору</w:t>
            </w:r>
            <w:r w:rsidRPr="00040C7F">
              <w:rPr>
                <w:spacing w:val="-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учителя).</w:t>
            </w:r>
          </w:p>
          <w:p w14:paraId="7139B7FF" w14:textId="77777777" w:rsidR="007F54F5" w:rsidRPr="00040C7F" w:rsidRDefault="007F54F5" w:rsidP="00AC071A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14:paraId="4E54AA7F" w14:textId="77777777" w:rsidR="007F54F5" w:rsidRPr="00040C7F" w:rsidRDefault="007F54F5" w:rsidP="00AC071A">
            <w:pPr>
              <w:pStyle w:val="TableParagraph"/>
              <w:spacing w:line="261" w:lineRule="auto"/>
              <w:ind w:left="108" w:right="543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Модуль</w:t>
            </w:r>
            <w:r w:rsidRPr="00040C7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«Азбука</w:t>
            </w:r>
            <w:r w:rsidRPr="00040C7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цифровой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графики»</w:t>
            </w:r>
          </w:p>
          <w:p w14:paraId="211DA387" w14:textId="77777777" w:rsidR="007F54F5" w:rsidRPr="00040C7F" w:rsidRDefault="007F54F5" w:rsidP="00AC071A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14:paraId="09174046" w14:textId="77777777" w:rsidR="007F54F5" w:rsidRPr="00040C7F" w:rsidRDefault="007F54F5" w:rsidP="00AC071A">
            <w:pPr>
              <w:pStyle w:val="TableParagraph"/>
              <w:spacing w:line="259" w:lineRule="auto"/>
              <w:ind w:left="108" w:right="100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Изображение и освоение в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программе</w:t>
            </w:r>
            <w:r w:rsidRPr="00040C7F">
              <w:rPr>
                <w:spacing w:val="-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Paint</w:t>
            </w:r>
            <w:r w:rsidRPr="00040C7F">
              <w:rPr>
                <w:spacing w:val="-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правил</w:t>
            </w:r>
            <w:r w:rsidRPr="00040C7F">
              <w:rPr>
                <w:spacing w:val="-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линейной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 воздушной перспективы: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изображение линии горизонта и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точки</w:t>
            </w:r>
            <w:r w:rsidRPr="00040C7F">
              <w:rPr>
                <w:spacing w:val="-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схода,</w:t>
            </w:r>
            <w:r w:rsidRPr="00040C7F">
              <w:rPr>
                <w:spacing w:val="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перспективных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сокращений,</w:t>
            </w:r>
            <w:r w:rsidRPr="00040C7F">
              <w:rPr>
                <w:spacing w:val="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цветовых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тональных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изменений.</w:t>
            </w:r>
          </w:p>
          <w:p w14:paraId="5C0962D1" w14:textId="77777777" w:rsidR="007F54F5" w:rsidRPr="00040C7F" w:rsidRDefault="007F54F5" w:rsidP="00AC071A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14:paraId="6F20DE44" w14:textId="77777777" w:rsidR="007F54F5" w:rsidRPr="00040C7F" w:rsidRDefault="007F54F5" w:rsidP="00AC071A">
            <w:pPr>
              <w:pStyle w:val="TableParagraph"/>
              <w:spacing w:line="254" w:lineRule="auto"/>
              <w:ind w:left="108" w:right="331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Моделирование</w:t>
            </w:r>
            <w:r w:rsidRPr="00040C7F">
              <w:rPr>
                <w:spacing w:val="-8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</w:t>
            </w:r>
            <w:r w:rsidRPr="00040C7F">
              <w:rPr>
                <w:spacing w:val="-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графическом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редакторе</w:t>
            </w:r>
            <w:r w:rsidRPr="00040C7F">
              <w:rPr>
                <w:spacing w:val="-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с</w:t>
            </w:r>
          </w:p>
          <w:p w14:paraId="5AFBB796" w14:textId="77777777" w:rsidR="007F54F5" w:rsidRPr="00040C7F" w:rsidRDefault="007F54F5" w:rsidP="00AC071A">
            <w:pPr>
              <w:pStyle w:val="TableParagraph"/>
              <w:spacing w:before="7" w:line="259" w:lineRule="auto"/>
              <w:ind w:left="108" w:right="198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помощью инструментов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геометрических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фигур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 xml:space="preserve">конструкции </w:t>
            </w:r>
            <w:r w:rsidRPr="00040C7F">
              <w:rPr>
                <w:sz w:val="24"/>
                <w:szCs w:val="24"/>
              </w:rPr>
              <w:lastRenderedPageBreak/>
              <w:t>традиционного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крестьянского</w:t>
            </w:r>
            <w:r w:rsidRPr="00040C7F">
              <w:rPr>
                <w:spacing w:val="-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деревянного</w:t>
            </w:r>
            <w:r w:rsidRPr="00040C7F">
              <w:rPr>
                <w:spacing w:val="-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дома</w:t>
            </w:r>
          </w:p>
          <w:p w14:paraId="05BECA17" w14:textId="77777777" w:rsidR="007F54F5" w:rsidRPr="00040C7F" w:rsidRDefault="007F54F5" w:rsidP="00AC071A">
            <w:pPr>
              <w:pStyle w:val="TableParagraph"/>
              <w:ind w:left="108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(избы)</w:t>
            </w:r>
            <w:r w:rsidRPr="00040C7F">
              <w:rPr>
                <w:spacing w:val="-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</w:t>
            </w:r>
            <w:r w:rsidRPr="00040C7F">
              <w:rPr>
                <w:spacing w:val="-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различных</w:t>
            </w:r>
          </w:p>
        </w:tc>
        <w:tc>
          <w:tcPr>
            <w:tcW w:w="711" w:type="dxa"/>
          </w:tcPr>
          <w:p w14:paraId="035B8A9C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69E12343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7D12C210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53ABE243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04140753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0F69AC9C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640F8BA6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436D5B3C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5551F745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4487F02D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2E15CD95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157CA1CD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6957F2B0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6E063322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7EE4A073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23EC5AC8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3D638000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2D325592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7F098625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2B6C3DEB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7290193D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1D253432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37501F88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17D6752F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195A3836" w14:textId="77777777" w:rsidR="007F54F5" w:rsidRPr="00040C7F" w:rsidRDefault="007F54F5" w:rsidP="00AC071A">
            <w:pPr>
              <w:pStyle w:val="TableParagraph"/>
              <w:spacing w:before="137"/>
              <w:ind w:left="9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411" w:type="dxa"/>
          </w:tcPr>
          <w:p w14:paraId="352B2292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52DA024C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1096ED7C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092179A7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6444B9B5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3B953DE1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6773B482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5CE0BBE9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3495CDEF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720A2010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097D08A4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1CC134C0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3B1173EE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2799448F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3DE7E649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047A4B2D" w14:textId="77777777" w:rsidR="007F54F5" w:rsidRPr="00040C7F" w:rsidRDefault="007F54F5" w:rsidP="00AC071A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14:paraId="62A2A9DA" w14:textId="77777777" w:rsidR="007F54F5" w:rsidRPr="00040C7F" w:rsidRDefault="007F54F5" w:rsidP="00AC071A">
            <w:pPr>
              <w:pStyle w:val="TableParagraph"/>
              <w:ind w:left="107" w:right="338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Использовать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информацию</w:t>
            </w:r>
            <w:r w:rsidRPr="00040C7F">
              <w:rPr>
                <w:spacing w:val="-8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из</w:t>
            </w:r>
            <w:r w:rsidRPr="00040C7F">
              <w:rPr>
                <w:spacing w:val="-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текста</w:t>
            </w:r>
          </w:p>
          <w:p w14:paraId="155B0C5B" w14:textId="77777777" w:rsidR="007F54F5" w:rsidRPr="00040C7F" w:rsidRDefault="007F54F5" w:rsidP="00AC071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60F5B1B5" w14:textId="77777777" w:rsidR="007F54F5" w:rsidRPr="00040C7F" w:rsidRDefault="007F54F5" w:rsidP="00AC071A">
            <w:pPr>
              <w:pStyle w:val="TableParagraph"/>
              <w:ind w:left="107" w:right="163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Понимать и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использовать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формальные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конструкции,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основанные на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определениях, правилах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 формальных системах,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а</w:t>
            </w:r>
            <w:r w:rsidRPr="00040C7F">
              <w:rPr>
                <w:spacing w:val="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также</w:t>
            </w:r>
            <w:r w:rsidRPr="00040C7F">
              <w:rPr>
                <w:spacing w:val="-6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алгоритмы.</w:t>
            </w:r>
          </w:p>
        </w:tc>
        <w:tc>
          <w:tcPr>
            <w:tcW w:w="2551" w:type="dxa"/>
          </w:tcPr>
          <w:p w14:paraId="4CAF64DD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8" w:type="dxa"/>
          </w:tcPr>
          <w:p w14:paraId="7FBD52A4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4876EE90" w14:textId="77777777" w:rsidR="007F54F5" w:rsidRPr="00040C7F" w:rsidRDefault="007F54F5" w:rsidP="007F54F5">
      <w:pPr>
        <w:spacing w:line="229" w:lineRule="exact"/>
        <w:rPr>
          <w:sz w:val="24"/>
          <w:szCs w:val="24"/>
          <w:lang w:val="ru-RU"/>
        </w:rPr>
        <w:sectPr w:rsidR="007F54F5" w:rsidRPr="00040C7F">
          <w:pgSz w:w="16840" w:h="11910" w:orient="landscape"/>
          <w:pgMar w:top="840" w:right="140" w:bottom="1100" w:left="160" w:header="0" w:footer="913" w:gutter="0"/>
          <w:cols w:space="720"/>
        </w:sect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1"/>
        <w:gridCol w:w="850"/>
        <w:gridCol w:w="990"/>
        <w:gridCol w:w="3122"/>
        <w:gridCol w:w="711"/>
        <w:gridCol w:w="2411"/>
        <w:gridCol w:w="2551"/>
        <w:gridCol w:w="2128"/>
      </w:tblGrid>
      <w:tr w:rsidR="007F54F5" w:rsidRPr="00E4634D" w14:paraId="5B9EBD95" w14:textId="77777777" w:rsidTr="00AC071A">
        <w:trPr>
          <w:trHeight w:val="2073"/>
        </w:trPr>
        <w:tc>
          <w:tcPr>
            <w:tcW w:w="711" w:type="dxa"/>
          </w:tcPr>
          <w:p w14:paraId="15AAD9BD" w14:textId="77777777" w:rsidR="007F54F5" w:rsidRPr="00040C7F" w:rsidRDefault="007F54F5" w:rsidP="00AC071A">
            <w:pPr>
              <w:pStyle w:val="TableParagraph"/>
              <w:ind w:left="105" w:right="153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lastRenderedPageBreak/>
              <w:t>№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pacing w:val="-1"/>
                <w:sz w:val="24"/>
                <w:szCs w:val="24"/>
              </w:rPr>
              <w:t>урок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14:paraId="566FEFD1" w14:textId="77777777" w:rsidR="007F54F5" w:rsidRPr="00040C7F" w:rsidRDefault="007F54F5" w:rsidP="00AC071A">
            <w:pPr>
              <w:pStyle w:val="TableParagraph"/>
              <w:ind w:left="110" w:right="85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Плани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руема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я</w:t>
            </w:r>
            <w:r w:rsidRPr="00040C7F">
              <w:rPr>
                <w:b/>
                <w:spacing w:val="2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дата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провед</w:t>
            </w:r>
            <w:r w:rsidRPr="00040C7F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ения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990" w:type="dxa"/>
          </w:tcPr>
          <w:p w14:paraId="1F4FFBB2" w14:textId="77777777" w:rsidR="007F54F5" w:rsidRPr="00040C7F" w:rsidRDefault="007F54F5" w:rsidP="00AC071A">
            <w:pPr>
              <w:pStyle w:val="TableParagraph"/>
              <w:ind w:left="104" w:right="142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Фактич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еская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дата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проведе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ния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3122" w:type="dxa"/>
          </w:tcPr>
          <w:p w14:paraId="5A779C2D" w14:textId="77777777" w:rsidR="007F54F5" w:rsidRPr="00040C7F" w:rsidRDefault="007F54F5" w:rsidP="00AC071A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711" w:type="dxa"/>
          </w:tcPr>
          <w:p w14:paraId="39AF533F" w14:textId="77777777" w:rsidR="007F54F5" w:rsidRPr="00040C7F" w:rsidRDefault="007F54F5" w:rsidP="00AC071A">
            <w:pPr>
              <w:pStyle w:val="TableParagraph"/>
              <w:ind w:left="108" w:right="104"/>
              <w:rPr>
                <w:b/>
                <w:sz w:val="24"/>
                <w:szCs w:val="24"/>
              </w:rPr>
            </w:pPr>
            <w:r w:rsidRPr="00040C7F">
              <w:rPr>
                <w:b/>
                <w:spacing w:val="-1"/>
                <w:sz w:val="24"/>
                <w:szCs w:val="24"/>
              </w:rPr>
              <w:t>Коли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чест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во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часо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411" w:type="dxa"/>
          </w:tcPr>
          <w:p w14:paraId="16197D1E" w14:textId="77777777" w:rsidR="007F54F5" w:rsidRPr="00040C7F" w:rsidRDefault="00AC071A" w:rsidP="00AC071A">
            <w:pPr>
              <w:pStyle w:val="TableParagraph"/>
              <w:ind w:right="98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 xml:space="preserve">Формирование </w:t>
            </w:r>
            <w:r w:rsidR="007F54F5" w:rsidRPr="00040C7F">
              <w:rPr>
                <w:b/>
                <w:sz w:val="24"/>
                <w:szCs w:val="24"/>
              </w:rPr>
              <w:t>функциональной грамотности</w:t>
            </w:r>
          </w:p>
        </w:tc>
        <w:tc>
          <w:tcPr>
            <w:tcW w:w="2551" w:type="dxa"/>
          </w:tcPr>
          <w:p w14:paraId="6AE1AA95" w14:textId="77777777" w:rsidR="007F54F5" w:rsidRPr="00040C7F" w:rsidRDefault="007F54F5" w:rsidP="00AC071A">
            <w:pPr>
              <w:pStyle w:val="TableParagraph"/>
              <w:ind w:left="101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ЦОР</w:t>
            </w:r>
          </w:p>
        </w:tc>
        <w:tc>
          <w:tcPr>
            <w:tcW w:w="2128" w:type="dxa"/>
          </w:tcPr>
          <w:p w14:paraId="6E5A094B" w14:textId="77777777" w:rsidR="007F54F5" w:rsidRPr="00040C7F" w:rsidRDefault="007F54F5" w:rsidP="00AC071A">
            <w:pPr>
              <w:pStyle w:val="TableParagraph"/>
              <w:ind w:left="105" w:right="713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Контроль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(проверяемые</w:t>
            </w:r>
            <w:r w:rsidRPr="00040C7F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элементы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содержания)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(ПУ. ПЭС</w:t>
            </w:r>
          </w:p>
          <w:p w14:paraId="0F236322" w14:textId="77777777" w:rsidR="007F54F5" w:rsidRPr="00040C7F" w:rsidRDefault="007F54F5" w:rsidP="00AC071A">
            <w:pPr>
              <w:pStyle w:val="TableParagraph"/>
              <w:spacing w:line="230" w:lineRule="atLeast"/>
              <w:ind w:left="105" w:right="89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Предметные умения.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Проверяемые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элементы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содержания)</w:t>
            </w:r>
          </w:p>
        </w:tc>
      </w:tr>
      <w:tr w:rsidR="007F54F5" w:rsidRPr="00040C7F" w14:paraId="13D84507" w14:textId="77777777" w:rsidTr="001123C8">
        <w:trPr>
          <w:trHeight w:val="1124"/>
        </w:trPr>
        <w:tc>
          <w:tcPr>
            <w:tcW w:w="711" w:type="dxa"/>
          </w:tcPr>
          <w:p w14:paraId="73DBD9BD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543D14FB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465ABB9F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21DCA5D2" w14:textId="77777777" w:rsidR="007F54F5" w:rsidRPr="00040C7F" w:rsidRDefault="007F54F5" w:rsidP="00AC071A">
            <w:pPr>
              <w:pStyle w:val="TableParagraph"/>
              <w:spacing w:before="158"/>
              <w:ind w:left="230" w:right="230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28</w:t>
            </w:r>
          </w:p>
          <w:p w14:paraId="28D221B6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20641457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3A6D238D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07F998D1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0D682D12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7095C648" w14:textId="77777777" w:rsidR="007F54F5" w:rsidRPr="00040C7F" w:rsidRDefault="007F54F5" w:rsidP="00AC071A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14:paraId="3CE4A195" w14:textId="77777777" w:rsidR="007F54F5" w:rsidRPr="00040C7F" w:rsidRDefault="007F54F5" w:rsidP="00AC071A">
            <w:pPr>
              <w:pStyle w:val="TableParagraph"/>
              <w:spacing w:before="1"/>
              <w:ind w:left="230" w:right="230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29</w:t>
            </w:r>
          </w:p>
          <w:p w14:paraId="2A179A7C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668E5A37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7E27E1A5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5B0865D5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6C3795FC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2B81DD2F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300F18A3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4E30E068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441DE2A7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498CF796" w14:textId="77777777" w:rsidR="007F54F5" w:rsidRPr="00040C7F" w:rsidRDefault="007F54F5" w:rsidP="00AC071A">
            <w:pPr>
              <w:pStyle w:val="TableParagraph"/>
              <w:ind w:left="230" w:right="230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30</w:t>
            </w:r>
          </w:p>
          <w:p w14:paraId="400303F1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4EBB1535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7A29783A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23F65171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3B9F2601" w14:textId="77777777" w:rsidR="007F54F5" w:rsidRPr="00040C7F" w:rsidRDefault="007F54F5" w:rsidP="00AC071A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6381D8EA" w14:textId="77777777" w:rsidR="007F54F5" w:rsidRPr="00040C7F" w:rsidRDefault="007F54F5" w:rsidP="00AC071A">
            <w:pPr>
              <w:pStyle w:val="TableParagraph"/>
              <w:ind w:left="230" w:right="230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850" w:type="dxa"/>
          </w:tcPr>
          <w:p w14:paraId="076B8013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14:paraId="421CFE11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22" w:type="dxa"/>
          </w:tcPr>
          <w:p w14:paraId="6D4BAF9C" w14:textId="77777777" w:rsidR="007F54F5" w:rsidRPr="00040C7F" w:rsidRDefault="007F54F5" w:rsidP="00AC071A">
            <w:pPr>
              <w:pStyle w:val="TableParagraph"/>
              <w:spacing w:line="226" w:lineRule="exact"/>
              <w:ind w:left="108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вариантов</w:t>
            </w:r>
            <w:r w:rsidRPr="00040C7F">
              <w:rPr>
                <w:spacing w:val="-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его</w:t>
            </w:r>
            <w:r w:rsidRPr="00040C7F">
              <w:rPr>
                <w:spacing w:val="-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устройства.</w:t>
            </w:r>
          </w:p>
          <w:p w14:paraId="0B9CE0EC" w14:textId="77777777" w:rsidR="007F54F5" w:rsidRPr="00040C7F" w:rsidRDefault="007F54F5" w:rsidP="00AC071A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14:paraId="1C6D6AEB" w14:textId="77777777" w:rsidR="007F54F5" w:rsidRPr="00040C7F" w:rsidRDefault="007F54F5" w:rsidP="00AC071A">
            <w:pPr>
              <w:pStyle w:val="TableParagraph"/>
              <w:spacing w:line="256" w:lineRule="auto"/>
              <w:ind w:left="108" w:right="689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Моделирование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конструкции</w:t>
            </w:r>
            <w:r w:rsidRPr="00040C7F">
              <w:rPr>
                <w:spacing w:val="-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разных</w:t>
            </w:r>
            <w:r w:rsidRPr="00040C7F">
              <w:rPr>
                <w:spacing w:val="-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видов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традиционных</w:t>
            </w:r>
          </w:p>
          <w:p w14:paraId="2CAB8127" w14:textId="77777777" w:rsidR="007F54F5" w:rsidRPr="00040C7F" w:rsidRDefault="007F54F5" w:rsidP="00AC071A">
            <w:pPr>
              <w:pStyle w:val="TableParagraph"/>
              <w:spacing w:before="6" w:line="261" w:lineRule="auto"/>
              <w:ind w:left="108" w:right="154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жилищ</w:t>
            </w:r>
            <w:r w:rsidRPr="00040C7F">
              <w:rPr>
                <w:spacing w:val="-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разных народов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(юрта,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каркасный</w:t>
            </w:r>
            <w:r w:rsidRPr="00040C7F">
              <w:rPr>
                <w:spacing w:val="-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дом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</w:t>
            </w:r>
            <w:r w:rsidRPr="00040C7F">
              <w:rPr>
                <w:spacing w:val="-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др.,</w:t>
            </w:r>
            <w:r w:rsidRPr="00040C7F">
              <w:rPr>
                <w:spacing w:val="-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том</w:t>
            </w:r>
            <w:r w:rsidRPr="00040C7F">
              <w:rPr>
                <w:spacing w:val="-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числе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с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учётом</w:t>
            </w:r>
            <w:r w:rsidRPr="00040C7F">
              <w:rPr>
                <w:spacing w:val="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местных</w:t>
            </w:r>
            <w:r w:rsidRPr="00040C7F">
              <w:rPr>
                <w:spacing w:val="-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традиций).</w:t>
            </w:r>
          </w:p>
          <w:p w14:paraId="4A868F75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273A50A0" w14:textId="77777777" w:rsidR="007F54F5" w:rsidRPr="00040C7F" w:rsidRDefault="007F54F5" w:rsidP="00AC071A">
            <w:pPr>
              <w:pStyle w:val="TableParagraph"/>
              <w:spacing w:before="1" w:line="261" w:lineRule="auto"/>
              <w:ind w:left="108" w:right="331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Моделирование</w:t>
            </w:r>
            <w:r w:rsidRPr="00040C7F">
              <w:rPr>
                <w:spacing w:val="-8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</w:t>
            </w:r>
            <w:r w:rsidRPr="00040C7F">
              <w:rPr>
                <w:spacing w:val="-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графическом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редакторе</w:t>
            </w:r>
            <w:r w:rsidRPr="00040C7F">
              <w:rPr>
                <w:spacing w:val="-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с</w:t>
            </w:r>
          </w:p>
          <w:p w14:paraId="0333CACB" w14:textId="77777777" w:rsidR="007F54F5" w:rsidRPr="00040C7F" w:rsidRDefault="007F54F5" w:rsidP="00AC071A">
            <w:pPr>
              <w:pStyle w:val="TableParagraph"/>
              <w:spacing w:line="259" w:lineRule="auto"/>
              <w:ind w:left="108" w:right="179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помощью инструментов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геометрических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фигур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конструкций храмовых зданий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разных культур: каменный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православный</w:t>
            </w:r>
            <w:r w:rsidRPr="00040C7F">
              <w:rPr>
                <w:spacing w:val="-8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собор,</w:t>
            </w:r>
            <w:r w:rsidRPr="00040C7F">
              <w:rPr>
                <w:spacing w:val="-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готический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или романский собор, пагода,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мечеть.</w:t>
            </w:r>
          </w:p>
          <w:p w14:paraId="74F777DA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54BDE98C" w14:textId="77777777" w:rsidR="007F54F5" w:rsidRPr="001123C8" w:rsidRDefault="007F54F5" w:rsidP="001123C8">
            <w:pPr>
              <w:pStyle w:val="TableParagraph"/>
              <w:spacing w:line="259" w:lineRule="auto"/>
              <w:ind w:left="108" w:right="327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Построение в графическом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редакторе с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lastRenderedPageBreak/>
              <w:t>помощью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геометрических фигур или на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линейной основе пропорций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фигуры</w:t>
            </w:r>
            <w:r w:rsidRPr="00040C7F">
              <w:rPr>
                <w:spacing w:val="-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человека,</w:t>
            </w:r>
            <w:r w:rsidRPr="00040C7F">
              <w:rPr>
                <w:spacing w:val="-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изображение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различных</w:t>
            </w:r>
            <w:r w:rsidRPr="00040C7F">
              <w:rPr>
                <w:spacing w:val="-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фаз</w:t>
            </w:r>
            <w:r w:rsidRPr="00040C7F">
              <w:rPr>
                <w:spacing w:val="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движения.</w:t>
            </w:r>
          </w:p>
          <w:p w14:paraId="14B57A4D" w14:textId="77777777" w:rsidR="007F54F5" w:rsidRPr="00040C7F" w:rsidRDefault="007F54F5" w:rsidP="00AC071A">
            <w:pPr>
              <w:pStyle w:val="TableParagraph"/>
              <w:spacing w:line="259" w:lineRule="auto"/>
              <w:ind w:left="108" w:right="237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Создание анимации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схематического движения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человека</w:t>
            </w:r>
            <w:r w:rsidRPr="00040C7F">
              <w:rPr>
                <w:spacing w:val="-9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(при</w:t>
            </w:r>
            <w:r w:rsidRPr="00040C7F">
              <w:rPr>
                <w:spacing w:val="-1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соответствующих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технических</w:t>
            </w:r>
            <w:r w:rsidRPr="00040C7F">
              <w:rPr>
                <w:spacing w:val="5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условиях).</w:t>
            </w:r>
          </w:p>
          <w:p w14:paraId="112198AB" w14:textId="77777777" w:rsidR="007F54F5" w:rsidRPr="00040C7F" w:rsidRDefault="007F54F5" w:rsidP="00AC071A">
            <w:pPr>
              <w:pStyle w:val="TableParagraph"/>
              <w:ind w:left="108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Анимация</w:t>
            </w:r>
            <w:r w:rsidRPr="00040C7F">
              <w:rPr>
                <w:spacing w:val="-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простого</w:t>
            </w:r>
            <w:r w:rsidRPr="00040C7F">
              <w:rPr>
                <w:spacing w:val="-6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движения</w:t>
            </w:r>
          </w:p>
        </w:tc>
        <w:tc>
          <w:tcPr>
            <w:tcW w:w="711" w:type="dxa"/>
          </w:tcPr>
          <w:p w14:paraId="50EA908B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14:paraId="51B7F5B8" w14:textId="77777777" w:rsidR="007F54F5" w:rsidRPr="00040C7F" w:rsidRDefault="007F54F5" w:rsidP="00AC071A">
            <w:pPr>
              <w:pStyle w:val="TableParagraph"/>
              <w:ind w:left="107" w:right="338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Использовать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информацию</w:t>
            </w:r>
            <w:r w:rsidRPr="00040C7F">
              <w:rPr>
                <w:spacing w:val="-8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из</w:t>
            </w:r>
            <w:r w:rsidRPr="00040C7F">
              <w:rPr>
                <w:spacing w:val="-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текста</w:t>
            </w:r>
          </w:p>
          <w:p w14:paraId="195A69CA" w14:textId="77777777" w:rsidR="007F54F5" w:rsidRPr="00040C7F" w:rsidRDefault="007F54F5" w:rsidP="00AC071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3C992AF9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Понимать и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использовать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формальные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конструкции,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основанные на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определениях, правилах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 формальных системах,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а</w:t>
            </w:r>
            <w:r w:rsidRPr="00040C7F">
              <w:rPr>
                <w:spacing w:val="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также</w:t>
            </w:r>
            <w:r w:rsidRPr="00040C7F">
              <w:rPr>
                <w:spacing w:val="-6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алгоритмы.</w:t>
            </w:r>
          </w:p>
        </w:tc>
        <w:tc>
          <w:tcPr>
            <w:tcW w:w="2551" w:type="dxa"/>
          </w:tcPr>
          <w:p w14:paraId="5B125BF6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  <w:p w14:paraId="6A5ECD79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  <w:p w14:paraId="51FD8461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  <w:p w14:paraId="05CC6CE3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  <w:p w14:paraId="0E79E64F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  <w:p w14:paraId="75850DC2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  <w:p w14:paraId="0C6DBA00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  <w:p w14:paraId="6885427A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  <w:p w14:paraId="5B54302A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  <w:p w14:paraId="47C8A009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  <w:p w14:paraId="76B05EDF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  <w:p w14:paraId="6734768A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  <w:p w14:paraId="62B46AC4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  <w:p w14:paraId="3E70CADA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  <w:p w14:paraId="0822EB62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  <w:p w14:paraId="3EACCE71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  <w:p w14:paraId="0678959A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  <w:p w14:paraId="5B0FF289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  <w:p w14:paraId="0DD85773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  <w:p w14:paraId="3F9F9CE9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  <w:p w14:paraId="69537115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  <w:p w14:paraId="412615AF" w14:textId="77777777" w:rsidR="007F54F5" w:rsidRPr="00040C7F" w:rsidRDefault="007F54F5" w:rsidP="00AC071A">
            <w:pPr>
              <w:spacing w:before="78" w:line="252" w:lineRule="auto"/>
              <w:rPr>
                <w:b/>
                <w:color w:val="000000"/>
                <w:w w:val="97"/>
                <w:sz w:val="24"/>
                <w:szCs w:val="24"/>
                <w:lang w:val="ru-RU"/>
              </w:rPr>
            </w:pPr>
            <w:r w:rsidRPr="00040C7F">
              <w:rPr>
                <w:b/>
                <w:color w:val="000000"/>
                <w:w w:val="97"/>
                <w:sz w:val="24"/>
                <w:szCs w:val="24"/>
              </w:rPr>
              <w:t>http</w:t>
            </w:r>
            <w:r w:rsidRPr="00040C7F">
              <w:rPr>
                <w:b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040C7F">
              <w:rPr>
                <w:b/>
                <w:color w:val="000000"/>
                <w:w w:val="97"/>
                <w:sz w:val="24"/>
                <w:szCs w:val="24"/>
              </w:rPr>
              <w:t>school</w:t>
            </w:r>
            <w:r w:rsidRPr="00040C7F">
              <w:rPr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040C7F">
              <w:rPr>
                <w:b/>
                <w:sz w:val="24"/>
                <w:szCs w:val="24"/>
                <w:lang w:val="ru-RU"/>
              </w:rPr>
              <w:br/>
            </w:r>
            <w:r w:rsidRPr="00040C7F">
              <w:rPr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040C7F">
              <w:rPr>
                <w:b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040C7F">
              <w:rPr>
                <w:b/>
                <w:color w:val="000000"/>
                <w:w w:val="97"/>
                <w:sz w:val="24"/>
                <w:szCs w:val="24"/>
              </w:rPr>
              <w:t>edu</w:t>
            </w:r>
            <w:r w:rsidRPr="00040C7F">
              <w:rPr>
                <w:b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040C7F">
              <w:rPr>
                <w:b/>
                <w:color w:val="000000"/>
                <w:w w:val="97"/>
                <w:sz w:val="24"/>
                <w:szCs w:val="24"/>
              </w:rPr>
              <w:t>ru</w:t>
            </w:r>
            <w:r w:rsidRPr="00040C7F">
              <w:rPr>
                <w:b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  <w:p w14:paraId="6D1AB95B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  <w:hyperlink r:id="rId339">
              <w:r w:rsidRPr="00040C7F">
                <w:rPr>
                  <w:color w:val="0000FF"/>
                  <w:sz w:val="24"/>
                  <w:szCs w:val="24"/>
                  <w:u w:color="0000FF"/>
                </w:rPr>
                <w:t>https://resh.edu.ru/subject/7/4/</w:t>
              </w:r>
            </w:hyperlink>
          </w:p>
        </w:tc>
        <w:tc>
          <w:tcPr>
            <w:tcW w:w="2128" w:type="dxa"/>
          </w:tcPr>
          <w:p w14:paraId="3545CFA5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523BC2E2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59B03F0D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596FC597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2FFC12F7" w14:textId="77777777" w:rsidR="007F54F5" w:rsidRPr="00040C7F" w:rsidRDefault="007F54F5" w:rsidP="00AC071A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747050CA" w14:textId="77777777" w:rsidR="007F54F5" w:rsidRPr="00040C7F" w:rsidRDefault="007F54F5" w:rsidP="00AC071A">
            <w:pPr>
              <w:pStyle w:val="TableParagraph"/>
              <w:ind w:left="105" w:right="225"/>
              <w:rPr>
                <w:sz w:val="24"/>
                <w:szCs w:val="24"/>
              </w:rPr>
            </w:pPr>
            <w:r w:rsidRPr="00040C7F">
              <w:rPr>
                <w:spacing w:val="-1"/>
                <w:sz w:val="24"/>
                <w:szCs w:val="24"/>
              </w:rPr>
              <w:t xml:space="preserve">Итоговая </w:t>
            </w:r>
            <w:r w:rsidRPr="00040C7F">
              <w:rPr>
                <w:sz w:val="24"/>
                <w:szCs w:val="24"/>
              </w:rPr>
              <w:t>творческая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работа</w:t>
            </w:r>
          </w:p>
        </w:tc>
      </w:tr>
    </w:tbl>
    <w:p w14:paraId="6ADCE9E5" w14:textId="77777777" w:rsidR="007F54F5" w:rsidRPr="00040C7F" w:rsidRDefault="007F54F5" w:rsidP="007F54F5">
      <w:pPr>
        <w:rPr>
          <w:sz w:val="24"/>
          <w:szCs w:val="24"/>
        </w:rPr>
        <w:sectPr w:rsidR="007F54F5" w:rsidRPr="00040C7F">
          <w:pgSz w:w="16840" w:h="11910" w:orient="landscape"/>
          <w:pgMar w:top="840" w:right="140" w:bottom="1100" w:left="160" w:header="0" w:footer="913" w:gutter="0"/>
          <w:cols w:space="720"/>
        </w:sectPr>
      </w:pPr>
    </w:p>
    <w:tbl>
      <w:tblPr>
        <w:tblStyle w:val="afe"/>
        <w:tblW w:w="13469" w:type="dxa"/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1134"/>
        <w:gridCol w:w="2694"/>
        <w:gridCol w:w="33"/>
        <w:gridCol w:w="959"/>
        <w:gridCol w:w="2126"/>
        <w:gridCol w:w="37"/>
        <w:gridCol w:w="2515"/>
        <w:gridCol w:w="35"/>
        <w:gridCol w:w="2091"/>
        <w:gridCol w:w="36"/>
      </w:tblGrid>
      <w:tr w:rsidR="007F54F5" w:rsidRPr="001123C8" w14:paraId="00E8DE66" w14:textId="77777777" w:rsidTr="001123C8">
        <w:trPr>
          <w:trHeight w:val="2073"/>
        </w:trPr>
        <w:tc>
          <w:tcPr>
            <w:tcW w:w="959" w:type="dxa"/>
          </w:tcPr>
          <w:p w14:paraId="3805D38E" w14:textId="77777777" w:rsidR="007F54F5" w:rsidRPr="00040C7F" w:rsidRDefault="007F54F5" w:rsidP="00AC071A">
            <w:pPr>
              <w:pStyle w:val="TableParagraph"/>
              <w:ind w:left="105" w:right="153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lastRenderedPageBreak/>
              <w:t>№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pacing w:val="-1"/>
                <w:sz w:val="24"/>
                <w:szCs w:val="24"/>
              </w:rPr>
              <w:t>урок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14:paraId="5291AEA6" w14:textId="77777777" w:rsidR="007F54F5" w:rsidRPr="001123C8" w:rsidRDefault="001123C8" w:rsidP="001123C8">
            <w:pPr>
              <w:pStyle w:val="TableParagraph"/>
              <w:ind w:right="8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134" w:type="dxa"/>
          </w:tcPr>
          <w:p w14:paraId="39E5FBC2" w14:textId="77777777" w:rsidR="007F54F5" w:rsidRPr="00040C7F" w:rsidRDefault="007F54F5" w:rsidP="00AC071A">
            <w:pPr>
              <w:pStyle w:val="TableParagraph"/>
              <w:ind w:left="104" w:right="142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Фактич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еская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дата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проведе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ния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2727" w:type="dxa"/>
            <w:gridSpan w:val="2"/>
          </w:tcPr>
          <w:p w14:paraId="46F81911" w14:textId="77777777" w:rsidR="007F54F5" w:rsidRPr="00040C7F" w:rsidRDefault="007F54F5" w:rsidP="00AC071A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959" w:type="dxa"/>
          </w:tcPr>
          <w:p w14:paraId="36E687FA" w14:textId="77777777" w:rsidR="007F54F5" w:rsidRPr="00040C7F" w:rsidRDefault="007F54F5" w:rsidP="00AC071A">
            <w:pPr>
              <w:pStyle w:val="TableParagraph"/>
              <w:ind w:left="108" w:right="104"/>
              <w:rPr>
                <w:b/>
                <w:sz w:val="24"/>
                <w:szCs w:val="24"/>
              </w:rPr>
            </w:pPr>
            <w:r w:rsidRPr="00040C7F">
              <w:rPr>
                <w:b/>
                <w:spacing w:val="-1"/>
                <w:sz w:val="24"/>
                <w:szCs w:val="24"/>
              </w:rPr>
              <w:t>Коли</w:t>
            </w:r>
            <w:r w:rsidRPr="00040C7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чест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во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часо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163" w:type="dxa"/>
            <w:gridSpan w:val="2"/>
          </w:tcPr>
          <w:p w14:paraId="44FB63C0" w14:textId="77777777" w:rsidR="007F54F5" w:rsidRPr="00040C7F" w:rsidRDefault="00AC071A" w:rsidP="00AC071A">
            <w:pPr>
              <w:pStyle w:val="TableParagraph"/>
              <w:ind w:left="107" w:right="98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Формирование</w:t>
            </w:r>
            <w:r w:rsidR="007F54F5" w:rsidRPr="00040C7F">
              <w:rPr>
                <w:b/>
                <w:sz w:val="24"/>
                <w:szCs w:val="24"/>
              </w:rPr>
              <w:t xml:space="preserve"> функциональной грамотности</w:t>
            </w:r>
          </w:p>
        </w:tc>
        <w:tc>
          <w:tcPr>
            <w:tcW w:w="2550" w:type="dxa"/>
            <w:gridSpan w:val="2"/>
          </w:tcPr>
          <w:p w14:paraId="7B2EA619" w14:textId="77777777" w:rsidR="007F54F5" w:rsidRPr="00040C7F" w:rsidRDefault="007F54F5" w:rsidP="00AC071A">
            <w:pPr>
              <w:pStyle w:val="TableParagraph"/>
              <w:ind w:left="101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ЦОР</w:t>
            </w:r>
          </w:p>
        </w:tc>
        <w:tc>
          <w:tcPr>
            <w:tcW w:w="2127" w:type="dxa"/>
            <w:gridSpan w:val="2"/>
          </w:tcPr>
          <w:p w14:paraId="47A6F5C2" w14:textId="77777777" w:rsidR="001123C8" w:rsidRPr="00040C7F" w:rsidRDefault="007F54F5" w:rsidP="001123C8">
            <w:pPr>
              <w:pStyle w:val="TableParagraph"/>
              <w:ind w:left="105" w:right="713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Контроль</w:t>
            </w:r>
            <w:r w:rsidRPr="00040C7F">
              <w:rPr>
                <w:b/>
                <w:spacing w:val="1"/>
                <w:sz w:val="24"/>
                <w:szCs w:val="24"/>
              </w:rPr>
              <w:t xml:space="preserve"> </w:t>
            </w:r>
          </w:p>
          <w:p w14:paraId="6B2EE3DF" w14:textId="77777777" w:rsidR="007F54F5" w:rsidRPr="00040C7F" w:rsidRDefault="007F54F5" w:rsidP="00AC071A">
            <w:pPr>
              <w:pStyle w:val="TableParagraph"/>
              <w:spacing w:line="230" w:lineRule="atLeast"/>
              <w:ind w:left="105" w:right="89"/>
              <w:rPr>
                <w:b/>
                <w:sz w:val="24"/>
                <w:szCs w:val="24"/>
              </w:rPr>
            </w:pPr>
          </w:p>
        </w:tc>
      </w:tr>
      <w:tr w:rsidR="007F54F5" w:rsidRPr="00E4634D" w14:paraId="744B7218" w14:textId="77777777" w:rsidTr="001123C8">
        <w:trPr>
          <w:trHeight w:val="845"/>
        </w:trPr>
        <w:tc>
          <w:tcPr>
            <w:tcW w:w="959" w:type="dxa"/>
          </w:tcPr>
          <w:p w14:paraId="00A89041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5DB2ACA2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2A95AFD6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4B875BF7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22DFE78D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02C2D761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07CD5ED6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6CBBECDE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007AE92B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064FC9CD" w14:textId="77777777" w:rsidR="007F54F5" w:rsidRPr="00040C7F" w:rsidRDefault="007F54F5" w:rsidP="00AC071A">
            <w:pPr>
              <w:pStyle w:val="TableParagraph"/>
              <w:ind w:left="230" w:right="230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32</w:t>
            </w:r>
          </w:p>
          <w:p w14:paraId="3DFD7346" w14:textId="77777777" w:rsidR="007F54F5" w:rsidRPr="00040C7F" w:rsidRDefault="007F54F5" w:rsidP="00AC07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14:paraId="3F3C1370" w14:textId="77777777" w:rsidR="007F54F5" w:rsidRPr="00040C7F" w:rsidRDefault="007F54F5" w:rsidP="00AC071A">
            <w:pPr>
              <w:pStyle w:val="TableParagraph"/>
              <w:spacing w:before="1"/>
              <w:ind w:left="230" w:right="230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33</w:t>
            </w:r>
          </w:p>
          <w:p w14:paraId="7EC28374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0739FC32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568CB1CD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6E8DE2AE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543E2BEA" w14:textId="77777777" w:rsidR="007F54F5" w:rsidRPr="00040C7F" w:rsidRDefault="007F54F5" w:rsidP="00AC071A">
            <w:pPr>
              <w:pStyle w:val="TableParagraph"/>
              <w:rPr>
                <w:b/>
                <w:sz w:val="24"/>
                <w:szCs w:val="24"/>
              </w:rPr>
            </w:pPr>
          </w:p>
          <w:p w14:paraId="70278FD7" w14:textId="77777777" w:rsidR="007F54F5" w:rsidRPr="00040C7F" w:rsidRDefault="007F54F5" w:rsidP="00AC071A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38C61129" w14:textId="77777777" w:rsidR="007F54F5" w:rsidRPr="00040C7F" w:rsidRDefault="007F54F5" w:rsidP="00AC071A">
            <w:pPr>
              <w:pStyle w:val="TableParagraph"/>
              <w:spacing w:line="210" w:lineRule="exact"/>
              <w:ind w:left="230" w:right="230"/>
              <w:jc w:val="center"/>
              <w:rPr>
                <w:b/>
                <w:sz w:val="24"/>
                <w:szCs w:val="24"/>
              </w:rPr>
            </w:pPr>
            <w:r w:rsidRPr="00040C7F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850" w:type="dxa"/>
          </w:tcPr>
          <w:p w14:paraId="218D14A8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C5E44CD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27" w:type="dxa"/>
            <w:gridSpan w:val="2"/>
          </w:tcPr>
          <w:p w14:paraId="0782492A" w14:textId="77777777" w:rsidR="007F54F5" w:rsidRPr="00040C7F" w:rsidRDefault="007F54F5" w:rsidP="00AC071A">
            <w:pPr>
              <w:pStyle w:val="TableParagraph"/>
              <w:spacing w:line="254" w:lineRule="auto"/>
              <w:ind w:left="108" w:right="109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нарисованной</w:t>
            </w:r>
            <w:r w:rsidRPr="00040C7F">
              <w:rPr>
                <w:spacing w:val="-9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фигурки:</w:t>
            </w:r>
            <w:r w:rsidRPr="00040C7F">
              <w:rPr>
                <w:spacing w:val="-5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загрузить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две</w:t>
            </w:r>
            <w:r w:rsidRPr="00040C7F">
              <w:rPr>
                <w:spacing w:val="-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фазы</w:t>
            </w:r>
            <w:r w:rsidRPr="00040C7F">
              <w:rPr>
                <w:spacing w:val="-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движения</w:t>
            </w:r>
          </w:p>
          <w:p w14:paraId="2C3D77D2" w14:textId="77777777" w:rsidR="007F54F5" w:rsidRPr="00040C7F" w:rsidRDefault="007F54F5" w:rsidP="00AC071A">
            <w:pPr>
              <w:pStyle w:val="TableParagraph"/>
              <w:spacing w:before="2" w:line="259" w:lineRule="auto"/>
              <w:ind w:left="108" w:right="161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фигурки</w:t>
            </w:r>
            <w:r w:rsidRPr="00040C7F">
              <w:rPr>
                <w:spacing w:val="-6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</w:t>
            </w:r>
            <w:r w:rsidRPr="00040C7F">
              <w:rPr>
                <w:spacing w:val="-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виртуальный</w:t>
            </w:r>
            <w:r w:rsidRPr="00040C7F">
              <w:rPr>
                <w:spacing w:val="-6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редактор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GIF-анимации и сохранить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простое повторяющееся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движение</w:t>
            </w:r>
            <w:r w:rsidRPr="00040C7F">
              <w:rPr>
                <w:spacing w:val="-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своего</w:t>
            </w:r>
            <w:r w:rsidRPr="00040C7F">
              <w:rPr>
                <w:spacing w:val="-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рисунка.</w:t>
            </w:r>
          </w:p>
          <w:p w14:paraId="4D2A8988" w14:textId="77777777" w:rsidR="007F54F5" w:rsidRPr="00040C7F" w:rsidRDefault="007F54F5" w:rsidP="00AC071A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14:paraId="73EB02DD" w14:textId="77777777" w:rsidR="007F54F5" w:rsidRPr="00040C7F" w:rsidRDefault="007F54F5" w:rsidP="00AC071A">
            <w:pPr>
              <w:pStyle w:val="TableParagraph"/>
              <w:spacing w:line="254" w:lineRule="auto"/>
              <w:ind w:left="108" w:right="876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Создание</w:t>
            </w:r>
            <w:r w:rsidRPr="00040C7F">
              <w:rPr>
                <w:spacing w:val="-10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компьютерной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презентации</w:t>
            </w:r>
            <w:r w:rsidRPr="00040C7F">
              <w:rPr>
                <w:spacing w:val="-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</w:t>
            </w:r>
          </w:p>
          <w:p w14:paraId="19D9DE09" w14:textId="77777777" w:rsidR="007F54F5" w:rsidRPr="00040C7F" w:rsidRDefault="007F54F5" w:rsidP="00040C7F">
            <w:pPr>
              <w:pStyle w:val="TableParagraph"/>
              <w:spacing w:before="7" w:line="259" w:lineRule="auto"/>
              <w:ind w:left="108" w:right="381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программе PowerPoint на тему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архитектуры, декоративного и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изобразительного искусства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выбранной эпохи или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национальной</w:t>
            </w:r>
            <w:r w:rsidRPr="00040C7F">
              <w:rPr>
                <w:spacing w:val="-2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культуры.</w:t>
            </w:r>
          </w:p>
          <w:p w14:paraId="5627BB96" w14:textId="77777777" w:rsidR="007F54F5" w:rsidRPr="00040C7F" w:rsidRDefault="007F54F5" w:rsidP="00AC071A">
            <w:pPr>
              <w:pStyle w:val="TableParagraph"/>
              <w:spacing w:line="261" w:lineRule="auto"/>
              <w:ind w:left="108" w:right="131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lastRenderedPageBreak/>
              <w:t>Виртуальные тематические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путешествия</w:t>
            </w:r>
            <w:r w:rsidRPr="00040C7F">
              <w:rPr>
                <w:spacing w:val="-5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по</w:t>
            </w:r>
            <w:r w:rsidRPr="00040C7F">
              <w:rPr>
                <w:spacing w:val="-8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художественным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музеям</w:t>
            </w:r>
            <w:r w:rsidRPr="00040C7F">
              <w:rPr>
                <w:spacing w:val="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мир.</w:t>
            </w:r>
          </w:p>
        </w:tc>
        <w:tc>
          <w:tcPr>
            <w:tcW w:w="959" w:type="dxa"/>
          </w:tcPr>
          <w:p w14:paraId="4D544BCC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2"/>
          </w:tcPr>
          <w:p w14:paraId="35ECB6F0" w14:textId="77777777" w:rsidR="007F54F5" w:rsidRPr="00040C7F" w:rsidRDefault="007F54F5" w:rsidP="00AC071A">
            <w:pPr>
              <w:pStyle w:val="TableParagraph"/>
              <w:ind w:left="107" w:right="338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Использовать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информацию</w:t>
            </w:r>
            <w:r w:rsidRPr="00040C7F">
              <w:rPr>
                <w:spacing w:val="-8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из</w:t>
            </w:r>
            <w:r w:rsidRPr="00040C7F">
              <w:rPr>
                <w:spacing w:val="-3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текста</w:t>
            </w:r>
          </w:p>
          <w:p w14:paraId="5532E942" w14:textId="77777777" w:rsidR="007F54F5" w:rsidRPr="00040C7F" w:rsidRDefault="007F54F5" w:rsidP="00AC071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1D2B5B2D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Понимать и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использовать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формальные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конструкции,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основанные на</w:t>
            </w:r>
            <w:r w:rsidRPr="00040C7F">
              <w:rPr>
                <w:spacing w:val="1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определениях, правилах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и формальных системах,</w:t>
            </w:r>
            <w:r w:rsidRPr="00040C7F">
              <w:rPr>
                <w:spacing w:val="-47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а</w:t>
            </w:r>
            <w:r w:rsidRPr="00040C7F">
              <w:rPr>
                <w:spacing w:val="4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также</w:t>
            </w:r>
            <w:r w:rsidRPr="00040C7F">
              <w:rPr>
                <w:spacing w:val="-6"/>
                <w:sz w:val="24"/>
                <w:szCs w:val="24"/>
              </w:rPr>
              <w:t xml:space="preserve"> </w:t>
            </w:r>
            <w:r w:rsidRPr="00040C7F">
              <w:rPr>
                <w:sz w:val="24"/>
                <w:szCs w:val="24"/>
              </w:rPr>
              <w:t>алгоритмы.</w:t>
            </w:r>
          </w:p>
        </w:tc>
        <w:tc>
          <w:tcPr>
            <w:tcW w:w="2550" w:type="dxa"/>
            <w:gridSpan w:val="2"/>
          </w:tcPr>
          <w:p w14:paraId="23558ACA" w14:textId="77777777" w:rsidR="007F54F5" w:rsidRPr="00040C7F" w:rsidRDefault="007F54F5" w:rsidP="00AC071A">
            <w:pPr>
              <w:spacing w:before="78" w:line="252" w:lineRule="auto"/>
              <w:rPr>
                <w:b/>
                <w:color w:val="000000"/>
                <w:w w:val="97"/>
                <w:sz w:val="24"/>
                <w:szCs w:val="24"/>
                <w:lang w:val="ru-RU"/>
              </w:rPr>
            </w:pPr>
          </w:p>
          <w:p w14:paraId="23BA3F20" w14:textId="77777777" w:rsidR="007F54F5" w:rsidRPr="00040C7F" w:rsidRDefault="007F54F5" w:rsidP="00AC071A">
            <w:pPr>
              <w:spacing w:before="78" w:line="252" w:lineRule="auto"/>
              <w:rPr>
                <w:b/>
                <w:color w:val="000000"/>
                <w:w w:val="97"/>
                <w:sz w:val="24"/>
                <w:szCs w:val="24"/>
                <w:lang w:val="ru-RU"/>
              </w:rPr>
            </w:pPr>
          </w:p>
          <w:p w14:paraId="3B147D00" w14:textId="77777777" w:rsidR="007F54F5" w:rsidRPr="00040C7F" w:rsidRDefault="007F54F5" w:rsidP="00AC071A">
            <w:pPr>
              <w:spacing w:before="78" w:line="252" w:lineRule="auto"/>
              <w:rPr>
                <w:b/>
                <w:color w:val="000000"/>
                <w:w w:val="97"/>
                <w:sz w:val="24"/>
                <w:szCs w:val="24"/>
                <w:lang w:val="ru-RU"/>
              </w:rPr>
            </w:pPr>
          </w:p>
          <w:p w14:paraId="1C0C42B1" w14:textId="77777777" w:rsidR="007F54F5" w:rsidRPr="00040C7F" w:rsidRDefault="007F54F5" w:rsidP="00AC071A">
            <w:pPr>
              <w:spacing w:before="78" w:line="252" w:lineRule="auto"/>
              <w:rPr>
                <w:b/>
                <w:color w:val="000000"/>
                <w:w w:val="97"/>
                <w:sz w:val="24"/>
                <w:szCs w:val="24"/>
                <w:lang w:val="ru-RU"/>
              </w:rPr>
            </w:pPr>
          </w:p>
          <w:p w14:paraId="1D67440A" w14:textId="77777777" w:rsidR="007F54F5" w:rsidRPr="00040C7F" w:rsidRDefault="007F54F5" w:rsidP="00AC071A">
            <w:pPr>
              <w:spacing w:before="78" w:line="252" w:lineRule="auto"/>
              <w:rPr>
                <w:b/>
                <w:color w:val="000000"/>
                <w:w w:val="97"/>
                <w:sz w:val="24"/>
                <w:szCs w:val="24"/>
                <w:lang w:val="ru-RU"/>
              </w:rPr>
            </w:pPr>
            <w:r w:rsidRPr="00040C7F">
              <w:rPr>
                <w:b/>
                <w:color w:val="000000"/>
                <w:w w:val="97"/>
                <w:sz w:val="24"/>
                <w:szCs w:val="24"/>
              </w:rPr>
              <w:t>http</w:t>
            </w:r>
            <w:r w:rsidRPr="00040C7F">
              <w:rPr>
                <w:b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040C7F">
              <w:rPr>
                <w:b/>
                <w:color w:val="000000"/>
                <w:w w:val="97"/>
                <w:sz w:val="24"/>
                <w:szCs w:val="24"/>
              </w:rPr>
              <w:t>school</w:t>
            </w:r>
            <w:r w:rsidRPr="00040C7F">
              <w:rPr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040C7F">
              <w:rPr>
                <w:b/>
                <w:sz w:val="24"/>
                <w:szCs w:val="24"/>
                <w:lang w:val="ru-RU"/>
              </w:rPr>
              <w:br/>
            </w:r>
            <w:r w:rsidRPr="00040C7F">
              <w:rPr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040C7F">
              <w:rPr>
                <w:b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040C7F">
              <w:rPr>
                <w:b/>
                <w:color w:val="000000"/>
                <w:w w:val="97"/>
                <w:sz w:val="24"/>
                <w:szCs w:val="24"/>
              </w:rPr>
              <w:t>edu</w:t>
            </w:r>
            <w:r w:rsidRPr="00040C7F">
              <w:rPr>
                <w:b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040C7F">
              <w:rPr>
                <w:b/>
                <w:color w:val="000000"/>
                <w:w w:val="97"/>
                <w:sz w:val="24"/>
                <w:szCs w:val="24"/>
              </w:rPr>
              <w:t>ru</w:t>
            </w:r>
            <w:r w:rsidRPr="00040C7F">
              <w:rPr>
                <w:b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  <w:p w14:paraId="1DA9EEE7" w14:textId="77777777" w:rsidR="007F54F5" w:rsidRPr="00040C7F" w:rsidRDefault="007F54F5" w:rsidP="00AC071A">
            <w:pPr>
              <w:pStyle w:val="TableParagraph"/>
              <w:spacing w:line="305" w:lineRule="exact"/>
              <w:ind w:left="102"/>
              <w:rPr>
                <w:sz w:val="24"/>
                <w:szCs w:val="24"/>
              </w:rPr>
            </w:pPr>
            <w:hyperlink r:id="rId340">
              <w:r w:rsidRPr="00040C7F">
                <w:rPr>
                  <w:color w:val="0000FF"/>
                  <w:sz w:val="24"/>
                  <w:szCs w:val="24"/>
                  <w:u w:color="0000FF"/>
                </w:rPr>
                <w:t>https://media.prosv.ru/content/</w:t>
              </w:r>
            </w:hyperlink>
          </w:p>
          <w:p w14:paraId="1B3EE165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  <w:hyperlink r:id="rId341">
              <w:r w:rsidRPr="00040C7F">
                <w:rPr>
                  <w:color w:val="0000FF"/>
                  <w:sz w:val="24"/>
                  <w:szCs w:val="24"/>
                  <w:u w:color="0000FF"/>
                </w:rPr>
                <w:t>?klass=4&amp;subject=22</w:t>
              </w:r>
            </w:hyperlink>
          </w:p>
          <w:p w14:paraId="5659B27C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  <w:p w14:paraId="4A21343C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  <w:p w14:paraId="76DDBEEE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  <w:p w14:paraId="33F2A833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</w:p>
          <w:p w14:paraId="7F2B6A31" w14:textId="77777777" w:rsidR="007F54F5" w:rsidRPr="00040C7F" w:rsidRDefault="007F54F5" w:rsidP="00AC071A">
            <w:pPr>
              <w:spacing w:before="78" w:line="252" w:lineRule="auto"/>
              <w:rPr>
                <w:b/>
                <w:color w:val="000000"/>
                <w:w w:val="97"/>
                <w:sz w:val="24"/>
                <w:szCs w:val="24"/>
                <w:lang w:val="ru-RU"/>
              </w:rPr>
            </w:pPr>
            <w:r w:rsidRPr="00040C7F">
              <w:rPr>
                <w:b/>
                <w:color w:val="000000"/>
                <w:w w:val="97"/>
                <w:sz w:val="24"/>
                <w:szCs w:val="24"/>
              </w:rPr>
              <w:t>http</w:t>
            </w:r>
            <w:r w:rsidRPr="00040C7F">
              <w:rPr>
                <w:b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040C7F">
              <w:rPr>
                <w:b/>
                <w:color w:val="000000"/>
                <w:w w:val="97"/>
                <w:sz w:val="24"/>
                <w:szCs w:val="24"/>
              </w:rPr>
              <w:t>school</w:t>
            </w:r>
            <w:r w:rsidRPr="00040C7F">
              <w:rPr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040C7F">
              <w:rPr>
                <w:b/>
                <w:sz w:val="24"/>
                <w:szCs w:val="24"/>
                <w:lang w:val="ru-RU"/>
              </w:rPr>
              <w:br/>
            </w:r>
            <w:r w:rsidRPr="00040C7F">
              <w:rPr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040C7F">
              <w:rPr>
                <w:b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040C7F">
              <w:rPr>
                <w:b/>
                <w:color w:val="000000"/>
                <w:w w:val="97"/>
                <w:sz w:val="24"/>
                <w:szCs w:val="24"/>
              </w:rPr>
              <w:t>edu</w:t>
            </w:r>
            <w:r w:rsidRPr="00040C7F">
              <w:rPr>
                <w:b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040C7F">
              <w:rPr>
                <w:b/>
                <w:color w:val="000000"/>
                <w:w w:val="97"/>
                <w:sz w:val="24"/>
                <w:szCs w:val="24"/>
              </w:rPr>
              <w:t>ru</w:t>
            </w:r>
            <w:r w:rsidRPr="00040C7F">
              <w:rPr>
                <w:b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  <w:p w14:paraId="3F95C672" w14:textId="77777777" w:rsidR="007F54F5" w:rsidRPr="00040C7F" w:rsidRDefault="007F54F5" w:rsidP="00AC071A">
            <w:pPr>
              <w:pStyle w:val="TableParagraph"/>
              <w:rPr>
                <w:sz w:val="24"/>
                <w:szCs w:val="24"/>
              </w:rPr>
            </w:pPr>
            <w:hyperlink r:id="rId342">
              <w:r w:rsidRPr="00040C7F">
                <w:rPr>
                  <w:color w:val="0000FF"/>
                  <w:sz w:val="24"/>
                  <w:szCs w:val="24"/>
                  <w:u w:color="0000FF"/>
                </w:rPr>
                <w:t>https://resh.edu.ru/subject/7/4/</w:t>
              </w:r>
            </w:hyperlink>
          </w:p>
        </w:tc>
        <w:tc>
          <w:tcPr>
            <w:tcW w:w="2127" w:type="dxa"/>
            <w:gridSpan w:val="2"/>
          </w:tcPr>
          <w:p w14:paraId="6FEAEBF0" w14:textId="77777777" w:rsidR="007F54F5" w:rsidRPr="00040C7F" w:rsidRDefault="00AC071A" w:rsidP="00AC071A">
            <w:pPr>
              <w:pStyle w:val="TableParagraph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>Итоговая контрольная работа .</w:t>
            </w:r>
          </w:p>
          <w:p w14:paraId="226A3EF0" w14:textId="77777777" w:rsidR="00AC071A" w:rsidRPr="00040C7F" w:rsidRDefault="00AC071A" w:rsidP="00AC071A">
            <w:pPr>
              <w:pStyle w:val="TableParagraph"/>
              <w:rPr>
                <w:sz w:val="24"/>
                <w:szCs w:val="24"/>
              </w:rPr>
            </w:pPr>
          </w:p>
          <w:p w14:paraId="60FD54A1" w14:textId="77777777" w:rsidR="00AC071A" w:rsidRPr="00040C7F" w:rsidRDefault="00AC071A" w:rsidP="00AC071A">
            <w:pPr>
              <w:pStyle w:val="TableParagraph"/>
              <w:rPr>
                <w:sz w:val="24"/>
                <w:szCs w:val="24"/>
              </w:rPr>
            </w:pPr>
          </w:p>
          <w:p w14:paraId="71A47D5A" w14:textId="77777777" w:rsidR="00AC071A" w:rsidRPr="00040C7F" w:rsidRDefault="00AC071A" w:rsidP="00AC071A">
            <w:pPr>
              <w:pStyle w:val="TableParagraph"/>
              <w:rPr>
                <w:sz w:val="24"/>
                <w:szCs w:val="24"/>
              </w:rPr>
            </w:pPr>
          </w:p>
          <w:p w14:paraId="4E69CFDE" w14:textId="77777777" w:rsidR="00AC071A" w:rsidRPr="00040C7F" w:rsidRDefault="00AC071A" w:rsidP="00AC071A">
            <w:pPr>
              <w:pStyle w:val="TableParagraph"/>
              <w:rPr>
                <w:sz w:val="24"/>
                <w:szCs w:val="24"/>
              </w:rPr>
            </w:pPr>
          </w:p>
          <w:p w14:paraId="4C586053" w14:textId="77777777" w:rsidR="00AC071A" w:rsidRPr="00040C7F" w:rsidRDefault="00AC071A" w:rsidP="00AC071A">
            <w:pPr>
              <w:pStyle w:val="TableParagraph"/>
              <w:rPr>
                <w:sz w:val="24"/>
                <w:szCs w:val="24"/>
              </w:rPr>
            </w:pPr>
          </w:p>
          <w:p w14:paraId="75742079" w14:textId="77777777" w:rsidR="00AC071A" w:rsidRPr="00040C7F" w:rsidRDefault="00AC071A" w:rsidP="00AC071A">
            <w:pPr>
              <w:pStyle w:val="TableParagraph"/>
              <w:rPr>
                <w:sz w:val="24"/>
                <w:szCs w:val="24"/>
              </w:rPr>
            </w:pPr>
          </w:p>
          <w:p w14:paraId="030EB760" w14:textId="77777777" w:rsidR="00AC071A" w:rsidRPr="00040C7F" w:rsidRDefault="00AC071A" w:rsidP="00AC071A">
            <w:pPr>
              <w:pStyle w:val="TableParagraph"/>
              <w:rPr>
                <w:sz w:val="24"/>
                <w:szCs w:val="24"/>
              </w:rPr>
            </w:pPr>
          </w:p>
          <w:p w14:paraId="669D8343" w14:textId="77777777" w:rsidR="00AC071A" w:rsidRPr="00040C7F" w:rsidRDefault="00AC071A" w:rsidP="00AC071A">
            <w:pPr>
              <w:pStyle w:val="TableParagraph"/>
              <w:rPr>
                <w:sz w:val="24"/>
                <w:szCs w:val="24"/>
              </w:rPr>
            </w:pPr>
          </w:p>
          <w:p w14:paraId="43C193AF" w14:textId="77777777" w:rsidR="00AC071A" w:rsidRPr="00040C7F" w:rsidRDefault="00AC071A" w:rsidP="00AC071A">
            <w:pPr>
              <w:pStyle w:val="TableParagraph"/>
              <w:jc w:val="center"/>
              <w:rPr>
                <w:sz w:val="24"/>
                <w:szCs w:val="24"/>
              </w:rPr>
            </w:pPr>
            <w:r w:rsidRPr="00040C7F">
              <w:rPr>
                <w:sz w:val="24"/>
                <w:szCs w:val="24"/>
              </w:rPr>
              <w:t xml:space="preserve">Слайды. </w:t>
            </w:r>
            <w:r w:rsidR="00183D1E" w:rsidRPr="00040C7F">
              <w:rPr>
                <w:sz w:val="24"/>
                <w:szCs w:val="24"/>
              </w:rPr>
              <w:t>Музеи мира.</w:t>
            </w:r>
          </w:p>
        </w:tc>
      </w:tr>
      <w:tr w:rsidR="00040C7F" w14:paraId="3B1512DA" w14:textId="77777777" w:rsidTr="001123C8">
        <w:trPr>
          <w:gridAfter w:val="1"/>
          <w:wAfter w:w="36" w:type="dxa"/>
        </w:trPr>
        <w:tc>
          <w:tcPr>
            <w:tcW w:w="959" w:type="dxa"/>
          </w:tcPr>
          <w:p w14:paraId="0D64F48A" w14:textId="77777777" w:rsidR="00040C7F" w:rsidRDefault="00040C7F" w:rsidP="007F54F5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850" w:type="dxa"/>
          </w:tcPr>
          <w:p w14:paraId="7506024F" w14:textId="77777777" w:rsidR="00040C7F" w:rsidRDefault="00040C7F" w:rsidP="007F54F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0293890A" w14:textId="77777777" w:rsidR="00040C7F" w:rsidRDefault="00040C7F" w:rsidP="007F54F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14:paraId="70FCED51" w14:textId="77777777" w:rsidR="00040C7F" w:rsidRDefault="00040C7F" w:rsidP="007F54F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</w:tcPr>
          <w:p w14:paraId="32292E78" w14:textId="77777777" w:rsidR="00040C7F" w:rsidRDefault="00040C7F" w:rsidP="007F54F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70E88DAE" w14:textId="77777777" w:rsidR="00040C7F" w:rsidRDefault="00040C7F" w:rsidP="007F54F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gridSpan w:val="2"/>
          </w:tcPr>
          <w:p w14:paraId="24902F1E" w14:textId="77777777" w:rsidR="00040C7F" w:rsidRDefault="00040C7F" w:rsidP="007F54F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gridSpan w:val="2"/>
          </w:tcPr>
          <w:p w14:paraId="4A6C62BF" w14:textId="77777777" w:rsidR="00040C7F" w:rsidRDefault="00040C7F" w:rsidP="007F54F5">
            <w:pPr>
              <w:rPr>
                <w:sz w:val="24"/>
                <w:szCs w:val="24"/>
                <w:lang w:val="ru-RU"/>
              </w:rPr>
            </w:pPr>
          </w:p>
        </w:tc>
      </w:tr>
      <w:tr w:rsidR="00040C7F" w14:paraId="6A54AC49" w14:textId="77777777" w:rsidTr="001123C8">
        <w:trPr>
          <w:gridAfter w:val="1"/>
          <w:wAfter w:w="36" w:type="dxa"/>
        </w:trPr>
        <w:tc>
          <w:tcPr>
            <w:tcW w:w="959" w:type="dxa"/>
          </w:tcPr>
          <w:p w14:paraId="32810A64" w14:textId="77777777" w:rsidR="00040C7F" w:rsidRDefault="00040C7F" w:rsidP="007F54F5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850" w:type="dxa"/>
          </w:tcPr>
          <w:p w14:paraId="1B7865F6" w14:textId="77777777" w:rsidR="00040C7F" w:rsidRDefault="00040C7F" w:rsidP="007F54F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74EC5AB7" w14:textId="77777777" w:rsidR="00040C7F" w:rsidRDefault="00040C7F" w:rsidP="007F54F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14:paraId="2A612235" w14:textId="77777777" w:rsidR="00040C7F" w:rsidRDefault="00040C7F" w:rsidP="007F54F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</w:tcPr>
          <w:p w14:paraId="6B6A0B51" w14:textId="77777777" w:rsidR="00040C7F" w:rsidRDefault="00040C7F" w:rsidP="007F54F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E4107E1" w14:textId="77777777" w:rsidR="00040C7F" w:rsidRDefault="00040C7F" w:rsidP="007F54F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gridSpan w:val="2"/>
          </w:tcPr>
          <w:p w14:paraId="7FD81A7A" w14:textId="77777777" w:rsidR="00040C7F" w:rsidRDefault="00040C7F" w:rsidP="007F54F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gridSpan w:val="2"/>
          </w:tcPr>
          <w:p w14:paraId="207CAF10" w14:textId="77777777" w:rsidR="00040C7F" w:rsidRDefault="00040C7F" w:rsidP="007F54F5">
            <w:pPr>
              <w:rPr>
                <w:sz w:val="24"/>
                <w:szCs w:val="24"/>
                <w:lang w:val="ru-RU"/>
              </w:rPr>
            </w:pPr>
          </w:p>
        </w:tc>
      </w:tr>
    </w:tbl>
    <w:p w14:paraId="4D62648E" w14:textId="77777777" w:rsidR="007F54F5" w:rsidRPr="00040C7F" w:rsidRDefault="007F54F5" w:rsidP="007F54F5">
      <w:pPr>
        <w:rPr>
          <w:sz w:val="24"/>
          <w:szCs w:val="24"/>
          <w:lang w:val="ru-RU"/>
        </w:rPr>
      </w:pPr>
    </w:p>
    <w:p w14:paraId="52B874F9" w14:textId="77777777" w:rsidR="00D86696" w:rsidRPr="00040C7F" w:rsidRDefault="00D86696" w:rsidP="00D8669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96C690D" w14:textId="77777777" w:rsidR="00785265" w:rsidRPr="00040C7F" w:rsidRDefault="00785265">
      <w:pPr>
        <w:rPr>
          <w:sz w:val="24"/>
          <w:szCs w:val="24"/>
          <w:lang w:val="ru-RU"/>
        </w:rPr>
      </w:pPr>
    </w:p>
    <w:sectPr w:rsidR="00785265" w:rsidRPr="00040C7F" w:rsidSect="00235E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B4DB4" w14:textId="77777777" w:rsidR="00DA54B2" w:rsidRDefault="00DA54B2" w:rsidP="00D827CE">
      <w:pPr>
        <w:spacing w:after="0" w:line="240" w:lineRule="auto"/>
      </w:pPr>
      <w:r>
        <w:separator/>
      </w:r>
    </w:p>
  </w:endnote>
  <w:endnote w:type="continuationSeparator" w:id="0">
    <w:p w14:paraId="6F385C70" w14:textId="77777777" w:rsidR="00DA54B2" w:rsidRDefault="00DA54B2" w:rsidP="00D82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374C7" w14:textId="77777777" w:rsidR="00AC071A" w:rsidRDefault="00000000">
    <w:pPr>
      <w:pStyle w:val="a5"/>
      <w:spacing w:line="14" w:lineRule="auto"/>
      <w:rPr>
        <w:b/>
      </w:rPr>
    </w:pPr>
    <w:r>
      <w:rPr>
        <w:b/>
        <w:noProof/>
        <w:lang w:eastAsia="ru-RU"/>
      </w:rPr>
      <w:pict w14:anchorId="39CAE0E7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left:0;text-align:left;margin-left:412.3pt;margin-top:534.55pt;width:17.05pt;height:13.05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" filled="f" stroked="f">
          <v:textbox inset="0,0,0,0">
            <w:txbxContent>
              <w:p w14:paraId="4CA55734" w14:textId="77777777" w:rsidR="00AC071A" w:rsidRDefault="00643D0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AC071A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123C8">
                  <w:rPr>
                    <w:rFonts w:ascii="Calibri"/>
                    <w:noProof/>
                  </w:rPr>
                  <w:t>118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6040B" w14:textId="77777777" w:rsidR="00AC071A" w:rsidRDefault="00000000">
    <w:pPr>
      <w:pStyle w:val="a5"/>
      <w:spacing w:line="14" w:lineRule="auto"/>
      <w:rPr>
        <w:b/>
      </w:rPr>
    </w:pPr>
    <w:r>
      <w:pict w14:anchorId="3722C9D2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412.3pt;margin-top:534.55pt;width:17.05pt;height:13.05pt;z-index:-251654144;mso-position-horizontal-relative:page;mso-position-vertical-relative:page" filled="f" stroked="f">
          <v:textbox style="mso-next-textbox:#_x0000_s1026" inset="0,0,0,0">
            <w:txbxContent>
              <w:p w14:paraId="29DEBCAD" w14:textId="77777777" w:rsidR="00AC071A" w:rsidRDefault="00643D0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AC071A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123C8">
                  <w:rPr>
                    <w:rFonts w:ascii="Calibri"/>
                    <w:noProof/>
                  </w:rPr>
                  <w:t>159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ED137" w14:textId="77777777" w:rsidR="00DA54B2" w:rsidRDefault="00DA54B2" w:rsidP="00D827CE">
      <w:pPr>
        <w:spacing w:after="0" w:line="240" w:lineRule="auto"/>
      </w:pPr>
      <w:r>
        <w:separator/>
      </w:r>
    </w:p>
  </w:footnote>
  <w:footnote w:type="continuationSeparator" w:id="0">
    <w:p w14:paraId="386140BC" w14:textId="77777777" w:rsidR="00DA54B2" w:rsidRDefault="00DA54B2" w:rsidP="00D827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0676F48"/>
    <w:multiLevelType w:val="hybridMultilevel"/>
    <w:tmpl w:val="C33A1628"/>
    <w:lvl w:ilvl="0" w:tplc="42A66446">
      <w:start w:val="1"/>
      <w:numFmt w:val="decimal"/>
      <w:lvlText w:val="%1."/>
      <w:lvlJc w:val="left"/>
      <w:pPr>
        <w:ind w:left="309" w:hanging="20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58E83CFE">
      <w:numFmt w:val="bullet"/>
      <w:lvlText w:val="•"/>
      <w:lvlJc w:val="left"/>
      <w:pPr>
        <w:ind w:left="1237" w:hanging="202"/>
      </w:pPr>
      <w:rPr>
        <w:rFonts w:hint="default"/>
        <w:lang w:val="ru-RU" w:eastAsia="en-US" w:bidi="ar-SA"/>
      </w:rPr>
    </w:lvl>
    <w:lvl w:ilvl="2" w:tplc="2CA28D6C">
      <w:numFmt w:val="bullet"/>
      <w:lvlText w:val="•"/>
      <w:lvlJc w:val="left"/>
      <w:pPr>
        <w:ind w:left="2175" w:hanging="202"/>
      </w:pPr>
      <w:rPr>
        <w:rFonts w:hint="default"/>
        <w:lang w:val="ru-RU" w:eastAsia="en-US" w:bidi="ar-SA"/>
      </w:rPr>
    </w:lvl>
    <w:lvl w:ilvl="3" w:tplc="FAEE32D6">
      <w:numFmt w:val="bullet"/>
      <w:lvlText w:val="•"/>
      <w:lvlJc w:val="left"/>
      <w:pPr>
        <w:ind w:left="3113" w:hanging="202"/>
      </w:pPr>
      <w:rPr>
        <w:rFonts w:hint="default"/>
        <w:lang w:val="ru-RU" w:eastAsia="en-US" w:bidi="ar-SA"/>
      </w:rPr>
    </w:lvl>
    <w:lvl w:ilvl="4" w:tplc="C6AA17AE">
      <w:numFmt w:val="bullet"/>
      <w:lvlText w:val="•"/>
      <w:lvlJc w:val="left"/>
      <w:pPr>
        <w:ind w:left="4051" w:hanging="202"/>
      </w:pPr>
      <w:rPr>
        <w:rFonts w:hint="default"/>
        <w:lang w:val="ru-RU" w:eastAsia="en-US" w:bidi="ar-SA"/>
      </w:rPr>
    </w:lvl>
    <w:lvl w:ilvl="5" w:tplc="B6D20FA2">
      <w:numFmt w:val="bullet"/>
      <w:lvlText w:val="•"/>
      <w:lvlJc w:val="left"/>
      <w:pPr>
        <w:ind w:left="4989" w:hanging="202"/>
      </w:pPr>
      <w:rPr>
        <w:rFonts w:hint="default"/>
        <w:lang w:val="ru-RU" w:eastAsia="en-US" w:bidi="ar-SA"/>
      </w:rPr>
    </w:lvl>
    <w:lvl w:ilvl="6" w:tplc="13CCFEF8">
      <w:numFmt w:val="bullet"/>
      <w:lvlText w:val="•"/>
      <w:lvlJc w:val="left"/>
      <w:pPr>
        <w:ind w:left="5927" w:hanging="202"/>
      </w:pPr>
      <w:rPr>
        <w:rFonts w:hint="default"/>
        <w:lang w:val="ru-RU" w:eastAsia="en-US" w:bidi="ar-SA"/>
      </w:rPr>
    </w:lvl>
    <w:lvl w:ilvl="7" w:tplc="3BF243C4">
      <w:numFmt w:val="bullet"/>
      <w:lvlText w:val="•"/>
      <w:lvlJc w:val="left"/>
      <w:pPr>
        <w:ind w:left="6865" w:hanging="202"/>
      </w:pPr>
      <w:rPr>
        <w:rFonts w:hint="default"/>
        <w:lang w:val="ru-RU" w:eastAsia="en-US" w:bidi="ar-SA"/>
      </w:rPr>
    </w:lvl>
    <w:lvl w:ilvl="8" w:tplc="0E52DDB2">
      <w:numFmt w:val="bullet"/>
      <w:lvlText w:val="•"/>
      <w:lvlJc w:val="left"/>
      <w:pPr>
        <w:ind w:left="7803" w:hanging="202"/>
      </w:pPr>
      <w:rPr>
        <w:rFonts w:hint="default"/>
        <w:lang w:val="ru-RU" w:eastAsia="en-US" w:bidi="ar-SA"/>
      </w:rPr>
    </w:lvl>
  </w:abstractNum>
  <w:abstractNum w:abstractNumId="10" w15:restartNumberingAfterBreak="0">
    <w:nsid w:val="21903A30"/>
    <w:multiLevelType w:val="multilevel"/>
    <w:tmpl w:val="EB4C50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BA43F5"/>
    <w:multiLevelType w:val="multilevel"/>
    <w:tmpl w:val="B1F21F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2B34D35"/>
    <w:multiLevelType w:val="multilevel"/>
    <w:tmpl w:val="4F1070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7FB44B7"/>
    <w:multiLevelType w:val="hybridMultilevel"/>
    <w:tmpl w:val="D618E4BA"/>
    <w:lvl w:ilvl="0" w:tplc="702CC60E">
      <w:start w:val="1"/>
      <w:numFmt w:val="decimal"/>
      <w:lvlText w:val="%1"/>
      <w:lvlJc w:val="left"/>
      <w:pPr>
        <w:ind w:left="301" w:hanging="154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8A929946">
      <w:numFmt w:val="bullet"/>
      <w:lvlText w:val="•"/>
      <w:lvlJc w:val="left"/>
      <w:pPr>
        <w:ind w:left="1357" w:hanging="154"/>
      </w:pPr>
      <w:rPr>
        <w:rFonts w:hint="default"/>
        <w:lang w:val="ru-RU" w:eastAsia="en-US" w:bidi="ar-SA"/>
      </w:rPr>
    </w:lvl>
    <w:lvl w:ilvl="2" w:tplc="AF747236">
      <w:numFmt w:val="bullet"/>
      <w:lvlText w:val="•"/>
      <w:lvlJc w:val="left"/>
      <w:pPr>
        <w:ind w:left="2415" w:hanging="154"/>
      </w:pPr>
      <w:rPr>
        <w:rFonts w:hint="default"/>
        <w:lang w:val="ru-RU" w:eastAsia="en-US" w:bidi="ar-SA"/>
      </w:rPr>
    </w:lvl>
    <w:lvl w:ilvl="3" w:tplc="2182FE3A">
      <w:numFmt w:val="bullet"/>
      <w:lvlText w:val="•"/>
      <w:lvlJc w:val="left"/>
      <w:pPr>
        <w:ind w:left="3473" w:hanging="154"/>
      </w:pPr>
      <w:rPr>
        <w:rFonts w:hint="default"/>
        <w:lang w:val="ru-RU" w:eastAsia="en-US" w:bidi="ar-SA"/>
      </w:rPr>
    </w:lvl>
    <w:lvl w:ilvl="4" w:tplc="9F5032DA">
      <w:numFmt w:val="bullet"/>
      <w:lvlText w:val="•"/>
      <w:lvlJc w:val="left"/>
      <w:pPr>
        <w:ind w:left="4531" w:hanging="154"/>
      </w:pPr>
      <w:rPr>
        <w:rFonts w:hint="default"/>
        <w:lang w:val="ru-RU" w:eastAsia="en-US" w:bidi="ar-SA"/>
      </w:rPr>
    </w:lvl>
    <w:lvl w:ilvl="5" w:tplc="37EA94C4">
      <w:numFmt w:val="bullet"/>
      <w:lvlText w:val="•"/>
      <w:lvlJc w:val="left"/>
      <w:pPr>
        <w:ind w:left="5589" w:hanging="154"/>
      </w:pPr>
      <w:rPr>
        <w:rFonts w:hint="default"/>
        <w:lang w:val="ru-RU" w:eastAsia="en-US" w:bidi="ar-SA"/>
      </w:rPr>
    </w:lvl>
    <w:lvl w:ilvl="6" w:tplc="B6D4775C">
      <w:numFmt w:val="bullet"/>
      <w:lvlText w:val="•"/>
      <w:lvlJc w:val="left"/>
      <w:pPr>
        <w:ind w:left="6647" w:hanging="154"/>
      </w:pPr>
      <w:rPr>
        <w:rFonts w:hint="default"/>
        <w:lang w:val="ru-RU" w:eastAsia="en-US" w:bidi="ar-SA"/>
      </w:rPr>
    </w:lvl>
    <w:lvl w:ilvl="7" w:tplc="858A6E4C">
      <w:numFmt w:val="bullet"/>
      <w:lvlText w:val="•"/>
      <w:lvlJc w:val="left"/>
      <w:pPr>
        <w:ind w:left="7705" w:hanging="154"/>
      </w:pPr>
      <w:rPr>
        <w:rFonts w:hint="default"/>
        <w:lang w:val="ru-RU" w:eastAsia="en-US" w:bidi="ar-SA"/>
      </w:rPr>
    </w:lvl>
    <w:lvl w:ilvl="8" w:tplc="B20299E0">
      <w:numFmt w:val="bullet"/>
      <w:lvlText w:val="•"/>
      <w:lvlJc w:val="left"/>
      <w:pPr>
        <w:ind w:left="8763" w:hanging="154"/>
      </w:pPr>
      <w:rPr>
        <w:rFonts w:hint="default"/>
        <w:lang w:val="ru-RU" w:eastAsia="en-US" w:bidi="ar-SA"/>
      </w:rPr>
    </w:lvl>
  </w:abstractNum>
  <w:abstractNum w:abstractNumId="14" w15:restartNumberingAfterBreak="0">
    <w:nsid w:val="3CCD3DD8"/>
    <w:multiLevelType w:val="multilevel"/>
    <w:tmpl w:val="A4E08D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0AF34B1"/>
    <w:multiLevelType w:val="multilevel"/>
    <w:tmpl w:val="2AE4BB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3765680"/>
    <w:multiLevelType w:val="hybridMultilevel"/>
    <w:tmpl w:val="5766678A"/>
    <w:lvl w:ilvl="0" w:tplc="800E0B1A">
      <w:start w:val="1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8E03462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EC80ABF4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472A66AE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993872B8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9ABCA958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32F422E8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61C89784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4FB0AA6A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17" w15:restartNumberingAfterBreak="0">
    <w:nsid w:val="51587509"/>
    <w:multiLevelType w:val="hybridMultilevel"/>
    <w:tmpl w:val="3544D8B0"/>
    <w:lvl w:ilvl="0" w:tplc="68A26D02">
      <w:start w:val="1"/>
      <w:numFmt w:val="decimal"/>
      <w:lvlText w:val="%1"/>
      <w:lvlJc w:val="left"/>
      <w:pPr>
        <w:ind w:left="301" w:hanging="154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778CD52C">
      <w:start w:val="1"/>
      <w:numFmt w:val="decimal"/>
      <w:lvlText w:val="%2."/>
      <w:lvlJc w:val="left"/>
      <w:pPr>
        <w:ind w:left="622" w:hanging="250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2" w:tplc="B06CC670">
      <w:numFmt w:val="bullet"/>
      <w:lvlText w:val="•"/>
      <w:lvlJc w:val="left"/>
      <w:pPr>
        <w:ind w:left="1759" w:hanging="250"/>
      </w:pPr>
      <w:rPr>
        <w:rFonts w:hint="default"/>
        <w:lang w:val="ru-RU" w:eastAsia="en-US" w:bidi="ar-SA"/>
      </w:rPr>
    </w:lvl>
    <w:lvl w:ilvl="3" w:tplc="66D8F97A">
      <w:numFmt w:val="bullet"/>
      <w:lvlText w:val="•"/>
      <w:lvlJc w:val="left"/>
      <w:pPr>
        <w:ind w:left="2899" w:hanging="250"/>
      </w:pPr>
      <w:rPr>
        <w:rFonts w:hint="default"/>
        <w:lang w:val="ru-RU" w:eastAsia="en-US" w:bidi="ar-SA"/>
      </w:rPr>
    </w:lvl>
    <w:lvl w:ilvl="4" w:tplc="6AF00B88">
      <w:numFmt w:val="bullet"/>
      <w:lvlText w:val="•"/>
      <w:lvlJc w:val="left"/>
      <w:pPr>
        <w:ind w:left="4039" w:hanging="250"/>
      </w:pPr>
      <w:rPr>
        <w:rFonts w:hint="default"/>
        <w:lang w:val="ru-RU" w:eastAsia="en-US" w:bidi="ar-SA"/>
      </w:rPr>
    </w:lvl>
    <w:lvl w:ilvl="5" w:tplc="A0F8F728">
      <w:numFmt w:val="bullet"/>
      <w:lvlText w:val="•"/>
      <w:lvlJc w:val="left"/>
      <w:pPr>
        <w:ind w:left="5179" w:hanging="250"/>
      </w:pPr>
      <w:rPr>
        <w:rFonts w:hint="default"/>
        <w:lang w:val="ru-RU" w:eastAsia="en-US" w:bidi="ar-SA"/>
      </w:rPr>
    </w:lvl>
    <w:lvl w:ilvl="6" w:tplc="5F2CA73C">
      <w:numFmt w:val="bullet"/>
      <w:lvlText w:val="•"/>
      <w:lvlJc w:val="left"/>
      <w:pPr>
        <w:ind w:left="6319" w:hanging="250"/>
      </w:pPr>
      <w:rPr>
        <w:rFonts w:hint="default"/>
        <w:lang w:val="ru-RU" w:eastAsia="en-US" w:bidi="ar-SA"/>
      </w:rPr>
    </w:lvl>
    <w:lvl w:ilvl="7" w:tplc="2CBEE95C">
      <w:numFmt w:val="bullet"/>
      <w:lvlText w:val="•"/>
      <w:lvlJc w:val="left"/>
      <w:pPr>
        <w:ind w:left="7459" w:hanging="250"/>
      </w:pPr>
      <w:rPr>
        <w:rFonts w:hint="default"/>
        <w:lang w:val="ru-RU" w:eastAsia="en-US" w:bidi="ar-SA"/>
      </w:rPr>
    </w:lvl>
    <w:lvl w:ilvl="8" w:tplc="192AE004">
      <w:numFmt w:val="bullet"/>
      <w:lvlText w:val="•"/>
      <w:lvlJc w:val="left"/>
      <w:pPr>
        <w:ind w:left="8599" w:hanging="250"/>
      </w:pPr>
      <w:rPr>
        <w:rFonts w:hint="default"/>
        <w:lang w:val="ru-RU" w:eastAsia="en-US" w:bidi="ar-SA"/>
      </w:rPr>
    </w:lvl>
  </w:abstractNum>
  <w:abstractNum w:abstractNumId="18" w15:restartNumberingAfterBreak="0">
    <w:nsid w:val="6AF63239"/>
    <w:multiLevelType w:val="hybridMultilevel"/>
    <w:tmpl w:val="F9D4E422"/>
    <w:lvl w:ilvl="0" w:tplc="954E3754">
      <w:start w:val="1"/>
      <w:numFmt w:val="decimal"/>
      <w:lvlText w:val="%1."/>
      <w:lvlJc w:val="left"/>
      <w:pPr>
        <w:ind w:left="309" w:hanging="20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220A2130">
      <w:numFmt w:val="bullet"/>
      <w:lvlText w:val="•"/>
      <w:lvlJc w:val="left"/>
      <w:pPr>
        <w:ind w:left="1237" w:hanging="202"/>
      </w:pPr>
      <w:rPr>
        <w:rFonts w:hint="default"/>
        <w:lang w:val="ru-RU" w:eastAsia="en-US" w:bidi="ar-SA"/>
      </w:rPr>
    </w:lvl>
    <w:lvl w:ilvl="2" w:tplc="71FEAE68">
      <w:numFmt w:val="bullet"/>
      <w:lvlText w:val="•"/>
      <w:lvlJc w:val="left"/>
      <w:pPr>
        <w:ind w:left="2175" w:hanging="202"/>
      </w:pPr>
      <w:rPr>
        <w:rFonts w:hint="default"/>
        <w:lang w:val="ru-RU" w:eastAsia="en-US" w:bidi="ar-SA"/>
      </w:rPr>
    </w:lvl>
    <w:lvl w:ilvl="3" w:tplc="3D6CB2DA">
      <w:numFmt w:val="bullet"/>
      <w:lvlText w:val="•"/>
      <w:lvlJc w:val="left"/>
      <w:pPr>
        <w:ind w:left="3113" w:hanging="202"/>
      </w:pPr>
      <w:rPr>
        <w:rFonts w:hint="default"/>
        <w:lang w:val="ru-RU" w:eastAsia="en-US" w:bidi="ar-SA"/>
      </w:rPr>
    </w:lvl>
    <w:lvl w:ilvl="4" w:tplc="E02479EA">
      <w:numFmt w:val="bullet"/>
      <w:lvlText w:val="•"/>
      <w:lvlJc w:val="left"/>
      <w:pPr>
        <w:ind w:left="4051" w:hanging="202"/>
      </w:pPr>
      <w:rPr>
        <w:rFonts w:hint="default"/>
        <w:lang w:val="ru-RU" w:eastAsia="en-US" w:bidi="ar-SA"/>
      </w:rPr>
    </w:lvl>
    <w:lvl w:ilvl="5" w:tplc="A1F6EE82">
      <w:numFmt w:val="bullet"/>
      <w:lvlText w:val="•"/>
      <w:lvlJc w:val="left"/>
      <w:pPr>
        <w:ind w:left="4989" w:hanging="202"/>
      </w:pPr>
      <w:rPr>
        <w:rFonts w:hint="default"/>
        <w:lang w:val="ru-RU" w:eastAsia="en-US" w:bidi="ar-SA"/>
      </w:rPr>
    </w:lvl>
    <w:lvl w:ilvl="6" w:tplc="831C41D4">
      <w:numFmt w:val="bullet"/>
      <w:lvlText w:val="•"/>
      <w:lvlJc w:val="left"/>
      <w:pPr>
        <w:ind w:left="5927" w:hanging="202"/>
      </w:pPr>
      <w:rPr>
        <w:rFonts w:hint="default"/>
        <w:lang w:val="ru-RU" w:eastAsia="en-US" w:bidi="ar-SA"/>
      </w:rPr>
    </w:lvl>
    <w:lvl w:ilvl="7" w:tplc="B4BAC3B4">
      <w:numFmt w:val="bullet"/>
      <w:lvlText w:val="•"/>
      <w:lvlJc w:val="left"/>
      <w:pPr>
        <w:ind w:left="6865" w:hanging="202"/>
      </w:pPr>
      <w:rPr>
        <w:rFonts w:hint="default"/>
        <w:lang w:val="ru-RU" w:eastAsia="en-US" w:bidi="ar-SA"/>
      </w:rPr>
    </w:lvl>
    <w:lvl w:ilvl="8" w:tplc="8B06C94C">
      <w:numFmt w:val="bullet"/>
      <w:lvlText w:val="•"/>
      <w:lvlJc w:val="left"/>
      <w:pPr>
        <w:ind w:left="7803" w:hanging="202"/>
      </w:pPr>
      <w:rPr>
        <w:rFonts w:hint="default"/>
        <w:lang w:val="ru-RU" w:eastAsia="en-US" w:bidi="ar-SA"/>
      </w:rPr>
    </w:lvl>
  </w:abstractNum>
  <w:abstractNum w:abstractNumId="19" w15:restartNumberingAfterBreak="0">
    <w:nsid w:val="758C4D66"/>
    <w:multiLevelType w:val="multilevel"/>
    <w:tmpl w:val="22AA2E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38370624">
    <w:abstractNumId w:val="14"/>
  </w:num>
  <w:num w:numId="2" w16cid:durableId="2091196941">
    <w:abstractNumId w:val="10"/>
  </w:num>
  <w:num w:numId="3" w16cid:durableId="367074948">
    <w:abstractNumId w:val="15"/>
  </w:num>
  <w:num w:numId="4" w16cid:durableId="1182932612">
    <w:abstractNumId w:val="12"/>
  </w:num>
  <w:num w:numId="5" w16cid:durableId="646545277">
    <w:abstractNumId w:val="19"/>
  </w:num>
  <w:num w:numId="6" w16cid:durableId="542981730">
    <w:abstractNumId w:val="11"/>
  </w:num>
  <w:num w:numId="7" w16cid:durableId="1450733902">
    <w:abstractNumId w:val="16"/>
  </w:num>
  <w:num w:numId="8" w16cid:durableId="1574048869">
    <w:abstractNumId w:val="9"/>
  </w:num>
  <w:num w:numId="9" w16cid:durableId="1031615304">
    <w:abstractNumId w:val="13"/>
  </w:num>
  <w:num w:numId="10" w16cid:durableId="467936235">
    <w:abstractNumId w:val="17"/>
  </w:num>
  <w:num w:numId="11" w16cid:durableId="1152871560">
    <w:abstractNumId w:val="18"/>
  </w:num>
  <w:num w:numId="12" w16cid:durableId="803472430">
    <w:abstractNumId w:val="8"/>
  </w:num>
  <w:num w:numId="13" w16cid:durableId="1501390584">
    <w:abstractNumId w:val="6"/>
  </w:num>
  <w:num w:numId="14" w16cid:durableId="522743439">
    <w:abstractNumId w:val="5"/>
  </w:num>
  <w:num w:numId="15" w16cid:durableId="1848250282">
    <w:abstractNumId w:val="4"/>
  </w:num>
  <w:num w:numId="16" w16cid:durableId="1429813406">
    <w:abstractNumId w:val="7"/>
  </w:num>
  <w:num w:numId="17" w16cid:durableId="872426939">
    <w:abstractNumId w:val="3"/>
  </w:num>
  <w:num w:numId="18" w16cid:durableId="1373380276">
    <w:abstractNumId w:val="2"/>
  </w:num>
  <w:num w:numId="19" w16cid:durableId="124200004">
    <w:abstractNumId w:val="1"/>
  </w:num>
  <w:num w:numId="20" w16cid:durableId="2032295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EB0"/>
    <w:rsid w:val="00040C7F"/>
    <w:rsid w:val="0004145B"/>
    <w:rsid w:val="000A25C1"/>
    <w:rsid w:val="000B6907"/>
    <w:rsid w:val="000F5C38"/>
    <w:rsid w:val="001123C8"/>
    <w:rsid w:val="00126DED"/>
    <w:rsid w:val="001652CF"/>
    <w:rsid w:val="00183D1E"/>
    <w:rsid w:val="001C209C"/>
    <w:rsid w:val="001F2BDB"/>
    <w:rsid w:val="00235EB0"/>
    <w:rsid w:val="00250048"/>
    <w:rsid w:val="002A5B88"/>
    <w:rsid w:val="002D2AA9"/>
    <w:rsid w:val="004205B1"/>
    <w:rsid w:val="004D0880"/>
    <w:rsid w:val="00515DE1"/>
    <w:rsid w:val="00535C03"/>
    <w:rsid w:val="005D7C7F"/>
    <w:rsid w:val="005E32B8"/>
    <w:rsid w:val="00620462"/>
    <w:rsid w:val="00643D04"/>
    <w:rsid w:val="00683BFA"/>
    <w:rsid w:val="00736587"/>
    <w:rsid w:val="00785265"/>
    <w:rsid w:val="007F54F5"/>
    <w:rsid w:val="00862F39"/>
    <w:rsid w:val="009430A2"/>
    <w:rsid w:val="0097560E"/>
    <w:rsid w:val="009D619E"/>
    <w:rsid w:val="009F3FD9"/>
    <w:rsid w:val="00A61D7B"/>
    <w:rsid w:val="00AC071A"/>
    <w:rsid w:val="00AF0A03"/>
    <w:rsid w:val="00B236C6"/>
    <w:rsid w:val="00B65912"/>
    <w:rsid w:val="00BB7795"/>
    <w:rsid w:val="00BE08E5"/>
    <w:rsid w:val="00CE50BF"/>
    <w:rsid w:val="00D04324"/>
    <w:rsid w:val="00D827CE"/>
    <w:rsid w:val="00D86696"/>
    <w:rsid w:val="00DA54B2"/>
    <w:rsid w:val="00E4634D"/>
    <w:rsid w:val="00E76E43"/>
    <w:rsid w:val="00E965F2"/>
    <w:rsid w:val="00FA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162CD3CB"/>
  <w15:docId w15:val="{8573CC1E-C21F-44C2-902A-E8C2803CE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35EB0"/>
    <w:rPr>
      <w:lang w:val="en-US"/>
    </w:rPr>
  </w:style>
  <w:style w:type="paragraph" w:styleId="1">
    <w:name w:val="heading 1"/>
    <w:basedOn w:val="a1"/>
    <w:link w:val="10"/>
    <w:uiPriority w:val="9"/>
    <w:qFormat/>
    <w:rsid w:val="000A25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21">
    <w:name w:val="heading 2"/>
    <w:basedOn w:val="a1"/>
    <w:link w:val="22"/>
    <w:uiPriority w:val="9"/>
    <w:qFormat/>
    <w:rsid w:val="000A25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31">
    <w:name w:val="heading 3"/>
    <w:basedOn w:val="a1"/>
    <w:next w:val="a1"/>
    <w:link w:val="32"/>
    <w:uiPriority w:val="9"/>
    <w:semiHidden/>
    <w:unhideWhenUsed/>
    <w:qFormat/>
    <w:rsid w:val="000A25C1"/>
    <w:pPr>
      <w:keepNext/>
      <w:keepLines/>
      <w:spacing w:before="40" w:after="0" w:line="259" w:lineRule="auto"/>
      <w:outlineLvl w:val="2"/>
    </w:pPr>
    <w:rPr>
      <w:rFonts w:ascii="Calibri" w:eastAsia="MS Gothic" w:hAnsi="Calibri" w:cs="Times New Roman"/>
      <w:b/>
      <w:bCs/>
      <w:color w:val="4F81BD"/>
      <w:lang w:val="ru-RU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0A25C1"/>
    <w:pPr>
      <w:keepNext/>
      <w:keepLines/>
      <w:spacing w:before="40" w:after="0" w:line="259" w:lineRule="auto"/>
      <w:outlineLvl w:val="3"/>
    </w:pPr>
    <w:rPr>
      <w:rFonts w:ascii="Calibri" w:eastAsia="MS Gothic" w:hAnsi="Calibri" w:cs="Times New Roman"/>
      <w:b/>
      <w:bCs/>
      <w:i/>
      <w:iCs/>
      <w:color w:val="4F81BD"/>
      <w:lang w:val="ru-RU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0A25C1"/>
    <w:pPr>
      <w:keepNext/>
      <w:keepLines/>
      <w:spacing w:before="40" w:after="0" w:line="259" w:lineRule="auto"/>
      <w:outlineLvl w:val="4"/>
    </w:pPr>
    <w:rPr>
      <w:rFonts w:ascii="Calibri" w:eastAsia="MS Gothic" w:hAnsi="Calibri" w:cs="Times New Roman"/>
      <w:color w:val="243F60"/>
      <w:lang w:val="ru-RU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0A25C1"/>
    <w:pPr>
      <w:keepNext/>
      <w:keepLines/>
      <w:spacing w:before="40" w:after="0" w:line="259" w:lineRule="auto"/>
      <w:outlineLvl w:val="5"/>
    </w:pPr>
    <w:rPr>
      <w:rFonts w:ascii="Calibri" w:eastAsia="MS Gothic" w:hAnsi="Calibri" w:cs="Times New Roman"/>
      <w:i/>
      <w:iCs/>
      <w:color w:val="243F60"/>
      <w:lang w:val="ru-RU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0A25C1"/>
    <w:pPr>
      <w:keepNext/>
      <w:keepLines/>
      <w:spacing w:before="40" w:after="0" w:line="259" w:lineRule="auto"/>
      <w:outlineLvl w:val="6"/>
    </w:pPr>
    <w:rPr>
      <w:rFonts w:ascii="Calibri" w:eastAsia="MS Gothic" w:hAnsi="Calibri" w:cs="Times New Roman"/>
      <w:i/>
      <w:iCs/>
      <w:color w:val="404040"/>
      <w:lang w:val="ru-RU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0A25C1"/>
    <w:pPr>
      <w:keepNext/>
      <w:keepLines/>
      <w:spacing w:before="40" w:after="0" w:line="259" w:lineRule="auto"/>
      <w:outlineLvl w:val="7"/>
    </w:pPr>
    <w:rPr>
      <w:rFonts w:ascii="Calibri" w:eastAsia="MS Gothic" w:hAnsi="Calibri" w:cs="Times New Roman"/>
      <w:color w:val="4F81BD"/>
      <w:sz w:val="20"/>
      <w:szCs w:val="20"/>
      <w:lang w:val="ru-RU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0A25C1"/>
    <w:pPr>
      <w:keepNext/>
      <w:keepLines/>
      <w:spacing w:before="40" w:after="0" w:line="259" w:lineRule="auto"/>
      <w:outlineLvl w:val="8"/>
    </w:pPr>
    <w:rPr>
      <w:rFonts w:ascii="Calibri" w:eastAsia="MS Gothic" w:hAnsi="Calibri" w:cs="Times New Roman"/>
      <w:i/>
      <w:iCs/>
      <w:color w:val="404040"/>
      <w:sz w:val="20"/>
      <w:szCs w:val="20"/>
      <w:lang w:val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TableParagraph">
    <w:name w:val="Table Paragraph"/>
    <w:basedOn w:val="a1"/>
    <w:uiPriority w:val="1"/>
    <w:qFormat/>
    <w:rsid w:val="00235E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customStyle="1" w:styleId="c9">
    <w:name w:val="c9"/>
    <w:basedOn w:val="a1"/>
    <w:rsid w:val="00BB7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2"/>
    <w:rsid w:val="00BB7795"/>
  </w:style>
  <w:style w:type="paragraph" w:customStyle="1" w:styleId="c1">
    <w:name w:val="c1"/>
    <w:basedOn w:val="a1"/>
    <w:rsid w:val="00D04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">
    <w:name w:val="c2"/>
    <w:basedOn w:val="a2"/>
    <w:rsid w:val="00D04324"/>
  </w:style>
  <w:style w:type="character" w:customStyle="1" w:styleId="c23">
    <w:name w:val="c23"/>
    <w:basedOn w:val="a2"/>
    <w:rsid w:val="00D04324"/>
  </w:style>
  <w:style w:type="paragraph" w:customStyle="1" w:styleId="c20">
    <w:name w:val="c20"/>
    <w:basedOn w:val="a1"/>
    <w:rsid w:val="00BE0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1"/>
    <w:link w:val="a6"/>
    <w:uiPriority w:val="1"/>
    <w:qFormat/>
    <w:rsid w:val="001F2BDB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6">
    <w:name w:val="Основной текст Знак"/>
    <w:basedOn w:val="a2"/>
    <w:link w:val="a5"/>
    <w:uiPriority w:val="99"/>
    <w:rsid w:val="001F2BDB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1"/>
    <w:uiPriority w:val="1"/>
    <w:qFormat/>
    <w:rsid w:val="001F2BDB"/>
    <w:pPr>
      <w:widowControl w:val="0"/>
      <w:autoSpaceDE w:val="0"/>
      <w:autoSpaceDN w:val="0"/>
      <w:spacing w:after="0" w:line="240" w:lineRule="auto"/>
      <w:ind w:left="110"/>
      <w:outlineLvl w:val="1"/>
    </w:pPr>
    <w:rPr>
      <w:rFonts w:ascii="Times New Roman" w:eastAsia="Times New Roman" w:hAnsi="Times New Roman" w:cs="Times New Roman"/>
      <w:b/>
      <w:bCs/>
      <w:sz w:val="31"/>
      <w:szCs w:val="31"/>
      <w:lang w:val="ru-RU"/>
    </w:rPr>
  </w:style>
  <w:style w:type="table" w:customStyle="1" w:styleId="TableNormal">
    <w:name w:val="Table Normal"/>
    <w:uiPriority w:val="2"/>
    <w:semiHidden/>
    <w:unhideWhenUsed/>
    <w:qFormat/>
    <w:rsid w:val="00E76E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0">
    <w:name w:val="Заголовок 21"/>
    <w:basedOn w:val="a1"/>
    <w:uiPriority w:val="1"/>
    <w:qFormat/>
    <w:rsid w:val="00E76E43"/>
    <w:pPr>
      <w:widowControl w:val="0"/>
      <w:autoSpaceDE w:val="0"/>
      <w:autoSpaceDN w:val="0"/>
      <w:spacing w:after="0" w:line="240" w:lineRule="auto"/>
      <w:ind w:left="30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styleId="a7">
    <w:name w:val="Hyperlink"/>
    <w:basedOn w:val="a2"/>
    <w:uiPriority w:val="99"/>
    <w:semiHidden/>
    <w:unhideWhenUsed/>
    <w:rsid w:val="00D86696"/>
    <w:rPr>
      <w:color w:val="0000FF"/>
      <w:u w:val="single"/>
    </w:rPr>
  </w:style>
  <w:style w:type="character" w:customStyle="1" w:styleId="c8">
    <w:name w:val="c8"/>
    <w:basedOn w:val="a2"/>
    <w:rsid w:val="00D86696"/>
  </w:style>
  <w:style w:type="character" w:customStyle="1" w:styleId="ff3">
    <w:name w:val="ff3"/>
    <w:basedOn w:val="a2"/>
    <w:rsid w:val="00D86696"/>
  </w:style>
  <w:style w:type="character" w:customStyle="1" w:styleId="a8">
    <w:name w:val="_"/>
    <w:basedOn w:val="a2"/>
    <w:rsid w:val="00D86696"/>
  </w:style>
  <w:style w:type="character" w:customStyle="1" w:styleId="ff2">
    <w:name w:val="ff2"/>
    <w:basedOn w:val="a2"/>
    <w:rsid w:val="00D86696"/>
  </w:style>
  <w:style w:type="character" w:customStyle="1" w:styleId="10">
    <w:name w:val="Заголовок 1 Знак"/>
    <w:basedOn w:val="a2"/>
    <w:link w:val="1"/>
    <w:uiPriority w:val="9"/>
    <w:rsid w:val="000A25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2">
    <w:name w:val="Заголовок 2 Знак"/>
    <w:basedOn w:val="a2"/>
    <w:link w:val="21"/>
    <w:uiPriority w:val="9"/>
    <w:rsid w:val="000A25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2">
    <w:name w:val="Заголовок 3 Знак"/>
    <w:basedOn w:val="a2"/>
    <w:link w:val="31"/>
    <w:uiPriority w:val="9"/>
    <w:semiHidden/>
    <w:rsid w:val="000A25C1"/>
    <w:rPr>
      <w:rFonts w:ascii="Calibri" w:eastAsia="MS Gothic" w:hAnsi="Calibri" w:cs="Times New Roman"/>
      <w:b/>
      <w:bCs/>
      <w:color w:val="4F81BD"/>
    </w:rPr>
  </w:style>
  <w:style w:type="character" w:customStyle="1" w:styleId="40">
    <w:name w:val="Заголовок 4 Знак"/>
    <w:basedOn w:val="a2"/>
    <w:link w:val="4"/>
    <w:uiPriority w:val="9"/>
    <w:semiHidden/>
    <w:rsid w:val="000A25C1"/>
    <w:rPr>
      <w:rFonts w:ascii="Calibri" w:eastAsia="MS Gothic" w:hAnsi="Calibri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2"/>
    <w:link w:val="5"/>
    <w:uiPriority w:val="9"/>
    <w:semiHidden/>
    <w:rsid w:val="000A25C1"/>
    <w:rPr>
      <w:rFonts w:ascii="Calibri" w:eastAsia="MS Gothic" w:hAnsi="Calibri" w:cs="Times New Roman"/>
      <w:color w:val="243F60"/>
    </w:rPr>
  </w:style>
  <w:style w:type="character" w:customStyle="1" w:styleId="60">
    <w:name w:val="Заголовок 6 Знак"/>
    <w:basedOn w:val="a2"/>
    <w:link w:val="6"/>
    <w:uiPriority w:val="9"/>
    <w:semiHidden/>
    <w:rsid w:val="000A25C1"/>
    <w:rPr>
      <w:rFonts w:ascii="Calibri" w:eastAsia="MS Gothic" w:hAnsi="Calibri" w:cs="Times New Roman"/>
      <w:i/>
      <w:iCs/>
      <w:color w:val="243F60"/>
    </w:rPr>
  </w:style>
  <w:style w:type="character" w:customStyle="1" w:styleId="70">
    <w:name w:val="Заголовок 7 Знак"/>
    <w:basedOn w:val="a2"/>
    <w:link w:val="7"/>
    <w:uiPriority w:val="9"/>
    <w:semiHidden/>
    <w:rsid w:val="000A25C1"/>
    <w:rPr>
      <w:rFonts w:ascii="Calibri" w:eastAsia="MS Gothic" w:hAnsi="Calibri" w:cs="Times New Roman"/>
      <w:i/>
      <w:iCs/>
      <w:color w:val="404040"/>
    </w:rPr>
  </w:style>
  <w:style w:type="character" w:customStyle="1" w:styleId="80">
    <w:name w:val="Заголовок 8 Знак"/>
    <w:basedOn w:val="a2"/>
    <w:link w:val="8"/>
    <w:uiPriority w:val="9"/>
    <w:semiHidden/>
    <w:rsid w:val="000A25C1"/>
    <w:rPr>
      <w:rFonts w:ascii="Calibri" w:eastAsia="MS Gothic" w:hAnsi="Calibri" w:cs="Times New Roman"/>
      <w:color w:val="4F81BD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0A25C1"/>
    <w:rPr>
      <w:rFonts w:ascii="Calibri" w:eastAsia="MS Gothic" w:hAnsi="Calibri" w:cs="Times New Roman"/>
      <w:i/>
      <w:iCs/>
      <w:color w:val="404040"/>
      <w:sz w:val="20"/>
      <w:szCs w:val="20"/>
    </w:rPr>
  </w:style>
  <w:style w:type="paragraph" w:styleId="a9">
    <w:name w:val="Title"/>
    <w:basedOn w:val="a1"/>
    <w:link w:val="aa"/>
    <w:uiPriority w:val="1"/>
    <w:qFormat/>
    <w:rsid w:val="000A25C1"/>
    <w:pPr>
      <w:widowControl w:val="0"/>
      <w:autoSpaceDE w:val="0"/>
      <w:autoSpaceDN w:val="0"/>
      <w:spacing w:after="0" w:line="240" w:lineRule="auto"/>
      <w:ind w:left="60"/>
    </w:pPr>
    <w:rPr>
      <w:rFonts w:ascii="Times New Roman" w:eastAsia="Times New Roman" w:hAnsi="Times New Roman" w:cs="Times New Roman"/>
      <w:lang w:val="ru-RU"/>
    </w:rPr>
  </w:style>
  <w:style w:type="character" w:customStyle="1" w:styleId="aa">
    <w:name w:val="Заголовок Знак"/>
    <w:basedOn w:val="a2"/>
    <w:link w:val="a9"/>
    <w:uiPriority w:val="10"/>
    <w:rsid w:val="000A25C1"/>
    <w:rPr>
      <w:rFonts w:ascii="Times New Roman" w:eastAsia="Times New Roman" w:hAnsi="Times New Roman" w:cs="Times New Roman"/>
    </w:rPr>
  </w:style>
  <w:style w:type="paragraph" w:styleId="ab">
    <w:name w:val="List Paragraph"/>
    <w:basedOn w:val="a1"/>
    <w:uiPriority w:val="1"/>
    <w:qFormat/>
    <w:rsid w:val="000A25C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numbering" w:customStyle="1" w:styleId="12">
    <w:name w:val="Нет списка1"/>
    <w:next w:val="a4"/>
    <w:uiPriority w:val="99"/>
    <w:semiHidden/>
    <w:unhideWhenUsed/>
    <w:rsid w:val="000A25C1"/>
  </w:style>
  <w:style w:type="paragraph" w:customStyle="1" w:styleId="msonormal0">
    <w:name w:val="msonormal"/>
    <w:basedOn w:val="a1"/>
    <w:rsid w:val="000A2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basedOn w:val="a1"/>
    <w:uiPriority w:val="99"/>
    <w:semiHidden/>
    <w:unhideWhenUsed/>
    <w:rsid w:val="000A2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basedOn w:val="a2"/>
    <w:uiPriority w:val="22"/>
    <w:qFormat/>
    <w:rsid w:val="000A25C1"/>
    <w:rPr>
      <w:b/>
      <w:bCs/>
    </w:rPr>
  </w:style>
  <w:style w:type="character" w:customStyle="1" w:styleId="widgetinline">
    <w:name w:val="_widgetinline"/>
    <w:basedOn w:val="a2"/>
    <w:rsid w:val="000A25C1"/>
  </w:style>
  <w:style w:type="paragraph" w:customStyle="1" w:styleId="310">
    <w:name w:val="Заголовок 31"/>
    <w:basedOn w:val="a1"/>
    <w:next w:val="a1"/>
    <w:uiPriority w:val="9"/>
    <w:unhideWhenUsed/>
    <w:qFormat/>
    <w:rsid w:val="000A25C1"/>
    <w:pPr>
      <w:keepNext/>
      <w:keepLines/>
      <w:spacing w:before="200" w:after="0"/>
      <w:outlineLvl w:val="2"/>
    </w:pPr>
    <w:rPr>
      <w:rFonts w:ascii="Calibri" w:eastAsia="MS Gothic" w:hAnsi="Calibri" w:cs="Times New Roman"/>
      <w:b/>
      <w:bCs/>
      <w:color w:val="4F81BD"/>
    </w:rPr>
  </w:style>
  <w:style w:type="paragraph" w:customStyle="1" w:styleId="41">
    <w:name w:val="Заголовок 41"/>
    <w:basedOn w:val="a1"/>
    <w:next w:val="a1"/>
    <w:uiPriority w:val="9"/>
    <w:semiHidden/>
    <w:unhideWhenUsed/>
    <w:qFormat/>
    <w:rsid w:val="000A25C1"/>
    <w:pPr>
      <w:keepNext/>
      <w:keepLines/>
      <w:spacing w:before="200" w:after="0"/>
      <w:outlineLvl w:val="3"/>
    </w:pPr>
    <w:rPr>
      <w:rFonts w:ascii="Calibri" w:eastAsia="MS Gothic" w:hAnsi="Calibri" w:cs="Times New Roman"/>
      <w:b/>
      <w:bCs/>
      <w:i/>
      <w:iCs/>
      <w:color w:val="4F81BD"/>
    </w:rPr>
  </w:style>
  <w:style w:type="paragraph" w:customStyle="1" w:styleId="51">
    <w:name w:val="Заголовок 51"/>
    <w:basedOn w:val="a1"/>
    <w:next w:val="a1"/>
    <w:uiPriority w:val="9"/>
    <w:semiHidden/>
    <w:unhideWhenUsed/>
    <w:qFormat/>
    <w:rsid w:val="000A25C1"/>
    <w:pPr>
      <w:keepNext/>
      <w:keepLines/>
      <w:spacing w:before="200" w:after="0"/>
      <w:outlineLvl w:val="4"/>
    </w:pPr>
    <w:rPr>
      <w:rFonts w:ascii="Calibri" w:eastAsia="MS Gothic" w:hAnsi="Calibri" w:cs="Times New Roman"/>
      <w:color w:val="243F60"/>
    </w:rPr>
  </w:style>
  <w:style w:type="paragraph" w:customStyle="1" w:styleId="61">
    <w:name w:val="Заголовок 61"/>
    <w:basedOn w:val="a1"/>
    <w:next w:val="a1"/>
    <w:uiPriority w:val="9"/>
    <w:semiHidden/>
    <w:unhideWhenUsed/>
    <w:qFormat/>
    <w:rsid w:val="000A25C1"/>
    <w:pPr>
      <w:keepNext/>
      <w:keepLines/>
      <w:spacing w:before="200" w:after="0"/>
      <w:outlineLvl w:val="5"/>
    </w:pPr>
    <w:rPr>
      <w:rFonts w:ascii="Calibri" w:eastAsia="MS Gothic" w:hAnsi="Calibri" w:cs="Times New Roman"/>
      <w:i/>
      <w:iCs/>
      <w:color w:val="243F60"/>
    </w:rPr>
  </w:style>
  <w:style w:type="paragraph" w:customStyle="1" w:styleId="71">
    <w:name w:val="Заголовок 71"/>
    <w:basedOn w:val="a1"/>
    <w:next w:val="a1"/>
    <w:uiPriority w:val="9"/>
    <w:semiHidden/>
    <w:unhideWhenUsed/>
    <w:qFormat/>
    <w:rsid w:val="000A25C1"/>
    <w:pPr>
      <w:keepNext/>
      <w:keepLines/>
      <w:spacing w:before="200" w:after="0"/>
      <w:outlineLvl w:val="6"/>
    </w:pPr>
    <w:rPr>
      <w:rFonts w:ascii="Calibri" w:eastAsia="MS Gothic" w:hAnsi="Calibri" w:cs="Times New Roman"/>
      <w:i/>
      <w:iCs/>
      <w:color w:val="404040"/>
    </w:rPr>
  </w:style>
  <w:style w:type="paragraph" w:customStyle="1" w:styleId="81">
    <w:name w:val="Заголовок 81"/>
    <w:basedOn w:val="a1"/>
    <w:next w:val="a1"/>
    <w:uiPriority w:val="9"/>
    <w:semiHidden/>
    <w:unhideWhenUsed/>
    <w:qFormat/>
    <w:rsid w:val="000A25C1"/>
    <w:pPr>
      <w:keepNext/>
      <w:keepLines/>
      <w:spacing w:before="200" w:after="0"/>
      <w:outlineLvl w:val="7"/>
    </w:pPr>
    <w:rPr>
      <w:rFonts w:ascii="Calibri" w:eastAsia="MS Gothic" w:hAnsi="Calibri" w:cs="Times New Roman"/>
      <w:color w:val="4F81BD"/>
      <w:sz w:val="20"/>
      <w:szCs w:val="20"/>
    </w:rPr>
  </w:style>
  <w:style w:type="paragraph" w:customStyle="1" w:styleId="91">
    <w:name w:val="Заголовок 91"/>
    <w:basedOn w:val="a1"/>
    <w:next w:val="a1"/>
    <w:uiPriority w:val="9"/>
    <w:semiHidden/>
    <w:unhideWhenUsed/>
    <w:qFormat/>
    <w:rsid w:val="000A25C1"/>
    <w:pPr>
      <w:keepNext/>
      <w:keepLines/>
      <w:spacing w:before="200" w:after="0"/>
      <w:outlineLvl w:val="8"/>
    </w:pPr>
    <w:rPr>
      <w:rFonts w:ascii="Calibri" w:eastAsia="MS Gothic" w:hAnsi="Calibri" w:cs="Times New Roman"/>
      <w:i/>
      <w:iCs/>
      <w:color w:val="404040"/>
      <w:sz w:val="20"/>
      <w:szCs w:val="20"/>
    </w:rPr>
  </w:style>
  <w:style w:type="numbering" w:customStyle="1" w:styleId="23">
    <w:name w:val="Нет списка2"/>
    <w:next w:val="a4"/>
    <w:uiPriority w:val="99"/>
    <w:semiHidden/>
    <w:unhideWhenUsed/>
    <w:rsid w:val="000A25C1"/>
  </w:style>
  <w:style w:type="paragraph" w:styleId="ae">
    <w:name w:val="header"/>
    <w:basedOn w:val="a1"/>
    <w:link w:val="af"/>
    <w:uiPriority w:val="99"/>
    <w:unhideWhenUsed/>
    <w:rsid w:val="000A25C1"/>
    <w:pPr>
      <w:tabs>
        <w:tab w:val="center" w:pos="4680"/>
        <w:tab w:val="right" w:pos="9360"/>
      </w:tabs>
      <w:spacing w:after="0" w:line="240" w:lineRule="auto"/>
    </w:pPr>
    <w:rPr>
      <w:rFonts w:eastAsia="MS Mincho"/>
    </w:rPr>
  </w:style>
  <w:style w:type="character" w:customStyle="1" w:styleId="af">
    <w:name w:val="Верхний колонтитул Знак"/>
    <w:basedOn w:val="a2"/>
    <w:link w:val="ae"/>
    <w:uiPriority w:val="99"/>
    <w:rsid w:val="000A25C1"/>
    <w:rPr>
      <w:rFonts w:eastAsia="MS Mincho"/>
      <w:lang w:val="en-US"/>
    </w:rPr>
  </w:style>
  <w:style w:type="paragraph" w:styleId="af0">
    <w:name w:val="footer"/>
    <w:basedOn w:val="a1"/>
    <w:link w:val="af1"/>
    <w:uiPriority w:val="99"/>
    <w:unhideWhenUsed/>
    <w:rsid w:val="000A25C1"/>
    <w:pPr>
      <w:tabs>
        <w:tab w:val="center" w:pos="4680"/>
        <w:tab w:val="right" w:pos="9360"/>
      </w:tabs>
      <w:spacing w:after="0" w:line="240" w:lineRule="auto"/>
    </w:pPr>
    <w:rPr>
      <w:rFonts w:eastAsia="MS Mincho"/>
    </w:rPr>
  </w:style>
  <w:style w:type="character" w:customStyle="1" w:styleId="af1">
    <w:name w:val="Нижний колонтитул Знак"/>
    <w:basedOn w:val="a2"/>
    <w:link w:val="af0"/>
    <w:uiPriority w:val="99"/>
    <w:rsid w:val="000A25C1"/>
    <w:rPr>
      <w:rFonts w:eastAsia="MS Mincho"/>
      <w:lang w:val="en-US"/>
    </w:rPr>
  </w:style>
  <w:style w:type="paragraph" w:styleId="af2">
    <w:name w:val="No Spacing"/>
    <w:uiPriority w:val="1"/>
    <w:qFormat/>
    <w:rsid w:val="000A25C1"/>
    <w:pPr>
      <w:spacing w:after="0" w:line="240" w:lineRule="auto"/>
    </w:pPr>
    <w:rPr>
      <w:rFonts w:eastAsia="MS Mincho"/>
      <w:lang w:val="en-US"/>
    </w:rPr>
  </w:style>
  <w:style w:type="paragraph" w:customStyle="1" w:styleId="13">
    <w:name w:val="Подзаголовок1"/>
    <w:basedOn w:val="a1"/>
    <w:next w:val="a1"/>
    <w:uiPriority w:val="11"/>
    <w:qFormat/>
    <w:rsid w:val="000A25C1"/>
    <w:pPr>
      <w:numPr>
        <w:ilvl w:val="1"/>
      </w:numPr>
    </w:pPr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character" w:customStyle="1" w:styleId="af3">
    <w:name w:val="Подзаголовок Знак"/>
    <w:basedOn w:val="a2"/>
    <w:link w:val="af4"/>
    <w:uiPriority w:val="11"/>
    <w:rsid w:val="000A25C1"/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paragraph" w:styleId="24">
    <w:name w:val="Body Text 2"/>
    <w:basedOn w:val="a1"/>
    <w:link w:val="25"/>
    <w:uiPriority w:val="99"/>
    <w:unhideWhenUsed/>
    <w:rsid w:val="000A25C1"/>
    <w:pPr>
      <w:spacing w:after="120" w:line="480" w:lineRule="auto"/>
    </w:pPr>
    <w:rPr>
      <w:rFonts w:eastAsia="MS Mincho"/>
    </w:rPr>
  </w:style>
  <w:style w:type="character" w:customStyle="1" w:styleId="25">
    <w:name w:val="Основной текст 2 Знак"/>
    <w:basedOn w:val="a2"/>
    <w:link w:val="24"/>
    <w:uiPriority w:val="99"/>
    <w:rsid w:val="000A25C1"/>
    <w:rPr>
      <w:rFonts w:eastAsia="MS Mincho"/>
      <w:lang w:val="en-US"/>
    </w:rPr>
  </w:style>
  <w:style w:type="paragraph" w:styleId="33">
    <w:name w:val="Body Text 3"/>
    <w:basedOn w:val="a1"/>
    <w:link w:val="34"/>
    <w:uiPriority w:val="99"/>
    <w:unhideWhenUsed/>
    <w:rsid w:val="000A25C1"/>
    <w:pPr>
      <w:spacing w:after="120"/>
    </w:pPr>
    <w:rPr>
      <w:rFonts w:eastAsia="MS Mincho"/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0A25C1"/>
    <w:rPr>
      <w:rFonts w:eastAsia="MS Mincho"/>
      <w:sz w:val="16"/>
      <w:szCs w:val="16"/>
      <w:lang w:val="en-US"/>
    </w:rPr>
  </w:style>
  <w:style w:type="paragraph" w:styleId="af5">
    <w:name w:val="List"/>
    <w:basedOn w:val="a1"/>
    <w:uiPriority w:val="99"/>
    <w:unhideWhenUsed/>
    <w:rsid w:val="000A25C1"/>
    <w:pPr>
      <w:ind w:left="360" w:hanging="360"/>
      <w:contextualSpacing/>
    </w:pPr>
    <w:rPr>
      <w:rFonts w:eastAsia="MS Mincho"/>
    </w:rPr>
  </w:style>
  <w:style w:type="paragraph" w:styleId="26">
    <w:name w:val="List 2"/>
    <w:basedOn w:val="a1"/>
    <w:uiPriority w:val="99"/>
    <w:unhideWhenUsed/>
    <w:rsid w:val="000A25C1"/>
    <w:pPr>
      <w:ind w:left="720" w:hanging="360"/>
      <w:contextualSpacing/>
    </w:pPr>
    <w:rPr>
      <w:rFonts w:eastAsia="MS Mincho"/>
    </w:rPr>
  </w:style>
  <w:style w:type="paragraph" w:styleId="35">
    <w:name w:val="List 3"/>
    <w:basedOn w:val="a1"/>
    <w:uiPriority w:val="99"/>
    <w:unhideWhenUsed/>
    <w:rsid w:val="000A25C1"/>
    <w:pPr>
      <w:ind w:left="1080" w:hanging="360"/>
      <w:contextualSpacing/>
    </w:pPr>
    <w:rPr>
      <w:rFonts w:eastAsia="MS Mincho"/>
    </w:rPr>
  </w:style>
  <w:style w:type="paragraph" w:styleId="a0">
    <w:name w:val="List Bullet"/>
    <w:basedOn w:val="a1"/>
    <w:uiPriority w:val="99"/>
    <w:unhideWhenUsed/>
    <w:rsid w:val="000A25C1"/>
    <w:pPr>
      <w:numPr>
        <w:numId w:val="12"/>
      </w:numPr>
      <w:tabs>
        <w:tab w:val="clear" w:pos="360"/>
      </w:tabs>
      <w:ind w:left="309" w:hanging="202"/>
      <w:contextualSpacing/>
    </w:pPr>
    <w:rPr>
      <w:rFonts w:eastAsia="MS Mincho"/>
    </w:rPr>
  </w:style>
  <w:style w:type="paragraph" w:styleId="20">
    <w:name w:val="List Bullet 2"/>
    <w:basedOn w:val="a1"/>
    <w:uiPriority w:val="99"/>
    <w:unhideWhenUsed/>
    <w:rsid w:val="000A25C1"/>
    <w:pPr>
      <w:numPr>
        <w:numId w:val="13"/>
      </w:numPr>
      <w:tabs>
        <w:tab w:val="clear" w:pos="720"/>
      </w:tabs>
      <w:ind w:left="301" w:hanging="154"/>
      <w:contextualSpacing/>
    </w:pPr>
    <w:rPr>
      <w:rFonts w:eastAsia="MS Mincho"/>
    </w:rPr>
  </w:style>
  <w:style w:type="paragraph" w:styleId="30">
    <w:name w:val="List Bullet 3"/>
    <w:basedOn w:val="a1"/>
    <w:uiPriority w:val="99"/>
    <w:unhideWhenUsed/>
    <w:rsid w:val="000A25C1"/>
    <w:pPr>
      <w:numPr>
        <w:numId w:val="14"/>
      </w:numPr>
      <w:tabs>
        <w:tab w:val="clear" w:pos="1080"/>
      </w:tabs>
      <w:ind w:left="301" w:hanging="154"/>
      <w:contextualSpacing/>
    </w:pPr>
    <w:rPr>
      <w:rFonts w:eastAsia="MS Mincho"/>
    </w:rPr>
  </w:style>
  <w:style w:type="paragraph" w:styleId="a">
    <w:name w:val="List Number"/>
    <w:basedOn w:val="a1"/>
    <w:uiPriority w:val="99"/>
    <w:unhideWhenUsed/>
    <w:rsid w:val="000A25C1"/>
    <w:pPr>
      <w:numPr>
        <w:numId w:val="16"/>
      </w:numPr>
      <w:contextualSpacing/>
    </w:pPr>
    <w:rPr>
      <w:rFonts w:eastAsia="MS Mincho"/>
    </w:rPr>
  </w:style>
  <w:style w:type="paragraph" w:styleId="2">
    <w:name w:val="List Number 2"/>
    <w:basedOn w:val="a1"/>
    <w:uiPriority w:val="99"/>
    <w:unhideWhenUsed/>
    <w:rsid w:val="000A25C1"/>
    <w:pPr>
      <w:numPr>
        <w:numId w:val="17"/>
      </w:numPr>
      <w:contextualSpacing/>
    </w:pPr>
    <w:rPr>
      <w:rFonts w:eastAsia="MS Mincho"/>
    </w:rPr>
  </w:style>
  <w:style w:type="paragraph" w:styleId="3">
    <w:name w:val="List Number 3"/>
    <w:basedOn w:val="a1"/>
    <w:uiPriority w:val="99"/>
    <w:unhideWhenUsed/>
    <w:rsid w:val="000A25C1"/>
    <w:pPr>
      <w:numPr>
        <w:numId w:val="18"/>
      </w:numPr>
      <w:contextualSpacing/>
    </w:pPr>
    <w:rPr>
      <w:rFonts w:eastAsia="MS Mincho"/>
    </w:rPr>
  </w:style>
  <w:style w:type="paragraph" w:styleId="af6">
    <w:name w:val="List Continue"/>
    <w:basedOn w:val="a1"/>
    <w:uiPriority w:val="99"/>
    <w:unhideWhenUsed/>
    <w:rsid w:val="000A25C1"/>
    <w:pPr>
      <w:spacing w:after="120"/>
      <w:ind w:left="360"/>
      <w:contextualSpacing/>
    </w:pPr>
    <w:rPr>
      <w:rFonts w:eastAsia="MS Mincho"/>
    </w:rPr>
  </w:style>
  <w:style w:type="paragraph" w:styleId="27">
    <w:name w:val="List Continue 2"/>
    <w:basedOn w:val="a1"/>
    <w:uiPriority w:val="99"/>
    <w:unhideWhenUsed/>
    <w:rsid w:val="000A25C1"/>
    <w:pPr>
      <w:spacing w:after="120"/>
      <w:ind w:left="720"/>
      <w:contextualSpacing/>
    </w:pPr>
    <w:rPr>
      <w:rFonts w:eastAsia="MS Mincho"/>
    </w:rPr>
  </w:style>
  <w:style w:type="paragraph" w:styleId="36">
    <w:name w:val="List Continue 3"/>
    <w:basedOn w:val="a1"/>
    <w:uiPriority w:val="99"/>
    <w:unhideWhenUsed/>
    <w:rsid w:val="000A25C1"/>
    <w:pPr>
      <w:spacing w:after="120"/>
      <w:ind w:left="1080"/>
      <w:contextualSpacing/>
    </w:pPr>
    <w:rPr>
      <w:rFonts w:eastAsia="MS Mincho"/>
    </w:rPr>
  </w:style>
  <w:style w:type="paragraph" w:styleId="af7">
    <w:name w:val="macro"/>
    <w:link w:val="af8"/>
    <w:uiPriority w:val="99"/>
    <w:unhideWhenUsed/>
    <w:rsid w:val="000A25C1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="MS Mincho" w:hAnsi="Courier"/>
      <w:sz w:val="20"/>
      <w:szCs w:val="20"/>
      <w:lang w:val="en-US"/>
    </w:rPr>
  </w:style>
  <w:style w:type="character" w:customStyle="1" w:styleId="af8">
    <w:name w:val="Текст макроса Знак"/>
    <w:basedOn w:val="a2"/>
    <w:link w:val="af7"/>
    <w:uiPriority w:val="99"/>
    <w:rsid w:val="000A25C1"/>
    <w:rPr>
      <w:rFonts w:ascii="Courier" w:eastAsia="MS Mincho" w:hAnsi="Courier"/>
      <w:sz w:val="20"/>
      <w:szCs w:val="20"/>
      <w:lang w:val="en-US"/>
    </w:rPr>
  </w:style>
  <w:style w:type="paragraph" w:customStyle="1" w:styleId="211">
    <w:name w:val="Цитата 21"/>
    <w:basedOn w:val="a1"/>
    <w:next w:val="a1"/>
    <w:uiPriority w:val="29"/>
    <w:qFormat/>
    <w:rsid w:val="000A25C1"/>
    <w:rPr>
      <w:rFonts w:eastAsia="MS Mincho"/>
      <w:i/>
      <w:iCs/>
      <w:color w:val="000000"/>
    </w:rPr>
  </w:style>
  <w:style w:type="character" w:customStyle="1" w:styleId="28">
    <w:name w:val="Цитата 2 Знак"/>
    <w:basedOn w:val="a2"/>
    <w:link w:val="29"/>
    <w:uiPriority w:val="29"/>
    <w:rsid w:val="000A25C1"/>
    <w:rPr>
      <w:i/>
      <w:iCs/>
      <w:color w:val="000000"/>
    </w:rPr>
  </w:style>
  <w:style w:type="paragraph" w:customStyle="1" w:styleId="14">
    <w:name w:val="Название объекта1"/>
    <w:basedOn w:val="a1"/>
    <w:next w:val="a1"/>
    <w:uiPriority w:val="35"/>
    <w:semiHidden/>
    <w:unhideWhenUsed/>
    <w:qFormat/>
    <w:rsid w:val="000A25C1"/>
    <w:pPr>
      <w:spacing w:line="240" w:lineRule="auto"/>
    </w:pPr>
    <w:rPr>
      <w:rFonts w:eastAsia="MS Mincho"/>
      <w:b/>
      <w:bCs/>
      <w:color w:val="4F81BD"/>
      <w:sz w:val="18"/>
      <w:szCs w:val="18"/>
    </w:rPr>
  </w:style>
  <w:style w:type="character" w:styleId="af9">
    <w:name w:val="Emphasis"/>
    <w:basedOn w:val="a2"/>
    <w:uiPriority w:val="20"/>
    <w:qFormat/>
    <w:rsid w:val="000A25C1"/>
    <w:rPr>
      <w:i/>
      <w:iCs/>
    </w:rPr>
  </w:style>
  <w:style w:type="paragraph" w:customStyle="1" w:styleId="15">
    <w:name w:val="Выделенная цитата1"/>
    <w:basedOn w:val="a1"/>
    <w:next w:val="a1"/>
    <w:uiPriority w:val="30"/>
    <w:qFormat/>
    <w:rsid w:val="000A25C1"/>
    <w:pPr>
      <w:pBdr>
        <w:bottom w:val="single" w:sz="4" w:space="4" w:color="4F81BD"/>
      </w:pBdr>
      <w:spacing w:before="200" w:after="280"/>
      <w:ind w:left="936" w:right="936"/>
    </w:pPr>
    <w:rPr>
      <w:rFonts w:eastAsia="MS Mincho"/>
      <w:b/>
      <w:bCs/>
      <w:i/>
      <w:iCs/>
      <w:color w:val="4F81BD"/>
    </w:rPr>
  </w:style>
  <w:style w:type="character" w:customStyle="1" w:styleId="afa">
    <w:name w:val="Выделенная цитата Знак"/>
    <w:basedOn w:val="a2"/>
    <w:link w:val="afb"/>
    <w:uiPriority w:val="30"/>
    <w:rsid w:val="000A25C1"/>
    <w:rPr>
      <w:b/>
      <w:bCs/>
      <w:i/>
      <w:iCs/>
      <w:color w:val="4F81BD"/>
    </w:rPr>
  </w:style>
  <w:style w:type="character" w:customStyle="1" w:styleId="16">
    <w:name w:val="Слабое выделение1"/>
    <w:basedOn w:val="a2"/>
    <w:uiPriority w:val="19"/>
    <w:qFormat/>
    <w:rsid w:val="000A25C1"/>
    <w:rPr>
      <w:i/>
      <w:iCs/>
      <w:color w:val="808080"/>
    </w:rPr>
  </w:style>
  <w:style w:type="character" w:customStyle="1" w:styleId="17">
    <w:name w:val="Сильное выделение1"/>
    <w:basedOn w:val="a2"/>
    <w:uiPriority w:val="21"/>
    <w:qFormat/>
    <w:rsid w:val="000A25C1"/>
    <w:rPr>
      <w:b/>
      <w:bCs/>
      <w:i/>
      <w:iCs/>
      <w:color w:val="4F81BD"/>
    </w:rPr>
  </w:style>
  <w:style w:type="character" w:customStyle="1" w:styleId="18">
    <w:name w:val="Слабая ссылка1"/>
    <w:basedOn w:val="a2"/>
    <w:uiPriority w:val="31"/>
    <w:qFormat/>
    <w:rsid w:val="000A25C1"/>
    <w:rPr>
      <w:smallCaps/>
      <w:color w:val="C0504D"/>
      <w:u w:val="single"/>
    </w:rPr>
  </w:style>
  <w:style w:type="character" w:customStyle="1" w:styleId="19">
    <w:name w:val="Сильная ссылка1"/>
    <w:basedOn w:val="a2"/>
    <w:uiPriority w:val="32"/>
    <w:qFormat/>
    <w:rsid w:val="000A25C1"/>
    <w:rPr>
      <w:b/>
      <w:bCs/>
      <w:smallCaps/>
      <w:color w:val="C0504D"/>
      <w:spacing w:val="5"/>
      <w:u w:val="single"/>
    </w:rPr>
  </w:style>
  <w:style w:type="character" w:styleId="afc">
    <w:name w:val="Book Title"/>
    <w:basedOn w:val="a2"/>
    <w:uiPriority w:val="33"/>
    <w:qFormat/>
    <w:rsid w:val="000A25C1"/>
    <w:rPr>
      <w:b/>
      <w:bCs/>
      <w:smallCaps/>
      <w:spacing w:val="5"/>
    </w:rPr>
  </w:style>
  <w:style w:type="paragraph" w:styleId="afd">
    <w:name w:val="TOC Heading"/>
    <w:basedOn w:val="1"/>
    <w:next w:val="a1"/>
    <w:uiPriority w:val="39"/>
    <w:semiHidden/>
    <w:unhideWhenUsed/>
    <w:qFormat/>
    <w:rsid w:val="000A25C1"/>
    <w:pPr>
      <w:keepNext/>
      <w:keepLines/>
      <w:spacing w:before="480" w:beforeAutospacing="0" w:after="0" w:afterAutospacing="0" w:line="276" w:lineRule="auto"/>
      <w:outlineLvl w:val="9"/>
    </w:pPr>
    <w:rPr>
      <w:rFonts w:ascii="Calibri" w:eastAsia="MS Gothic" w:hAnsi="Calibri"/>
      <w:color w:val="365F91"/>
      <w:kern w:val="0"/>
      <w:sz w:val="28"/>
      <w:szCs w:val="28"/>
      <w:lang w:val="en-US" w:eastAsia="en-US"/>
    </w:rPr>
  </w:style>
  <w:style w:type="table" w:styleId="afe">
    <w:name w:val="Table Grid"/>
    <w:basedOn w:val="a3"/>
    <w:uiPriority w:val="59"/>
    <w:rsid w:val="000A25C1"/>
    <w:pPr>
      <w:spacing w:after="0" w:line="240" w:lineRule="auto"/>
    </w:pPr>
    <w:rPr>
      <w:rFonts w:eastAsia="MS Mincho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ветлая заливка1"/>
    <w:basedOn w:val="a3"/>
    <w:next w:val="aff"/>
    <w:uiPriority w:val="60"/>
    <w:rsid w:val="000A25C1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3"/>
    <w:next w:val="-1"/>
    <w:uiPriority w:val="60"/>
    <w:rsid w:val="000A25C1"/>
    <w:pPr>
      <w:spacing w:after="0" w:line="240" w:lineRule="auto"/>
    </w:pPr>
    <w:rPr>
      <w:rFonts w:eastAsia="MS Mincho"/>
      <w:color w:val="365F91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3"/>
    <w:next w:val="-2"/>
    <w:uiPriority w:val="60"/>
    <w:rsid w:val="000A25C1"/>
    <w:pPr>
      <w:spacing w:after="0" w:line="240" w:lineRule="auto"/>
    </w:pPr>
    <w:rPr>
      <w:rFonts w:eastAsia="MS Mincho"/>
      <w:color w:val="943634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3"/>
    <w:next w:val="-3"/>
    <w:uiPriority w:val="60"/>
    <w:rsid w:val="000A25C1"/>
    <w:pPr>
      <w:spacing w:after="0" w:line="240" w:lineRule="auto"/>
    </w:pPr>
    <w:rPr>
      <w:rFonts w:eastAsia="MS Mincho"/>
      <w:color w:val="76923C"/>
      <w:lang w:val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1">
    <w:name w:val="Светлая заливка - Акцент 41"/>
    <w:basedOn w:val="a3"/>
    <w:next w:val="-4"/>
    <w:uiPriority w:val="60"/>
    <w:rsid w:val="000A25C1"/>
    <w:pPr>
      <w:spacing w:after="0" w:line="240" w:lineRule="auto"/>
    </w:pPr>
    <w:rPr>
      <w:rFonts w:eastAsia="MS Mincho"/>
      <w:color w:val="5F497A"/>
      <w:lang w:val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1">
    <w:name w:val="Светлая заливка - Акцент 51"/>
    <w:basedOn w:val="a3"/>
    <w:next w:val="-5"/>
    <w:uiPriority w:val="60"/>
    <w:rsid w:val="000A25C1"/>
    <w:pPr>
      <w:spacing w:after="0" w:line="240" w:lineRule="auto"/>
    </w:pPr>
    <w:rPr>
      <w:rFonts w:eastAsia="MS Mincho"/>
      <w:color w:val="31849B"/>
      <w:lang w:val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1">
    <w:name w:val="Светлая заливка - Акцент 61"/>
    <w:basedOn w:val="a3"/>
    <w:next w:val="-6"/>
    <w:uiPriority w:val="60"/>
    <w:rsid w:val="000A25C1"/>
    <w:pPr>
      <w:spacing w:after="0" w:line="240" w:lineRule="auto"/>
    </w:pPr>
    <w:rPr>
      <w:rFonts w:eastAsia="MS Mincho"/>
      <w:color w:val="E36C0A"/>
      <w:lang w:val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b">
    <w:name w:val="Светлый список1"/>
    <w:basedOn w:val="a3"/>
    <w:next w:val="aff0"/>
    <w:uiPriority w:val="61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0">
    <w:name w:val="Светлый список - Акцент 11"/>
    <w:basedOn w:val="a3"/>
    <w:next w:val="-10"/>
    <w:uiPriority w:val="61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10">
    <w:name w:val="Светлый список - Акцент 21"/>
    <w:basedOn w:val="a3"/>
    <w:next w:val="-20"/>
    <w:uiPriority w:val="61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10">
    <w:name w:val="Светлый список - Акцент 31"/>
    <w:basedOn w:val="a3"/>
    <w:next w:val="-30"/>
    <w:uiPriority w:val="61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10">
    <w:name w:val="Светлый список - Акцент 41"/>
    <w:basedOn w:val="a3"/>
    <w:next w:val="-40"/>
    <w:uiPriority w:val="61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10">
    <w:name w:val="Светлый список - Акцент 51"/>
    <w:basedOn w:val="a3"/>
    <w:next w:val="-50"/>
    <w:uiPriority w:val="61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10">
    <w:name w:val="Светлый список - Акцент 61"/>
    <w:basedOn w:val="a3"/>
    <w:next w:val="-60"/>
    <w:uiPriority w:val="61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1c">
    <w:name w:val="Светлая сетка1"/>
    <w:basedOn w:val="a3"/>
    <w:next w:val="aff1"/>
    <w:uiPriority w:val="62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1">
    <w:name w:val="Светлая сетка - Акцент 11"/>
    <w:basedOn w:val="a3"/>
    <w:next w:val="-12"/>
    <w:uiPriority w:val="62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11">
    <w:name w:val="Светлая сетка - Акцент 21"/>
    <w:basedOn w:val="a3"/>
    <w:next w:val="-22"/>
    <w:uiPriority w:val="62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11">
    <w:name w:val="Светлая сетка - Акцент 31"/>
    <w:basedOn w:val="a3"/>
    <w:next w:val="-32"/>
    <w:uiPriority w:val="62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11">
    <w:name w:val="Светлая сетка - Акцент 41"/>
    <w:basedOn w:val="a3"/>
    <w:next w:val="-42"/>
    <w:uiPriority w:val="62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11">
    <w:name w:val="Светлая сетка - Акцент 51"/>
    <w:basedOn w:val="a3"/>
    <w:next w:val="-52"/>
    <w:uiPriority w:val="62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11">
    <w:name w:val="Светлая сетка - Акцент 61"/>
    <w:basedOn w:val="a3"/>
    <w:next w:val="-62"/>
    <w:uiPriority w:val="62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10">
    <w:name w:val="Средняя заливка 11"/>
    <w:basedOn w:val="a3"/>
    <w:next w:val="1d"/>
    <w:uiPriority w:val="63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next w:val="1-1"/>
    <w:uiPriority w:val="63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">
    <w:name w:val="Средняя заливка 1 - Акцент 21"/>
    <w:basedOn w:val="a3"/>
    <w:next w:val="1-2"/>
    <w:uiPriority w:val="63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">
    <w:name w:val="Средняя заливка 1 - Акцент 31"/>
    <w:basedOn w:val="a3"/>
    <w:next w:val="1-3"/>
    <w:uiPriority w:val="63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">
    <w:name w:val="Средняя заливка 1 - Акцент 41"/>
    <w:basedOn w:val="a3"/>
    <w:next w:val="1-4"/>
    <w:uiPriority w:val="63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">
    <w:name w:val="Средняя заливка 1 - Акцент 51"/>
    <w:basedOn w:val="a3"/>
    <w:next w:val="1-5"/>
    <w:uiPriority w:val="63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">
    <w:name w:val="Средняя заливка 1 - Акцент 61"/>
    <w:basedOn w:val="a3"/>
    <w:next w:val="1-6"/>
    <w:uiPriority w:val="63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2">
    <w:name w:val="Средняя заливка 21"/>
    <w:basedOn w:val="a3"/>
    <w:next w:val="2a"/>
    <w:uiPriority w:val="64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next w:val="2-1"/>
    <w:uiPriority w:val="64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3"/>
    <w:next w:val="2-2"/>
    <w:uiPriority w:val="64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3"/>
    <w:next w:val="2-3"/>
    <w:uiPriority w:val="64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3"/>
    <w:next w:val="2-4"/>
    <w:uiPriority w:val="64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3"/>
    <w:next w:val="2-5"/>
    <w:uiPriority w:val="64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3"/>
    <w:next w:val="2-6"/>
    <w:uiPriority w:val="64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">
    <w:name w:val="Средний список 11"/>
    <w:basedOn w:val="a3"/>
    <w:next w:val="1e"/>
    <w:uiPriority w:val="65"/>
    <w:rsid w:val="000A25C1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3"/>
    <w:next w:val="1-10"/>
    <w:uiPriority w:val="65"/>
    <w:rsid w:val="000A25C1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10">
    <w:name w:val="Средний список 1 - Акцент 21"/>
    <w:basedOn w:val="a3"/>
    <w:next w:val="1-20"/>
    <w:uiPriority w:val="65"/>
    <w:rsid w:val="000A25C1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10">
    <w:name w:val="Средний список 1 - Акцент 31"/>
    <w:basedOn w:val="a3"/>
    <w:next w:val="1-30"/>
    <w:uiPriority w:val="65"/>
    <w:rsid w:val="000A25C1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10">
    <w:name w:val="Средний список 1 - Акцент 41"/>
    <w:basedOn w:val="a3"/>
    <w:next w:val="1-40"/>
    <w:uiPriority w:val="65"/>
    <w:rsid w:val="000A25C1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10">
    <w:name w:val="Средний список 1 - Акцент 51"/>
    <w:basedOn w:val="a3"/>
    <w:next w:val="1-50"/>
    <w:uiPriority w:val="65"/>
    <w:rsid w:val="000A25C1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10">
    <w:name w:val="Средний список 1 - Акцент 61"/>
    <w:basedOn w:val="a3"/>
    <w:next w:val="1-60"/>
    <w:uiPriority w:val="65"/>
    <w:rsid w:val="000A25C1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13">
    <w:name w:val="Средний список 21"/>
    <w:basedOn w:val="a3"/>
    <w:next w:val="2b"/>
    <w:uiPriority w:val="66"/>
    <w:rsid w:val="000A25C1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3"/>
    <w:next w:val="2-10"/>
    <w:uiPriority w:val="66"/>
    <w:rsid w:val="000A25C1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3"/>
    <w:next w:val="2-20"/>
    <w:uiPriority w:val="66"/>
    <w:rsid w:val="000A25C1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3"/>
    <w:next w:val="2-30"/>
    <w:uiPriority w:val="66"/>
    <w:rsid w:val="000A25C1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3"/>
    <w:next w:val="2-40"/>
    <w:uiPriority w:val="66"/>
    <w:rsid w:val="000A25C1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3"/>
    <w:next w:val="2-50"/>
    <w:uiPriority w:val="66"/>
    <w:rsid w:val="000A25C1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3"/>
    <w:next w:val="2-60"/>
    <w:uiPriority w:val="66"/>
    <w:rsid w:val="000A25C1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2">
    <w:name w:val="Средняя сетка 11"/>
    <w:basedOn w:val="a3"/>
    <w:next w:val="1f"/>
    <w:uiPriority w:val="67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3"/>
    <w:next w:val="1-12"/>
    <w:uiPriority w:val="67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11">
    <w:name w:val="Средняя сетка 1 - Акцент 21"/>
    <w:basedOn w:val="a3"/>
    <w:next w:val="1-22"/>
    <w:uiPriority w:val="67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11">
    <w:name w:val="Средняя сетка 1 - Акцент 31"/>
    <w:basedOn w:val="a3"/>
    <w:next w:val="1-32"/>
    <w:uiPriority w:val="67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11">
    <w:name w:val="Средняя сетка 1 - Акцент 41"/>
    <w:basedOn w:val="a3"/>
    <w:next w:val="1-42"/>
    <w:uiPriority w:val="67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11">
    <w:name w:val="Средняя сетка 1 - Акцент 51"/>
    <w:basedOn w:val="a3"/>
    <w:next w:val="1-52"/>
    <w:uiPriority w:val="67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11">
    <w:name w:val="Средняя сетка 1 - Акцент 61"/>
    <w:basedOn w:val="a3"/>
    <w:next w:val="1-62"/>
    <w:uiPriority w:val="67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14">
    <w:name w:val="Средняя сетка 21"/>
    <w:basedOn w:val="a3"/>
    <w:next w:val="2c"/>
    <w:uiPriority w:val="68"/>
    <w:rsid w:val="000A25C1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3"/>
    <w:next w:val="2-12"/>
    <w:uiPriority w:val="68"/>
    <w:rsid w:val="000A25C1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3"/>
    <w:next w:val="2-22"/>
    <w:uiPriority w:val="68"/>
    <w:rsid w:val="000A25C1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3"/>
    <w:next w:val="2-32"/>
    <w:uiPriority w:val="68"/>
    <w:rsid w:val="000A25C1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3"/>
    <w:next w:val="2-42"/>
    <w:uiPriority w:val="68"/>
    <w:rsid w:val="000A25C1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3"/>
    <w:next w:val="2-52"/>
    <w:uiPriority w:val="68"/>
    <w:rsid w:val="000A25C1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3"/>
    <w:next w:val="2-62"/>
    <w:uiPriority w:val="68"/>
    <w:rsid w:val="000A25C1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11">
    <w:name w:val="Средняя сетка 31"/>
    <w:basedOn w:val="a3"/>
    <w:next w:val="37"/>
    <w:uiPriority w:val="69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3"/>
    <w:next w:val="3-1"/>
    <w:uiPriority w:val="69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1">
    <w:name w:val="Средняя сетка 3 - Акцент 21"/>
    <w:basedOn w:val="a3"/>
    <w:next w:val="3-2"/>
    <w:uiPriority w:val="69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1">
    <w:name w:val="Средняя сетка 3 - Акцент 31"/>
    <w:basedOn w:val="a3"/>
    <w:next w:val="3-3"/>
    <w:uiPriority w:val="69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1">
    <w:name w:val="Средняя сетка 3 - Акцент 41"/>
    <w:basedOn w:val="a3"/>
    <w:next w:val="3-4"/>
    <w:uiPriority w:val="69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1">
    <w:name w:val="Средняя сетка 3 - Акцент 51"/>
    <w:basedOn w:val="a3"/>
    <w:next w:val="3-5"/>
    <w:uiPriority w:val="69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1">
    <w:name w:val="Средняя сетка 3 - Акцент 61"/>
    <w:basedOn w:val="a3"/>
    <w:next w:val="3-6"/>
    <w:uiPriority w:val="69"/>
    <w:rsid w:val="000A25C1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1f0">
    <w:name w:val="Темный список1"/>
    <w:basedOn w:val="a3"/>
    <w:next w:val="aff2"/>
    <w:uiPriority w:val="70"/>
    <w:rsid w:val="000A25C1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2">
    <w:name w:val="Темный список - Акцент 11"/>
    <w:basedOn w:val="a3"/>
    <w:next w:val="-13"/>
    <w:uiPriority w:val="70"/>
    <w:rsid w:val="000A25C1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12">
    <w:name w:val="Темный список - Акцент 21"/>
    <w:basedOn w:val="a3"/>
    <w:next w:val="-23"/>
    <w:uiPriority w:val="70"/>
    <w:rsid w:val="000A25C1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12">
    <w:name w:val="Темный список - Акцент 31"/>
    <w:basedOn w:val="a3"/>
    <w:next w:val="-33"/>
    <w:uiPriority w:val="70"/>
    <w:rsid w:val="000A25C1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12">
    <w:name w:val="Темный список - Акцент 41"/>
    <w:basedOn w:val="a3"/>
    <w:next w:val="-43"/>
    <w:uiPriority w:val="70"/>
    <w:rsid w:val="000A25C1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12">
    <w:name w:val="Темный список - Акцент 51"/>
    <w:basedOn w:val="a3"/>
    <w:next w:val="-53"/>
    <w:uiPriority w:val="70"/>
    <w:rsid w:val="000A25C1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12">
    <w:name w:val="Темный список - Акцент 61"/>
    <w:basedOn w:val="a3"/>
    <w:next w:val="-63"/>
    <w:uiPriority w:val="70"/>
    <w:rsid w:val="000A25C1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1f1">
    <w:name w:val="Цветная заливка1"/>
    <w:basedOn w:val="a3"/>
    <w:next w:val="aff3"/>
    <w:uiPriority w:val="71"/>
    <w:rsid w:val="000A25C1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3">
    <w:name w:val="Цветная заливка - Акцент 11"/>
    <w:basedOn w:val="a3"/>
    <w:next w:val="-14"/>
    <w:uiPriority w:val="71"/>
    <w:rsid w:val="000A25C1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3">
    <w:name w:val="Цветная заливка - Акцент 21"/>
    <w:basedOn w:val="a3"/>
    <w:next w:val="-24"/>
    <w:uiPriority w:val="71"/>
    <w:rsid w:val="000A25C1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3">
    <w:name w:val="Цветная заливка - Акцент 31"/>
    <w:basedOn w:val="a3"/>
    <w:next w:val="-34"/>
    <w:uiPriority w:val="71"/>
    <w:rsid w:val="000A25C1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3">
    <w:name w:val="Цветная заливка - Акцент 41"/>
    <w:basedOn w:val="a3"/>
    <w:next w:val="-44"/>
    <w:uiPriority w:val="71"/>
    <w:rsid w:val="000A25C1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3">
    <w:name w:val="Цветная заливка - Акцент 51"/>
    <w:basedOn w:val="a3"/>
    <w:next w:val="-54"/>
    <w:uiPriority w:val="71"/>
    <w:rsid w:val="000A25C1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3">
    <w:name w:val="Цветная заливка - Акцент 61"/>
    <w:basedOn w:val="a3"/>
    <w:next w:val="-64"/>
    <w:uiPriority w:val="71"/>
    <w:rsid w:val="000A25C1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2">
    <w:name w:val="Цветной список1"/>
    <w:basedOn w:val="a3"/>
    <w:next w:val="aff4"/>
    <w:uiPriority w:val="72"/>
    <w:rsid w:val="000A25C1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4">
    <w:name w:val="Цветной список - Акцент 11"/>
    <w:basedOn w:val="a3"/>
    <w:next w:val="-15"/>
    <w:uiPriority w:val="72"/>
    <w:rsid w:val="000A25C1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14">
    <w:name w:val="Цветной список - Акцент 21"/>
    <w:basedOn w:val="a3"/>
    <w:next w:val="-25"/>
    <w:uiPriority w:val="72"/>
    <w:rsid w:val="000A25C1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14">
    <w:name w:val="Цветной список - Акцент 31"/>
    <w:basedOn w:val="a3"/>
    <w:next w:val="-35"/>
    <w:uiPriority w:val="72"/>
    <w:rsid w:val="000A25C1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14">
    <w:name w:val="Цветной список - Акцент 41"/>
    <w:basedOn w:val="a3"/>
    <w:next w:val="-45"/>
    <w:uiPriority w:val="72"/>
    <w:rsid w:val="000A25C1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14">
    <w:name w:val="Цветной список - Акцент 51"/>
    <w:basedOn w:val="a3"/>
    <w:next w:val="-55"/>
    <w:uiPriority w:val="72"/>
    <w:rsid w:val="000A25C1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14">
    <w:name w:val="Цветной список - Акцент 61"/>
    <w:basedOn w:val="a3"/>
    <w:next w:val="-65"/>
    <w:uiPriority w:val="72"/>
    <w:rsid w:val="000A25C1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1f3">
    <w:name w:val="Цветная сетка1"/>
    <w:basedOn w:val="a3"/>
    <w:next w:val="aff5"/>
    <w:uiPriority w:val="73"/>
    <w:rsid w:val="000A25C1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5">
    <w:name w:val="Цветная сетка - Акцент 11"/>
    <w:basedOn w:val="a3"/>
    <w:next w:val="-16"/>
    <w:uiPriority w:val="73"/>
    <w:rsid w:val="000A25C1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5">
    <w:name w:val="Цветная сетка - Акцент 21"/>
    <w:basedOn w:val="a3"/>
    <w:next w:val="-26"/>
    <w:uiPriority w:val="73"/>
    <w:rsid w:val="000A25C1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5">
    <w:name w:val="Цветная сетка - Акцент 31"/>
    <w:basedOn w:val="a3"/>
    <w:next w:val="-36"/>
    <w:uiPriority w:val="73"/>
    <w:rsid w:val="000A25C1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5">
    <w:name w:val="Цветная сетка - Акцент 41"/>
    <w:basedOn w:val="a3"/>
    <w:next w:val="-46"/>
    <w:uiPriority w:val="73"/>
    <w:rsid w:val="000A25C1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5">
    <w:name w:val="Цветная сетка - Акцент 51"/>
    <w:basedOn w:val="a3"/>
    <w:next w:val="-56"/>
    <w:uiPriority w:val="73"/>
    <w:rsid w:val="000A25C1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5">
    <w:name w:val="Цветная сетка - Акцент 61"/>
    <w:basedOn w:val="a3"/>
    <w:next w:val="-66"/>
    <w:uiPriority w:val="73"/>
    <w:rsid w:val="000A25C1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1f4">
    <w:name w:val="Гиперссылка1"/>
    <w:basedOn w:val="a2"/>
    <w:uiPriority w:val="99"/>
    <w:unhideWhenUsed/>
    <w:rsid w:val="000A25C1"/>
    <w:rPr>
      <w:color w:val="0000FF"/>
      <w:u w:val="single"/>
    </w:rPr>
  </w:style>
  <w:style w:type="character" w:customStyle="1" w:styleId="1f5">
    <w:name w:val="Просмотренная гиперссылка1"/>
    <w:basedOn w:val="a2"/>
    <w:uiPriority w:val="99"/>
    <w:semiHidden/>
    <w:unhideWhenUsed/>
    <w:rsid w:val="000A25C1"/>
    <w:rPr>
      <w:color w:val="800080"/>
      <w:u w:val="single"/>
    </w:rPr>
  </w:style>
  <w:style w:type="character" w:customStyle="1" w:styleId="312">
    <w:name w:val="Заголовок 3 Знак1"/>
    <w:basedOn w:val="a2"/>
    <w:uiPriority w:val="9"/>
    <w:semiHidden/>
    <w:rsid w:val="000A25C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4">
    <w:name w:val="Subtitle"/>
    <w:basedOn w:val="a1"/>
    <w:next w:val="a1"/>
    <w:link w:val="af3"/>
    <w:uiPriority w:val="11"/>
    <w:qFormat/>
    <w:rsid w:val="000A25C1"/>
    <w:pPr>
      <w:numPr>
        <w:ilvl w:val="1"/>
      </w:numPr>
      <w:spacing w:after="160" w:line="259" w:lineRule="auto"/>
    </w:pPr>
    <w:rPr>
      <w:rFonts w:ascii="Calibri" w:eastAsia="MS Gothic" w:hAnsi="Calibri" w:cs="Times New Roman"/>
      <w:i/>
      <w:iCs/>
      <w:color w:val="4F81BD"/>
      <w:spacing w:val="15"/>
      <w:sz w:val="24"/>
      <w:szCs w:val="24"/>
      <w:lang w:val="ru-RU"/>
    </w:rPr>
  </w:style>
  <w:style w:type="character" w:customStyle="1" w:styleId="1f6">
    <w:name w:val="Подзаголовок Знак1"/>
    <w:basedOn w:val="a2"/>
    <w:uiPriority w:val="11"/>
    <w:rsid w:val="000A25C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29">
    <w:name w:val="Quote"/>
    <w:basedOn w:val="a1"/>
    <w:next w:val="a1"/>
    <w:link w:val="28"/>
    <w:uiPriority w:val="29"/>
    <w:qFormat/>
    <w:rsid w:val="000A25C1"/>
    <w:pPr>
      <w:spacing w:before="200" w:after="160" w:line="259" w:lineRule="auto"/>
      <w:ind w:left="864" w:right="864"/>
      <w:jc w:val="center"/>
    </w:pPr>
    <w:rPr>
      <w:i/>
      <w:iCs/>
      <w:color w:val="000000"/>
      <w:lang w:val="ru-RU"/>
    </w:rPr>
  </w:style>
  <w:style w:type="character" w:customStyle="1" w:styleId="215">
    <w:name w:val="Цитата 2 Знак1"/>
    <w:basedOn w:val="a2"/>
    <w:uiPriority w:val="29"/>
    <w:rsid w:val="000A25C1"/>
    <w:rPr>
      <w:i/>
      <w:iCs/>
      <w:color w:val="000000" w:themeColor="text1"/>
      <w:lang w:val="en-US"/>
    </w:rPr>
  </w:style>
  <w:style w:type="character" w:customStyle="1" w:styleId="410">
    <w:name w:val="Заголовок 4 Знак1"/>
    <w:basedOn w:val="a2"/>
    <w:uiPriority w:val="9"/>
    <w:semiHidden/>
    <w:rsid w:val="000A25C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10">
    <w:name w:val="Заголовок 5 Знак1"/>
    <w:basedOn w:val="a2"/>
    <w:uiPriority w:val="9"/>
    <w:semiHidden/>
    <w:rsid w:val="000A25C1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10">
    <w:name w:val="Заголовок 6 Знак1"/>
    <w:basedOn w:val="a2"/>
    <w:uiPriority w:val="9"/>
    <w:semiHidden/>
    <w:rsid w:val="000A25C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10">
    <w:name w:val="Заголовок 7 Знак1"/>
    <w:basedOn w:val="a2"/>
    <w:uiPriority w:val="9"/>
    <w:semiHidden/>
    <w:rsid w:val="000A25C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10">
    <w:name w:val="Заголовок 8 Знак1"/>
    <w:basedOn w:val="a2"/>
    <w:uiPriority w:val="9"/>
    <w:semiHidden/>
    <w:rsid w:val="000A25C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2"/>
    <w:uiPriority w:val="9"/>
    <w:semiHidden/>
    <w:rsid w:val="000A25C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b">
    <w:name w:val="Intense Quote"/>
    <w:basedOn w:val="a1"/>
    <w:next w:val="a1"/>
    <w:link w:val="afa"/>
    <w:uiPriority w:val="30"/>
    <w:qFormat/>
    <w:rsid w:val="000A25C1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 w:line="259" w:lineRule="auto"/>
      <w:ind w:left="864" w:right="864"/>
      <w:jc w:val="center"/>
    </w:pPr>
    <w:rPr>
      <w:b/>
      <w:bCs/>
      <w:i/>
      <w:iCs/>
      <w:color w:val="4F81BD"/>
      <w:lang w:val="ru-RU"/>
    </w:rPr>
  </w:style>
  <w:style w:type="character" w:customStyle="1" w:styleId="1f7">
    <w:name w:val="Выделенная цитата Знак1"/>
    <w:basedOn w:val="a2"/>
    <w:uiPriority w:val="30"/>
    <w:rsid w:val="000A25C1"/>
    <w:rPr>
      <w:b/>
      <w:bCs/>
      <w:i/>
      <w:iCs/>
      <w:color w:val="4F81BD" w:themeColor="accent1"/>
      <w:lang w:val="en-US"/>
    </w:rPr>
  </w:style>
  <w:style w:type="character" w:styleId="aff6">
    <w:name w:val="Subtle Emphasis"/>
    <w:basedOn w:val="a2"/>
    <w:uiPriority w:val="19"/>
    <w:qFormat/>
    <w:rsid w:val="000A25C1"/>
    <w:rPr>
      <w:i/>
      <w:iCs/>
      <w:color w:val="404040" w:themeColor="text1" w:themeTint="BF"/>
    </w:rPr>
  </w:style>
  <w:style w:type="character" w:styleId="aff7">
    <w:name w:val="Intense Emphasis"/>
    <w:basedOn w:val="a2"/>
    <w:uiPriority w:val="21"/>
    <w:qFormat/>
    <w:rsid w:val="000A25C1"/>
    <w:rPr>
      <w:i/>
      <w:iCs/>
      <w:color w:val="4F81BD" w:themeColor="accent1"/>
    </w:rPr>
  </w:style>
  <w:style w:type="character" w:styleId="aff8">
    <w:name w:val="Subtle Reference"/>
    <w:basedOn w:val="a2"/>
    <w:uiPriority w:val="31"/>
    <w:qFormat/>
    <w:rsid w:val="000A25C1"/>
    <w:rPr>
      <w:smallCaps/>
      <w:color w:val="5A5A5A" w:themeColor="text1" w:themeTint="A5"/>
    </w:rPr>
  </w:style>
  <w:style w:type="character" w:styleId="aff9">
    <w:name w:val="Intense Reference"/>
    <w:basedOn w:val="a2"/>
    <w:uiPriority w:val="32"/>
    <w:qFormat/>
    <w:rsid w:val="000A25C1"/>
    <w:rPr>
      <w:b/>
      <w:bCs/>
      <w:smallCaps/>
      <w:color w:val="4F81BD" w:themeColor="accent1"/>
      <w:spacing w:val="5"/>
    </w:rPr>
  </w:style>
  <w:style w:type="table" w:styleId="aff">
    <w:name w:val="Light Shading"/>
    <w:basedOn w:val="a3"/>
    <w:uiPriority w:val="60"/>
    <w:unhideWhenUsed/>
    <w:rsid w:val="000A25C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unhideWhenUsed/>
    <w:rsid w:val="000A25C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unhideWhenUsed/>
    <w:rsid w:val="000A25C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unhideWhenUsed/>
    <w:rsid w:val="000A25C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unhideWhenUsed/>
    <w:rsid w:val="000A25C1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unhideWhenUsed/>
    <w:rsid w:val="000A25C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unhideWhenUsed/>
    <w:rsid w:val="000A25C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0">
    <w:name w:val="Light List"/>
    <w:basedOn w:val="a3"/>
    <w:uiPriority w:val="61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1">
    <w:name w:val="Light Grid"/>
    <w:basedOn w:val="a3"/>
    <w:uiPriority w:val="62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2">
    <w:name w:val="Light Grid Accent 1"/>
    <w:basedOn w:val="a3"/>
    <w:uiPriority w:val="62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2">
    <w:name w:val="Light Grid Accent 2"/>
    <w:basedOn w:val="a3"/>
    <w:uiPriority w:val="62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2">
    <w:name w:val="Light Grid Accent 3"/>
    <w:basedOn w:val="a3"/>
    <w:uiPriority w:val="62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2">
    <w:name w:val="Light Grid Accent 4"/>
    <w:basedOn w:val="a3"/>
    <w:uiPriority w:val="62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2">
    <w:name w:val="Light Grid Accent 5"/>
    <w:basedOn w:val="a3"/>
    <w:uiPriority w:val="62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2">
    <w:name w:val="Light Grid Accent 6"/>
    <w:basedOn w:val="a3"/>
    <w:uiPriority w:val="62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d">
    <w:name w:val="Medium Shading 1"/>
    <w:basedOn w:val="a3"/>
    <w:uiPriority w:val="63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a">
    <w:name w:val="Medium Shading 2"/>
    <w:basedOn w:val="a3"/>
    <w:uiPriority w:val="64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e">
    <w:name w:val="Medium List 1"/>
    <w:basedOn w:val="a3"/>
    <w:uiPriority w:val="65"/>
    <w:unhideWhenUsed/>
    <w:rsid w:val="000A25C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unhideWhenUsed/>
    <w:rsid w:val="000A25C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unhideWhenUsed/>
    <w:rsid w:val="000A25C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unhideWhenUsed/>
    <w:rsid w:val="000A25C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unhideWhenUsed/>
    <w:rsid w:val="000A25C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unhideWhenUsed/>
    <w:rsid w:val="000A25C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unhideWhenUsed/>
    <w:rsid w:val="000A25C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b">
    <w:name w:val="Medium List 2"/>
    <w:basedOn w:val="a3"/>
    <w:uiPriority w:val="66"/>
    <w:unhideWhenUsed/>
    <w:rsid w:val="000A25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unhideWhenUsed/>
    <w:rsid w:val="000A25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unhideWhenUsed/>
    <w:rsid w:val="000A25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unhideWhenUsed/>
    <w:rsid w:val="000A25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unhideWhenUsed/>
    <w:rsid w:val="000A25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unhideWhenUsed/>
    <w:rsid w:val="000A25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unhideWhenUsed/>
    <w:rsid w:val="000A25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">
    <w:name w:val="Medium Grid 1"/>
    <w:basedOn w:val="a3"/>
    <w:uiPriority w:val="67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2">
    <w:name w:val="Medium Grid 1 Accent 1"/>
    <w:basedOn w:val="a3"/>
    <w:uiPriority w:val="67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2">
    <w:name w:val="Medium Grid 1 Accent 2"/>
    <w:basedOn w:val="a3"/>
    <w:uiPriority w:val="67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2">
    <w:name w:val="Medium Grid 1 Accent 3"/>
    <w:basedOn w:val="a3"/>
    <w:uiPriority w:val="67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2">
    <w:name w:val="Medium Grid 1 Accent 4"/>
    <w:basedOn w:val="a3"/>
    <w:uiPriority w:val="67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2">
    <w:name w:val="Medium Grid 1 Accent 5"/>
    <w:basedOn w:val="a3"/>
    <w:uiPriority w:val="67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2">
    <w:name w:val="Medium Grid 1 Accent 6"/>
    <w:basedOn w:val="a3"/>
    <w:uiPriority w:val="67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c">
    <w:name w:val="Medium Grid 2"/>
    <w:basedOn w:val="a3"/>
    <w:uiPriority w:val="68"/>
    <w:unhideWhenUsed/>
    <w:rsid w:val="000A25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2">
    <w:name w:val="Medium Grid 2 Accent 1"/>
    <w:basedOn w:val="a3"/>
    <w:uiPriority w:val="68"/>
    <w:unhideWhenUsed/>
    <w:rsid w:val="000A25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2">
    <w:name w:val="Medium Grid 2 Accent 2"/>
    <w:basedOn w:val="a3"/>
    <w:uiPriority w:val="68"/>
    <w:unhideWhenUsed/>
    <w:rsid w:val="000A25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2">
    <w:name w:val="Medium Grid 2 Accent 3"/>
    <w:basedOn w:val="a3"/>
    <w:uiPriority w:val="68"/>
    <w:unhideWhenUsed/>
    <w:rsid w:val="000A25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2">
    <w:name w:val="Medium Grid 2 Accent 4"/>
    <w:basedOn w:val="a3"/>
    <w:uiPriority w:val="68"/>
    <w:unhideWhenUsed/>
    <w:rsid w:val="000A25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2">
    <w:name w:val="Medium Grid 2 Accent 5"/>
    <w:basedOn w:val="a3"/>
    <w:uiPriority w:val="68"/>
    <w:unhideWhenUsed/>
    <w:rsid w:val="000A25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2">
    <w:name w:val="Medium Grid 2 Accent 6"/>
    <w:basedOn w:val="a3"/>
    <w:uiPriority w:val="68"/>
    <w:unhideWhenUsed/>
    <w:rsid w:val="000A25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unhideWhenUsed/>
    <w:rsid w:val="000A25C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2">
    <w:name w:val="Dark List"/>
    <w:basedOn w:val="a3"/>
    <w:uiPriority w:val="70"/>
    <w:unhideWhenUsed/>
    <w:rsid w:val="000A25C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3">
    <w:name w:val="Dark List Accent 1"/>
    <w:basedOn w:val="a3"/>
    <w:uiPriority w:val="70"/>
    <w:unhideWhenUsed/>
    <w:rsid w:val="000A25C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3">
    <w:name w:val="Dark List Accent 2"/>
    <w:basedOn w:val="a3"/>
    <w:uiPriority w:val="70"/>
    <w:unhideWhenUsed/>
    <w:rsid w:val="000A25C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3">
    <w:name w:val="Dark List Accent 3"/>
    <w:basedOn w:val="a3"/>
    <w:uiPriority w:val="70"/>
    <w:unhideWhenUsed/>
    <w:rsid w:val="000A25C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3"/>
    <w:uiPriority w:val="70"/>
    <w:unhideWhenUsed/>
    <w:rsid w:val="000A25C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3"/>
    <w:uiPriority w:val="70"/>
    <w:unhideWhenUsed/>
    <w:rsid w:val="000A25C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3"/>
    <w:uiPriority w:val="70"/>
    <w:unhideWhenUsed/>
    <w:rsid w:val="000A25C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3">
    <w:name w:val="Colorful Shading"/>
    <w:basedOn w:val="a3"/>
    <w:uiPriority w:val="71"/>
    <w:unhideWhenUsed/>
    <w:rsid w:val="000A25C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Shading Accent 1"/>
    <w:basedOn w:val="a3"/>
    <w:uiPriority w:val="71"/>
    <w:unhideWhenUsed/>
    <w:rsid w:val="000A25C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4">
    <w:name w:val="Colorful Shading Accent 2"/>
    <w:basedOn w:val="a3"/>
    <w:uiPriority w:val="71"/>
    <w:unhideWhenUsed/>
    <w:rsid w:val="000A25C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4">
    <w:name w:val="Colorful Shading Accent 3"/>
    <w:basedOn w:val="a3"/>
    <w:uiPriority w:val="71"/>
    <w:unhideWhenUsed/>
    <w:rsid w:val="000A25C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3"/>
    <w:uiPriority w:val="71"/>
    <w:unhideWhenUsed/>
    <w:rsid w:val="000A25C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3"/>
    <w:uiPriority w:val="71"/>
    <w:unhideWhenUsed/>
    <w:rsid w:val="000A25C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3"/>
    <w:uiPriority w:val="71"/>
    <w:unhideWhenUsed/>
    <w:rsid w:val="000A25C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4">
    <w:name w:val="Colorful List"/>
    <w:basedOn w:val="a3"/>
    <w:uiPriority w:val="72"/>
    <w:unhideWhenUsed/>
    <w:rsid w:val="000A25C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3"/>
    <w:uiPriority w:val="72"/>
    <w:unhideWhenUsed/>
    <w:rsid w:val="000A25C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5">
    <w:name w:val="Colorful List Accent 2"/>
    <w:basedOn w:val="a3"/>
    <w:uiPriority w:val="72"/>
    <w:unhideWhenUsed/>
    <w:rsid w:val="000A25C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5">
    <w:name w:val="Colorful List Accent 3"/>
    <w:basedOn w:val="a3"/>
    <w:uiPriority w:val="72"/>
    <w:unhideWhenUsed/>
    <w:rsid w:val="000A25C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5">
    <w:name w:val="Colorful List Accent 4"/>
    <w:basedOn w:val="a3"/>
    <w:uiPriority w:val="72"/>
    <w:unhideWhenUsed/>
    <w:rsid w:val="000A25C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5">
    <w:name w:val="Colorful List Accent 5"/>
    <w:basedOn w:val="a3"/>
    <w:uiPriority w:val="72"/>
    <w:unhideWhenUsed/>
    <w:rsid w:val="000A25C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5">
    <w:name w:val="Colorful List Accent 6"/>
    <w:basedOn w:val="a3"/>
    <w:uiPriority w:val="72"/>
    <w:unhideWhenUsed/>
    <w:rsid w:val="000A25C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5">
    <w:name w:val="Colorful Grid"/>
    <w:basedOn w:val="a3"/>
    <w:uiPriority w:val="73"/>
    <w:unhideWhenUsed/>
    <w:rsid w:val="000A25C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3"/>
    <w:uiPriority w:val="73"/>
    <w:unhideWhenUsed/>
    <w:rsid w:val="000A25C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3"/>
    <w:uiPriority w:val="73"/>
    <w:unhideWhenUsed/>
    <w:rsid w:val="000A25C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3"/>
    <w:uiPriority w:val="73"/>
    <w:unhideWhenUsed/>
    <w:rsid w:val="000A25C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6">
    <w:name w:val="Colorful Grid Accent 4"/>
    <w:basedOn w:val="a3"/>
    <w:uiPriority w:val="73"/>
    <w:unhideWhenUsed/>
    <w:rsid w:val="000A25C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6">
    <w:name w:val="Colorful Grid Accent 5"/>
    <w:basedOn w:val="a3"/>
    <w:uiPriority w:val="73"/>
    <w:unhideWhenUsed/>
    <w:rsid w:val="000A25C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6">
    <w:name w:val="Colorful Grid Accent 6"/>
    <w:basedOn w:val="a3"/>
    <w:uiPriority w:val="73"/>
    <w:unhideWhenUsed/>
    <w:rsid w:val="000A25C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a">
    <w:name w:val="FollowedHyperlink"/>
    <w:basedOn w:val="a2"/>
    <w:uiPriority w:val="99"/>
    <w:semiHidden/>
    <w:unhideWhenUsed/>
    <w:rsid w:val="000A25C1"/>
    <w:rPr>
      <w:color w:val="800080" w:themeColor="followedHyperlink"/>
      <w:u w:val="single"/>
    </w:rPr>
  </w:style>
  <w:style w:type="paragraph" w:customStyle="1" w:styleId="1f8">
    <w:name w:val="Без интервала1"/>
    <w:link w:val="NoSpacingChar"/>
    <w:qFormat/>
    <w:rsid w:val="000A25C1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oSpacingChar">
    <w:name w:val="No Spacing Char"/>
    <w:link w:val="1f8"/>
    <w:locked/>
    <w:rsid w:val="000A25C1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ffb">
    <w:name w:val="Balloon Text"/>
    <w:basedOn w:val="a1"/>
    <w:link w:val="affc"/>
    <w:uiPriority w:val="99"/>
    <w:semiHidden/>
    <w:unhideWhenUsed/>
    <w:rsid w:val="000B6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c">
    <w:name w:val="Текст выноски Знак"/>
    <w:basedOn w:val="a2"/>
    <w:link w:val="affb"/>
    <w:uiPriority w:val="99"/>
    <w:semiHidden/>
    <w:rsid w:val="000B6907"/>
    <w:rPr>
      <w:rFonts w:ascii="Tahoma" w:hAnsi="Tahoma" w:cs="Tahoma"/>
      <w:sz w:val="16"/>
      <w:szCs w:val="16"/>
      <w:lang w:val="en-US"/>
    </w:rPr>
  </w:style>
  <w:style w:type="table" w:customStyle="1" w:styleId="2d">
    <w:name w:val="Светлая заливка2"/>
    <w:basedOn w:val="a3"/>
    <w:uiPriority w:val="60"/>
    <w:unhideWhenUsed/>
    <w:rsid w:val="00E4634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20">
    <w:name w:val="Светлая заливка - Акцент 12"/>
    <w:basedOn w:val="a3"/>
    <w:uiPriority w:val="60"/>
    <w:unhideWhenUsed/>
    <w:rsid w:val="00E4634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2e">
    <w:name w:val="Светлый список2"/>
    <w:basedOn w:val="a3"/>
    <w:uiPriority w:val="61"/>
    <w:unhideWhenUsed/>
    <w:rsid w:val="00E4634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21">
    <w:name w:val="Светлый список - Акцент 12"/>
    <w:basedOn w:val="a3"/>
    <w:uiPriority w:val="61"/>
    <w:unhideWhenUsed/>
    <w:rsid w:val="00E4634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2f">
    <w:name w:val="Светлая сетка2"/>
    <w:basedOn w:val="a3"/>
    <w:uiPriority w:val="62"/>
    <w:unhideWhenUsed/>
    <w:rsid w:val="00E4634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22">
    <w:name w:val="Светлая сетка - Акцент 12"/>
    <w:basedOn w:val="a3"/>
    <w:uiPriority w:val="62"/>
    <w:unhideWhenUsed/>
    <w:rsid w:val="00E4634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120">
    <w:name w:val="Средняя заливка 12"/>
    <w:basedOn w:val="a3"/>
    <w:uiPriority w:val="63"/>
    <w:unhideWhenUsed/>
    <w:rsid w:val="00E4634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20">
    <w:name w:val="Средняя заливка 1 - Акцент 12"/>
    <w:basedOn w:val="a3"/>
    <w:uiPriority w:val="63"/>
    <w:unhideWhenUsed/>
    <w:rsid w:val="00E4634D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20">
    <w:name w:val="Средняя заливка 22"/>
    <w:basedOn w:val="a3"/>
    <w:uiPriority w:val="64"/>
    <w:unhideWhenUsed/>
    <w:rsid w:val="00E4634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120">
    <w:name w:val="Средняя заливка 2 - Акцент 12"/>
    <w:basedOn w:val="a3"/>
    <w:uiPriority w:val="64"/>
    <w:unhideWhenUsed/>
    <w:rsid w:val="00E4634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121">
    <w:name w:val="Средний список 12"/>
    <w:basedOn w:val="a3"/>
    <w:uiPriority w:val="65"/>
    <w:unhideWhenUsed/>
    <w:rsid w:val="00E463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21">
    <w:name w:val="Средний список 1 - Акцент 12"/>
    <w:basedOn w:val="a3"/>
    <w:uiPriority w:val="65"/>
    <w:unhideWhenUsed/>
    <w:rsid w:val="00E463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221">
    <w:name w:val="Средний список 22"/>
    <w:basedOn w:val="a3"/>
    <w:uiPriority w:val="66"/>
    <w:unhideWhenUsed/>
    <w:rsid w:val="00E463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22">
    <w:name w:val="Средняя сетка 12"/>
    <w:basedOn w:val="a3"/>
    <w:uiPriority w:val="67"/>
    <w:unhideWhenUsed/>
    <w:rsid w:val="00E4634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222">
    <w:name w:val="Средняя сетка 22"/>
    <w:basedOn w:val="a3"/>
    <w:uiPriority w:val="68"/>
    <w:unhideWhenUsed/>
    <w:rsid w:val="00E463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20">
    <w:name w:val="Средняя сетка 32"/>
    <w:basedOn w:val="a3"/>
    <w:uiPriority w:val="69"/>
    <w:unhideWhenUsed/>
    <w:rsid w:val="00E4634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2f0">
    <w:name w:val="Темный список2"/>
    <w:basedOn w:val="a3"/>
    <w:uiPriority w:val="70"/>
    <w:unhideWhenUsed/>
    <w:rsid w:val="00E4634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2f1">
    <w:name w:val="Цветная заливка2"/>
    <w:basedOn w:val="a3"/>
    <w:uiPriority w:val="71"/>
    <w:unhideWhenUsed/>
    <w:rsid w:val="00E463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2f2">
    <w:name w:val="Цветной список2"/>
    <w:basedOn w:val="a3"/>
    <w:uiPriority w:val="72"/>
    <w:unhideWhenUsed/>
    <w:rsid w:val="00E4634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f3">
    <w:name w:val="Цветная сетка2"/>
    <w:basedOn w:val="a3"/>
    <w:uiPriority w:val="73"/>
    <w:unhideWhenUsed/>
    <w:rsid w:val="00E463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youtube.com/watch?v=etIcCNIVH5s" TargetMode="External"/><Relationship Id="rId299" Type="http://schemas.openxmlformats.org/officeDocument/2006/relationships/hyperlink" Target="https://uchebnik.mos.ru/material_view/atomic_objects/9109017" TargetMode="External"/><Relationship Id="rId303" Type="http://schemas.openxmlformats.org/officeDocument/2006/relationships/hyperlink" Target="https://uchebnik.mos.ru/material_view/atomic_objects/15823" TargetMode="External"/><Relationship Id="rId21" Type="http://schemas.openxmlformats.org/officeDocument/2006/relationships/hyperlink" Target="https://m.edsoo.ru/7f411892" TargetMode="External"/><Relationship Id="rId42" Type="http://schemas.openxmlformats.org/officeDocument/2006/relationships/hyperlink" Target="https://multiurok.ru/files/urok-izo-1-klass-umk-shkola-rossii.html" TargetMode="External"/><Relationship Id="rId63" Type="http://schemas.openxmlformats.org/officeDocument/2006/relationships/hyperlink" Target="https://multiurok.ru/files/prezentatsiia-dom-snaruzhi-i-vnutri.html" TargetMode="External"/><Relationship Id="rId84" Type="http://schemas.openxmlformats.org/officeDocument/2006/relationships/hyperlink" Target="https://www.youtube.com/watch?v=N5S4OL3jY6k" TargetMode="External"/><Relationship Id="rId138" Type="http://schemas.openxmlformats.org/officeDocument/2006/relationships/hyperlink" Target="https://m.edsoo.ru/8a150e90" TargetMode="External"/><Relationship Id="rId159" Type="http://schemas.openxmlformats.org/officeDocument/2006/relationships/hyperlink" Target="https://m.edsoo.ru/8a151318" TargetMode="External"/><Relationship Id="rId324" Type="http://schemas.openxmlformats.org/officeDocument/2006/relationships/hyperlink" Target="https://kupidonia.ru/viktoriny/test-po-izo-drevnjaja-ellada-nemenskaja-4-klass" TargetMode="External"/><Relationship Id="rId170" Type="http://schemas.openxmlformats.org/officeDocument/2006/relationships/hyperlink" Target="http://www.tretyakov.ru/" TargetMode="External"/><Relationship Id="rId191" Type="http://schemas.openxmlformats.org/officeDocument/2006/relationships/hyperlink" Target="https://m.edsoo.ru/8a14c35e" TargetMode="External"/><Relationship Id="rId205" Type="http://schemas.openxmlformats.org/officeDocument/2006/relationships/hyperlink" Target="https://infourok.ru/prezentaciya-po-izo-shkolniy-prazdnik-karnaval-klass-3417521.html" TargetMode="External"/><Relationship Id="rId226" Type="http://schemas.openxmlformats.org/officeDocument/2006/relationships/hyperlink" Target="https://infourok.ru/prezentaciya-trud-hudozhnika-dlya-tvoego-doma-obobshenie-temy-5544197.html" TargetMode="External"/><Relationship Id="rId247" Type="http://schemas.openxmlformats.org/officeDocument/2006/relationships/hyperlink" Target="https://m.edsoo.ru/8a14c890" TargetMode="External"/><Relationship Id="rId107" Type="http://schemas.openxmlformats.org/officeDocument/2006/relationships/hyperlink" Target="https://resh.edu.ru/subject/lesson/3726/start/169650/" TargetMode="External"/><Relationship Id="rId268" Type="http://schemas.openxmlformats.org/officeDocument/2006/relationships/hyperlink" Target="https://infourok.ru/prezentaciya-k-uroku-izo-bogatiri-bilinnie-1090293.html" TargetMode="External"/><Relationship Id="rId289" Type="http://schemas.openxmlformats.org/officeDocument/2006/relationships/hyperlink" Target="https://uchebnik.mos.ru/material_view/atomic_objects/11274" TargetMode="External"/><Relationship Id="rId11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1892" TargetMode="External"/><Relationship Id="rId53" Type="http://schemas.openxmlformats.org/officeDocument/2006/relationships/hyperlink" Target="https://nsportal.ru/nachalnaya-shkola/izo/2019/12/03/tema-krasivye-ryby-monotipiya-1-klass-izobrazitelnoe-iskusstvo-urok" TargetMode="External"/><Relationship Id="rId74" Type="http://schemas.openxmlformats.org/officeDocument/2006/relationships/hyperlink" Target="https://youtu.be/NmtvYuVMXbI" TargetMode="External"/><Relationship Id="rId128" Type="http://schemas.openxmlformats.org/officeDocument/2006/relationships/hyperlink" Target="https://multiurok.ru/files/urok-informatiki-vo-2-klassie-tiema-komp-iutiernai.html" TargetMode="External"/><Relationship Id="rId149" Type="http://schemas.openxmlformats.org/officeDocument/2006/relationships/hyperlink" Target="https://m.edsoo.ru/8a14ec6c" TargetMode="External"/><Relationship Id="rId314" Type="http://schemas.openxmlformats.org/officeDocument/2006/relationships/hyperlink" Target="https://uchebnik.mos.ru/app_player/457253" TargetMode="External"/><Relationship Id="rId335" Type="http://schemas.openxmlformats.org/officeDocument/2006/relationships/hyperlink" Target="https://uchebnik.mos.ru/material_view/atomic_objects/1199051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www.youtube.com/watch?v=l7RHFiLFpyU" TargetMode="External"/><Relationship Id="rId160" Type="http://schemas.openxmlformats.org/officeDocument/2006/relationships/hyperlink" Target="https://m.edsoo.ru/8a15006c" TargetMode="External"/><Relationship Id="rId181" Type="http://schemas.openxmlformats.org/officeDocument/2006/relationships/hyperlink" Target="https://m.edsoo.ru/8a1496ae" TargetMode="External"/><Relationship Id="rId216" Type="http://schemas.openxmlformats.org/officeDocument/2006/relationships/hyperlink" Target="https://m.edsoo.ru/8a14acca" TargetMode="External"/><Relationship Id="rId237" Type="http://schemas.openxmlformats.org/officeDocument/2006/relationships/hyperlink" Target="https://m.edsoo.ru/8a14a7f2" TargetMode="External"/><Relationship Id="rId258" Type="http://schemas.openxmlformats.org/officeDocument/2006/relationships/hyperlink" Target="https://uchebnik.mos.ru/material_view/atomic_objects/5731231" TargetMode="External"/><Relationship Id="rId279" Type="http://schemas.openxmlformats.org/officeDocument/2006/relationships/hyperlink" Target="https://uchebnik.mos.ru/exam/test/training_task/3649834" TargetMode="External"/><Relationship Id="rId22" Type="http://schemas.openxmlformats.org/officeDocument/2006/relationships/hyperlink" Target="https://m.edsoo.ru/7f411892" TargetMode="External"/><Relationship Id="rId43" Type="http://schemas.openxmlformats.org/officeDocument/2006/relationships/hyperlink" Target="https://infourok.ru/prezentaciya-po-izo-poetapnoe-risovanie-zhivotnih-klass-1975862.html" TargetMode="External"/><Relationship Id="rId64" Type="http://schemas.openxmlformats.org/officeDocument/2006/relationships/hyperlink" Target="https://infourok.ru/prezentaciya-po-izobrazitelnomu-iskusstvu-na-temu-stroim-gorod-klass-1083731.html" TargetMode="External"/><Relationship Id="rId118" Type="http://schemas.openxmlformats.org/officeDocument/2006/relationships/hyperlink" Target="https://www.youtube.com/watch?v=etIcCNIVH5s" TargetMode="External"/><Relationship Id="rId139" Type="http://schemas.openxmlformats.org/officeDocument/2006/relationships/hyperlink" Target="https://m.edsoo.ru/8a14f630" TargetMode="External"/><Relationship Id="rId290" Type="http://schemas.openxmlformats.org/officeDocument/2006/relationships/hyperlink" Target="https://uchebnik.mos.ru/material_view/atomic_objects/11274" TargetMode="External"/><Relationship Id="rId304" Type="http://schemas.openxmlformats.org/officeDocument/2006/relationships/hyperlink" Target="https://uchebnik.mos.ru/material_view/atomic_objects/619486" TargetMode="External"/><Relationship Id="rId325" Type="http://schemas.openxmlformats.org/officeDocument/2006/relationships/hyperlink" Target="https://kupidonia.ru/viktoriny/test-po-izo-drevnjaja-ellada-nemenskaja-4-klass" TargetMode="External"/><Relationship Id="rId85" Type="http://schemas.openxmlformats.org/officeDocument/2006/relationships/hyperlink" Target="https://uchebnik.mos.ru/material_view/lesson_templates/1794575?menuReferrer=catalogue" TargetMode="External"/><Relationship Id="rId150" Type="http://schemas.openxmlformats.org/officeDocument/2006/relationships/hyperlink" Target="https://m.edsoo.ru/8a14e938" TargetMode="External"/><Relationship Id="rId171" Type="http://schemas.openxmlformats.org/officeDocument/2006/relationships/hyperlink" Target="http://www.rusmuseum.ru/" TargetMode="External"/><Relationship Id="rId192" Type="http://schemas.openxmlformats.org/officeDocument/2006/relationships/hyperlink" Target="https://m.edsoo.ru/8a14b490" TargetMode="External"/><Relationship Id="rId206" Type="http://schemas.openxmlformats.org/officeDocument/2006/relationships/hyperlink" Target="https://infourok.ru/prezentaciya-po-izobrazitelnomu-iskusstvu-na-temu-muzey-v-zhizni-goroda-klass-3161525.html" TargetMode="External"/><Relationship Id="rId227" Type="http://schemas.openxmlformats.org/officeDocument/2006/relationships/hyperlink" Target="https://m.edsoo.ru/8a14c35e" TargetMode="External"/><Relationship Id="rId248" Type="http://schemas.openxmlformats.org/officeDocument/2006/relationships/hyperlink" Target="https://m.edsoo.ru/8a149eb0" TargetMode="External"/><Relationship Id="rId269" Type="http://schemas.openxmlformats.org/officeDocument/2006/relationships/hyperlink" Target="https://infourok.ru/prezentaciya-k-uroku-izo-bogatiri-bilinnie-1090293.html" TargetMode="External"/><Relationship Id="rId12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7f411892" TargetMode="External"/><Relationship Id="rId108" Type="http://schemas.openxmlformats.org/officeDocument/2006/relationships/hyperlink" Target="https://resh.edu.ru/subject/lesson/3726/start/169650/" TargetMode="External"/><Relationship Id="rId129" Type="http://schemas.openxmlformats.org/officeDocument/2006/relationships/hyperlink" Target="https://multiurok.ru/files/urok-informatiki-vo-2-klassie-tiema-komp-iutiernai.html" TargetMode="External"/><Relationship Id="rId280" Type="http://schemas.openxmlformats.org/officeDocument/2006/relationships/hyperlink" Target="https://uchebnik.mos.ru/exam/test/training_task/3649834" TargetMode="External"/><Relationship Id="rId315" Type="http://schemas.openxmlformats.org/officeDocument/2006/relationships/hyperlink" Target="https://www.youtube.com/watch?v=_ePgJ9ku0KQ" TargetMode="External"/><Relationship Id="rId336" Type="http://schemas.openxmlformats.org/officeDocument/2006/relationships/hyperlink" Target="https://kupidonia.ru/viktoriny/test-po-izo-drevnjaja-ellada-nemenskaja-4-klass" TargetMode="External"/><Relationship Id="rId54" Type="http://schemas.openxmlformats.org/officeDocument/2006/relationships/hyperlink" Target="https://nsportal.ru/nachalnaya-shkola/izo/2012/11/21/prezentatsiya-konstruirovanie-ptits-iz-bumagi" TargetMode="External"/><Relationship Id="rId75" Type="http://schemas.openxmlformats.org/officeDocument/2006/relationships/hyperlink" Target="https://youtu.be/NmtvYuVMXbI" TargetMode="External"/><Relationship Id="rId96" Type="http://schemas.openxmlformats.org/officeDocument/2006/relationships/hyperlink" Target="https://resh.edu.ru/subject/lesson/3780/start/176098/" TargetMode="External"/><Relationship Id="rId140" Type="http://schemas.openxmlformats.org/officeDocument/2006/relationships/hyperlink" Target="https://m.edsoo.ru/8a151070" TargetMode="External"/><Relationship Id="rId161" Type="http://schemas.openxmlformats.org/officeDocument/2006/relationships/hyperlink" Target="https://m.edsoo.ru/8a150cb0" TargetMode="External"/><Relationship Id="rId182" Type="http://schemas.openxmlformats.org/officeDocument/2006/relationships/hyperlink" Target="https://m.edsoo.ru/8a14a932" TargetMode="External"/><Relationship Id="rId217" Type="http://schemas.openxmlformats.org/officeDocument/2006/relationships/hyperlink" Target="https://m.edsoo.ru/8a1496ae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8a14996a" TargetMode="External"/><Relationship Id="rId259" Type="http://schemas.openxmlformats.org/officeDocument/2006/relationships/hyperlink" Target="https://uchebnik.mos.ru/material_view/atomic_objects/5731231" TargetMode="External"/><Relationship Id="rId23" Type="http://schemas.openxmlformats.org/officeDocument/2006/relationships/hyperlink" Target="https://m.edsoo.ru/7f411892" TargetMode="External"/><Relationship Id="rId119" Type="http://schemas.openxmlformats.org/officeDocument/2006/relationships/hyperlink" Target="https://www.youtube.com/watch?v=drI0nd-D2n8" TargetMode="External"/><Relationship Id="rId270" Type="http://schemas.openxmlformats.org/officeDocument/2006/relationships/hyperlink" Target="https://uchitelya.com/izo/52807-prezentaciya-kompoziciya-arhitekturnyh-sooruzheniy-3-klass.html" TargetMode="External"/><Relationship Id="rId291" Type="http://schemas.openxmlformats.org/officeDocument/2006/relationships/hyperlink" Target="https://uchebnik.mos.ru/material_view/atomic_objects/11274" TargetMode="External"/><Relationship Id="rId305" Type="http://schemas.openxmlformats.org/officeDocument/2006/relationships/hyperlink" Target="https://uchebnik.mos.ru/material_view/atomic_objects/619486" TargetMode="External"/><Relationship Id="rId326" Type="http://schemas.openxmlformats.org/officeDocument/2006/relationships/hyperlink" Target="https://kupidonia.ru/viktoriny/test-po-izo-drevnjaja-ellada-nemenskaja-4-klass" TargetMode="External"/><Relationship Id="rId44" Type="http://schemas.openxmlformats.org/officeDocument/2006/relationships/hyperlink" Target="https://multiurok.ru/index.php/files/prezentatsiia-izobrazhat-mozhno-piatnom.html" TargetMode="External"/><Relationship Id="rId65" Type="http://schemas.openxmlformats.org/officeDocument/2006/relationships/hyperlink" Target="https://infourok.ru/prezentaciya-k-uroku-po-izobrazitelnomu-iskusstvu-v-klasse-vse-imeet-svoe-stroenie-1718148.html" TargetMode="External"/><Relationship Id="rId86" Type="http://schemas.openxmlformats.org/officeDocument/2006/relationships/hyperlink" Target="https://uchebnik.mos.ru/material_view/lesson_templates/1794575?menuReferrer=catalogue" TargetMode="External"/><Relationship Id="rId130" Type="http://schemas.openxmlformats.org/officeDocument/2006/relationships/hyperlink" Target="https://m.edsoo.ru/7f4129ea" TargetMode="External"/><Relationship Id="rId151" Type="http://schemas.openxmlformats.org/officeDocument/2006/relationships/hyperlink" Target="https://m.edsoo.ru/8a14f036" TargetMode="External"/><Relationship Id="rId172" Type="http://schemas.openxmlformats.org/officeDocument/2006/relationships/hyperlink" Target="http://www.hermitagemuseum.org/" TargetMode="External"/><Relationship Id="rId193" Type="http://schemas.openxmlformats.org/officeDocument/2006/relationships/hyperlink" Target="https://m.edsoo.ru/8a14b6e8" TargetMode="External"/><Relationship Id="rId207" Type="http://schemas.openxmlformats.org/officeDocument/2006/relationships/hyperlink" Target="https://m.edsoo.ru/8a14c71e" TargetMode="External"/><Relationship Id="rId228" Type="http://schemas.openxmlformats.org/officeDocument/2006/relationships/hyperlink" Target="https://m.edsoo.ru/8a14b490" TargetMode="External"/><Relationship Id="rId249" Type="http://schemas.openxmlformats.org/officeDocument/2006/relationships/hyperlink" Target="https://multiurok.ru/files/prezentatsiia-portret-1.html" TargetMode="External"/><Relationship Id="rId13" Type="http://schemas.openxmlformats.org/officeDocument/2006/relationships/hyperlink" Target="https://m.edsoo.ru/7f411892" TargetMode="External"/><Relationship Id="rId109" Type="http://schemas.openxmlformats.org/officeDocument/2006/relationships/hyperlink" Target="https://resh.edu.ru/subject/lesson/4995/start/161058/" TargetMode="External"/><Relationship Id="rId260" Type="http://schemas.openxmlformats.org/officeDocument/2006/relationships/hyperlink" Target="https://uchebnik.mos.ru/material_view/atomic_objects/5731231" TargetMode="External"/><Relationship Id="rId281" Type="http://schemas.openxmlformats.org/officeDocument/2006/relationships/hyperlink" Target="https://www.youtube.com/watch?v=Y8iYTL9nNKY" TargetMode="External"/><Relationship Id="rId316" Type="http://schemas.openxmlformats.org/officeDocument/2006/relationships/hyperlink" Target="https://www.youtube.com/watch?v=_ePgJ9ku0KQ" TargetMode="External"/><Relationship Id="rId337" Type="http://schemas.openxmlformats.org/officeDocument/2006/relationships/hyperlink" Target="https://kupidonia.ru/viktoriny/test-po-izo-drevnjaja-ellada-nemenskaja-4-klass" TargetMode="External"/><Relationship Id="rId34" Type="http://schemas.openxmlformats.org/officeDocument/2006/relationships/hyperlink" Target="https://m.edsoo.ru/7f411892" TargetMode="External"/><Relationship Id="rId55" Type="http://schemas.openxmlformats.org/officeDocument/2006/relationships/hyperlink" Target="https://multiurok.ru/files/prezentatsiia-uzory-kotorye-sozdali-liudi.html" TargetMode="External"/><Relationship Id="rId76" Type="http://schemas.openxmlformats.org/officeDocument/2006/relationships/footer" Target="footer1.xml"/><Relationship Id="rId97" Type="http://schemas.openxmlformats.org/officeDocument/2006/relationships/hyperlink" Target="https://resh.edu.ru/subject/lesson/3780/start/176098/" TargetMode="External"/><Relationship Id="rId120" Type="http://schemas.openxmlformats.org/officeDocument/2006/relationships/hyperlink" Target="https://www.youtube.com/watch?v=drI0nd-D2n8" TargetMode="External"/><Relationship Id="rId141" Type="http://schemas.openxmlformats.org/officeDocument/2006/relationships/hyperlink" Target="https://m.edsoo.ru/8a14eafa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m.edsoo.ru/8a14e4c4" TargetMode="External"/><Relationship Id="rId183" Type="http://schemas.openxmlformats.org/officeDocument/2006/relationships/hyperlink" Target="https://m.edsoo.ru/8a14af2c" TargetMode="External"/><Relationship Id="rId218" Type="http://schemas.openxmlformats.org/officeDocument/2006/relationships/hyperlink" Target="https://m.edsoo.ru/8a14a932" TargetMode="External"/><Relationship Id="rId239" Type="http://schemas.openxmlformats.org/officeDocument/2006/relationships/hyperlink" Target="https://m.edsoo.ru/8a14982a" TargetMode="External"/><Relationship Id="rId250" Type="http://schemas.openxmlformats.org/officeDocument/2006/relationships/hyperlink" Target="https://m.edsoo.ru/8a149abe" TargetMode="External"/><Relationship Id="rId271" Type="http://schemas.openxmlformats.org/officeDocument/2006/relationships/hyperlink" Target="https://uchitelya.com/izo/52807-prezentaciya-kompoziciya-arhitekturnyh-sooruzheniy-3-klass.html" TargetMode="External"/><Relationship Id="rId292" Type="http://schemas.openxmlformats.org/officeDocument/2006/relationships/hyperlink" Target="https://uchebnik.mos.ru/material_view/atomic_objects/13285" TargetMode="External"/><Relationship Id="rId306" Type="http://schemas.openxmlformats.org/officeDocument/2006/relationships/hyperlink" Target="https://uchebnik.mos.ru/material_view/atomic_objects/619486" TargetMode="External"/><Relationship Id="rId24" Type="http://schemas.openxmlformats.org/officeDocument/2006/relationships/hyperlink" Target="https://m.edsoo.ru/7f411892" TargetMode="External"/><Relationship Id="rId45" Type="http://schemas.openxmlformats.org/officeDocument/2006/relationships/hyperlink" Target="https://multiurok.ru/index.php/files/prezentatsiia-izobrazhat-mozhno-v-obiome-lepka-pti.html" TargetMode="External"/><Relationship Id="rId66" Type="http://schemas.openxmlformats.org/officeDocument/2006/relationships/hyperlink" Target="https://multiurok.ru/files/prezentatsiia-stroim-veshchi.html" TargetMode="External"/><Relationship Id="rId87" Type="http://schemas.openxmlformats.org/officeDocument/2006/relationships/hyperlink" Target="https://uchebnik.mos.ru/material_view/lesson_templates/1794575?menuReferrer=catalogue" TargetMode="External"/><Relationship Id="rId110" Type="http://schemas.openxmlformats.org/officeDocument/2006/relationships/hyperlink" Target="https://resh.edu.ru/subject/lesson/4995/start/161058/" TargetMode="External"/><Relationship Id="rId131" Type="http://schemas.openxmlformats.org/officeDocument/2006/relationships/hyperlink" Target="https://m.edsoo.ru/7f4129ea" TargetMode="External"/><Relationship Id="rId327" Type="http://schemas.openxmlformats.org/officeDocument/2006/relationships/hyperlink" Target="https://uchebnik.mos.ru/material_view/atomic_objects/4360958" TargetMode="External"/><Relationship Id="rId152" Type="http://schemas.openxmlformats.org/officeDocument/2006/relationships/hyperlink" Target="https://m.edsoo.ru/8a14f270" TargetMode="External"/><Relationship Id="rId173" Type="http://schemas.openxmlformats.org/officeDocument/2006/relationships/hyperlink" Target="http://www.museum.ru/" TargetMode="External"/><Relationship Id="rId194" Type="http://schemas.openxmlformats.org/officeDocument/2006/relationships/hyperlink" Target="https://infourok.ru/prezentaciya-po-izo-na-temu-azhurnye-ogrady-3-klass-5284956.html" TargetMode="External"/><Relationship Id="rId208" Type="http://schemas.openxmlformats.org/officeDocument/2006/relationships/hyperlink" Target="https://m.edsoo.ru/8a14d0d8" TargetMode="External"/><Relationship Id="rId229" Type="http://schemas.openxmlformats.org/officeDocument/2006/relationships/hyperlink" Target="https://m.edsoo.ru/8a14b6e8" TargetMode="External"/><Relationship Id="rId240" Type="http://schemas.openxmlformats.org/officeDocument/2006/relationships/hyperlink" Target="https://m.edsoo.ru/8a14a626" TargetMode="External"/><Relationship Id="rId261" Type="http://schemas.openxmlformats.org/officeDocument/2006/relationships/hyperlink" Target="https://uchebnik.mos.ru/material_view/atomic_objects/2692945" TargetMode="External"/><Relationship Id="rId14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1892" TargetMode="External"/><Relationship Id="rId56" Type="http://schemas.openxmlformats.org/officeDocument/2006/relationships/hyperlink" Target="https://multiurok.ru/files/prezentatsiia-po-izobrazitelnomu-iskusstvu-dymkovs.html" TargetMode="External"/><Relationship Id="rId77" Type="http://schemas.openxmlformats.org/officeDocument/2006/relationships/hyperlink" Target="https://youtu.be/1qe5lbl-YVc" TargetMode="External"/><Relationship Id="rId100" Type="http://schemas.openxmlformats.org/officeDocument/2006/relationships/hyperlink" Target="https://uchebnik.mos.ru/exam/test/training_spec/269759/task/1" TargetMode="External"/><Relationship Id="rId282" Type="http://schemas.openxmlformats.org/officeDocument/2006/relationships/hyperlink" Target="https://www.youtube.com/watch?v=Y8iYTL9nNKY" TargetMode="External"/><Relationship Id="rId317" Type="http://schemas.openxmlformats.org/officeDocument/2006/relationships/hyperlink" Target="https://kupidonia.ru/viktoriny/test-po-izo-derevnja-derevjannyj-mir-nemenskaja-4-klass" TargetMode="External"/><Relationship Id="rId338" Type="http://schemas.openxmlformats.org/officeDocument/2006/relationships/hyperlink" Target="https://kupidonia.ru/viktoriny/test-po-izo-drevnjaja-ellada-nemenskaja-4-klass" TargetMode="External"/><Relationship Id="rId8" Type="http://schemas.openxmlformats.org/officeDocument/2006/relationships/image" Target="media/image1.jpeg"/><Relationship Id="rId98" Type="http://schemas.openxmlformats.org/officeDocument/2006/relationships/hyperlink" Target="https://uchebnik.mos.ru/exam/test/training_spec/269759/task/1" TargetMode="External"/><Relationship Id="rId121" Type="http://schemas.openxmlformats.org/officeDocument/2006/relationships/hyperlink" Target="https://uchebnik.mos.ru/app_player/457253" TargetMode="External"/><Relationship Id="rId142" Type="http://schemas.openxmlformats.org/officeDocument/2006/relationships/hyperlink" Target="https://m.edsoo.ru/8a14ec6c" TargetMode="External"/><Relationship Id="rId163" Type="http://schemas.openxmlformats.org/officeDocument/2006/relationships/hyperlink" Target="https://m.edsoo.ru/8a14e6b8" TargetMode="External"/><Relationship Id="rId184" Type="http://schemas.openxmlformats.org/officeDocument/2006/relationships/hyperlink" Target="https://m.edsoo.ru/8a14b166" TargetMode="External"/><Relationship Id="rId219" Type="http://schemas.openxmlformats.org/officeDocument/2006/relationships/hyperlink" Target="https://m.edsoo.ru/8a14af2c" TargetMode="External"/><Relationship Id="rId230" Type="http://schemas.openxmlformats.org/officeDocument/2006/relationships/hyperlink" Target="https://infourok.ru/prezentaciya-po-izo-na-temu-azhurnye-ogrady-3-klass-5284956.html" TargetMode="External"/><Relationship Id="rId251" Type="http://schemas.openxmlformats.org/officeDocument/2006/relationships/hyperlink" Target="https://infourok.ru/prezentaciya-po-izobrazitelnomu-iskusstvu-na-temu-kartini-istoricheskie-i-bitovie-klass-3136217.html" TargetMode="External"/><Relationship Id="rId25" Type="http://schemas.openxmlformats.org/officeDocument/2006/relationships/hyperlink" Target="https://m.edsoo.ru/7f411892" TargetMode="External"/><Relationship Id="rId46" Type="http://schemas.openxmlformats.org/officeDocument/2006/relationships/hyperlink" Target="https://infourok.ru/prezentaciya-k-uroku-izobrazitelnogo-iskusstva-klass-tema-izobrazhat-mozhno-liniey-1489705.html" TargetMode="External"/><Relationship Id="rId67" Type="http://schemas.openxmlformats.org/officeDocument/2006/relationships/hyperlink" Target="https://infourok.ru/gorod-v-kotorom-my-zhivyom-panno-progulka-po-gorodu-urok-po-predmetu-izobrazitelnoe-iskusstvo-1-klass-4341014.html" TargetMode="External"/><Relationship Id="rId116" Type="http://schemas.openxmlformats.org/officeDocument/2006/relationships/hyperlink" Target="https://www.youtube.com/watch?v=etIcCNIVH5s" TargetMode="External"/><Relationship Id="rId137" Type="http://schemas.openxmlformats.org/officeDocument/2006/relationships/hyperlink" Target="https://m.edsoo.ru/8a14dd4e" TargetMode="External"/><Relationship Id="rId158" Type="http://schemas.openxmlformats.org/officeDocument/2006/relationships/hyperlink" Target="https://m.edsoo.ru/8a151a7a" TargetMode="External"/><Relationship Id="rId272" Type="http://schemas.openxmlformats.org/officeDocument/2006/relationships/hyperlink" Target="https://uchitelya.com/izo/52807-prezentaciya-kompoziciya-arhitekturnyh-sooruzheniy-3-klass.html" TargetMode="External"/><Relationship Id="rId293" Type="http://schemas.openxmlformats.org/officeDocument/2006/relationships/hyperlink" Target="https://uchebnik.mos.ru/material_view/atomic_objects/13285" TargetMode="External"/><Relationship Id="rId302" Type="http://schemas.openxmlformats.org/officeDocument/2006/relationships/hyperlink" Target="https://uchebnik.mos.ru/material_view/atomic_objects/15823" TargetMode="External"/><Relationship Id="rId307" Type="http://schemas.openxmlformats.org/officeDocument/2006/relationships/hyperlink" Target="https://www.youtube.com/watch?v=etIcCNIVH5s" TargetMode="External"/><Relationship Id="rId323" Type="http://schemas.openxmlformats.org/officeDocument/2006/relationships/hyperlink" Target="https://uchebnik.mos.ru/material_view/atomic_objects/1111457" TargetMode="External"/><Relationship Id="rId328" Type="http://schemas.openxmlformats.org/officeDocument/2006/relationships/hyperlink" Target="https://uchebnik.mos.ru/material_view/atomic_objects/4360958" TargetMode="External"/><Relationship Id="rId344" Type="http://schemas.openxmlformats.org/officeDocument/2006/relationships/theme" Target="theme/theme1.xml"/><Relationship Id="rId20" Type="http://schemas.openxmlformats.org/officeDocument/2006/relationships/hyperlink" Target="https://m.edsoo.ru/7f411892" TargetMode="External"/><Relationship Id="rId41" Type="http://schemas.openxmlformats.org/officeDocument/2006/relationships/hyperlink" Target="https://multiurok.ru/index.php/files/prezentatsiia-izobrazheniia-vsiudu-vokrug-nas.html?login=ok" TargetMode="External"/><Relationship Id="rId62" Type="http://schemas.openxmlformats.org/officeDocument/2006/relationships/hyperlink" Target="https://multiurok.ru/files/prezentatsiia-domiki-kotorye-postroila-priroda.html" TargetMode="External"/><Relationship Id="rId83" Type="http://schemas.openxmlformats.org/officeDocument/2006/relationships/hyperlink" Target="https://www.youtube.com/watch?v=N5S4OL3jY6k" TargetMode="External"/><Relationship Id="rId88" Type="http://schemas.openxmlformats.org/officeDocument/2006/relationships/hyperlink" Target="https://uchebnik.mos.ru/material_view/lesson_templates/1794575?menuReferrer=catalogue" TargetMode="External"/><Relationship Id="rId111" Type="http://schemas.openxmlformats.org/officeDocument/2006/relationships/hyperlink" Target="https://resh.edu.ru/subject/lesson/4214/start/172904/" TargetMode="External"/><Relationship Id="rId132" Type="http://schemas.openxmlformats.org/officeDocument/2006/relationships/hyperlink" Target="https://m.edsoo.ru/7f4129ea" TargetMode="External"/><Relationship Id="rId153" Type="http://schemas.openxmlformats.org/officeDocument/2006/relationships/hyperlink" Target="https://m.edsoo.ru/8a151584" TargetMode="External"/><Relationship Id="rId174" Type="http://schemas.openxmlformats.org/officeDocument/2006/relationships/hyperlink" Target="http://www.varvar.ru/arhiv/gallery/sculpture_greek/index.html" TargetMode="External"/><Relationship Id="rId179" Type="http://schemas.openxmlformats.org/officeDocument/2006/relationships/hyperlink" Target="http://www.classmag.ru/" TargetMode="External"/><Relationship Id="rId195" Type="http://schemas.openxmlformats.org/officeDocument/2006/relationships/hyperlink" Target="https://m.edsoo.ru/8a14b8e6" TargetMode="External"/><Relationship Id="rId209" Type="http://schemas.openxmlformats.org/officeDocument/2006/relationships/hyperlink" Target="https://m.edsoo.ru/8a14ca48" TargetMode="External"/><Relationship Id="rId190" Type="http://schemas.openxmlformats.org/officeDocument/2006/relationships/hyperlink" Target="https://infourok.ru/prezentaciya-trud-hudozhnika-dlya-tvoego-doma-obobshenie-temy-5544197.html" TargetMode="External"/><Relationship Id="rId204" Type="http://schemas.openxmlformats.org/officeDocument/2006/relationships/hyperlink" Target="https://m.edsoo.ru/8a14a626" TargetMode="External"/><Relationship Id="rId220" Type="http://schemas.openxmlformats.org/officeDocument/2006/relationships/hyperlink" Target="https://m.edsoo.ru/8a14b166" TargetMode="External"/><Relationship Id="rId225" Type="http://schemas.openxmlformats.org/officeDocument/2006/relationships/hyperlink" Target="https://m.edsoo.ru/8a14929e" TargetMode="External"/><Relationship Id="rId241" Type="http://schemas.openxmlformats.org/officeDocument/2006/relationships/hyperlink" Target="https://infourok.ru/prezentaciya-po-izo-shkolniy-prazdnik-karnaval-klass-3417521.html" TargetMode="External"/><Relationship Id="rId246" Type="http://schemas.openxmlformats.org/officeDocument/2006/relationships/hyperlink" Target="https://m.edsoo.ru/8a149c3a" TargetMode="External"/><Relationship Id="rId267" Type="http://schemas.openxmlformats.org/officeDocument/2006/relationships/hyperlink" Target="https://infourok.ru/prezentaciya-k-uroku-izo-bogatiri-bilinnie-1090293.html" TargetMode="External"/><Relationship Id="rId288" Type="http://schemas.openxmlformats.org/officeDocument/2006/relationships/hyperlink" Target="https://uchebnik.mos.ru/material_view/atomic_objects/14182" TargetMode="External"/><Relationship Id="rId15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7f411892" TargetMode="External"/><Relationship Id="rId57" Type="http://schemas.openxmlformats.org/officeDocument/2006/relationships/hyperlink" Target="https://resh.edu.ru/subject/lesson/4053/start/326219/" TargetMode="External"/><Relationship Id="rId106" Type="http://schemas.openxmlformats.org/officeDocument/2006/relationships/hyperlink" Target="https://resh.edu.ru/subject/lesson/3716/start/168876/" TargetMode="External"/><Relationship Id="rId127" Type="http://schemas.openxmlformats.org/officeDocument/2006/relationships/hyperlink" Target="https://multiurok.ru/files/urok-informatiki-vo-2-klassie-tiema-komp-iutiernai.html" TargetMode="External"/><Relationship Id="rId262" Type="http://schemas.openxmlformats.org/officeDocument/2006/relationships/hyperlink" Target="https://uchebnik.mos.ru/material_view/atomic_objects/2692945" TargetMode="External"/><Relationship Id="rId283" Type="http://schemas.openxmlformats.org/officeDocument/2006/relationships/hyperlink" Target="https://uchebnik.mos.ru/material_view/atomic_objects/13263" TargetMode="External"/><Relationship Id="rId313" Type="http://schemas.openxmlformats.org/officeDocument/2006/relationships/hyperlink" Target="https://uchebnik.mos.ru/app_player/457253" TargetMode="External"/><Relationship Id="rId318" Type="http://schemas.openxmlformats.org/officeDocument/2006/relationships/hyperlink" Target="https://kupidonia.ru/viktoriny/test-po-izo-derevnja-derevjannyj-mir-nemenskaja-4-klass" TargetMode="External"/><Relationship Id="rId339" Type="http://schemas.openxmlformats.org/officeDocument/2006/relationships/hyperlink" Target="https://resh.edu.ru/subject/7/4/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7f411892" TargetMode="External"/><Relationship Id="rId52" Type="http://schemas.openxmlformats.org/officeDocument/2006/relationships/hyperlink" Target="https://multiurok.ru/files/prezentatsiia-uzory-na-kryliakh.html" TargetMode="External"/><Relationship Id="rId73" Type="http://schemas.openxmlformats.org/officeDocument/2006/relationships/hyperlink" Target="https://yandex.ru/video/preview/6024312584453229437" TargetMode="External"/><Relationship Id="rId78" Type="http://schemas.openxmlformats.org/officeDocument/2006/relationships/hyperlink" Target="https://youtu.be/1qe5lbl-YVc" TargetMode="External"/><Relationship Id="rId94" Type="http://schemas.openxmlformats.org/officeDocument/2006/relationships/hyperlink" Target="https://www.youtube.com/watch?v=l7RHFiLFpyU" TargetMode="External"/><Relationship Id="rId99" Type="http://schemas.openxmlformats.org/officeDocument/2006/relationships/hyperlink" Target="https://uchebnik.mos.ru/exam/test/training_spec/269759/task/1" TargetMode="External"/><Relationship Id="rId101" Type="http://schemas.openxmlformats.org/officeDocument/2006/relationships/hyperlink" Target="https://uchebnik.mos.ru/material_view/atomic_objects/10594339?menuReferrer=catalogue" TargetMode="External"/><Relationship Id="rId122" Type="http://schemas.openxmlformats.org/officeDocument/2006/relationships/hyperlink" Target="https://uchebnik.mos.ru/app_player/457253" TargetMode="External"/><Relationship Id="rId143" Type="http://schemas.openxmlformats.org/officeDocument/2006/relationships/hyperlink" Target="https://m.edsoo.ru/8a14ede8" TargetMode="External"/><Relationship Id="rId148" Type="http://schemas.openxmlformats.org/officeDocument/2006/relationships/hyperlink" Target="https://m.edsoo.ru/8a14d7b8" TargetMode="External"/><Relationship Id="rId164" Type="http://schemas.openxmlformats.org/officeDocument/2006/relationships/hyperlink" Target="http://www.smirnova.net/" TargetMode="External"/><Relationship Id="rId169" Type="http://schemas.openxmlformats.org/officeDocument/2006/relationships/hyperlink" Target="http://sobory.ru/" TargetMode="External"/><Relationship Id="rId185" Type="http://schemas.openxmlformats.org/officeDocument/2006/relationships/hyperlink" Target="https://m.edsoo.ru/8a14cd18" TargetMode="External"/><Relationship Id="rId334" Type="http://schemas.openxmlformats.org/officeDocument/2006/relationships/hyperlink" Target="https://uchebnik.mos.ru/material_view/atomic_objects/119905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80" Type="http://schemas.openxmlformats.org/officeDocument/2006/relationships/hyperlink" Target="http://academy.mosmetod.ru/kollektsiya/master-klass-sekret-sozdaniya-portreta" TargetMode="External"/><Relationship Id="rId210" Type="http://schemas.openxmlformats.org/officeDocument/2006/relationships/hyperlink" Target="https://m.edsoo.ru/8a149c3a" TargetMode="External"/><Relationship Id="rId215" Type="http://schemas.openxmlformats.org/officeDocument/2006/relationships/hyperlink" Target="https://infourok.ru/prezentaciya-po-izobrazitelnomu-iskusstvu-na-temu-kartini-istoricheskie-i-bitovie-klass-3136217.html" TargetMode="External"/><Relationship Id="rId236" Type="http://schemas.openxmlformats.org/officeDocument/2006/relationships/hyperlink" Target="https://m.edsoo.ru/8a14a45a" TargetMode="External"/><Relationship Id="rId257" Type="http://schemas.openxmlformats.org/officeDocument/2006/relationships/hyperlink" Target="https://uchebnik.mos.ru/material/app/186073" TargetMode="External"/><Relationship Id="rId278" Type="http://schemas.openxmlformats.org/officeDocument/2006/relationships/hyperlink" Target="https://uchebnik.mos.ru/exam/test/training_task/3649834" TargetMode="External"/><Relationship Id="rId26" Type="http://schemas.openxmlformats.org/officeDocument/2006/relationships/hyperlink" Target="https://m.edsoo.ru/7f411892" TargetMode="External"/><Relationship Id="rId231" Type="http://schemas.openxmlformats.org/officeDocument/2006/relationships/hyperlink" Target="https://m.edsoo.ru/8a14b8e6" TargetMode="External"/><Relationship Id="rId252" Type="http://schemas.openxmlformats.org/officeDocument/2006/relationships/hyperlink" Target="https://m.edsoo.ru/8a14acca" TargetMode="External"/><Relationship Id="rId273" Type="http://schemas.openxmlformats.org/officeDocument/2006/relationships/hyperlink" Target="https://uchitelya.com/izo/52807-prezentaciya-kompoziciya-arhitekturnyh-sooruzheniy-3-klass.html" TargetMode="External"/><Relationship Id="rId294" Type="http://schemas.openxmlformats.org/officeDocument/2006/relationships/hyperlink" Target="https://uchebnik.mos.ru/material_view/atomic_objects/13285" TargetMode="External"/><Relationship Id="rId308" Type="http://schemas.openxmlformats.org/officeDocument/2006/relationships/hyperlink" Target="https://www.youtube.com/watch?v=etIcCNIVH5s" TargetMode="External"/><Relationship Id="rId329" Type="http://schemas.openxmlformats.org/officeDocument/2006/relationships/hyperlink" Target="https://uchebnik.mos.ru/material_view/atomic_objects/4360958" TargetMode="External"/><Relationship Id="rId47" Type="http://schemas.openxmlformats.org/officeDocument/2006/relationships/hyperlink" Target="https://multiurok.ru/files/prezentatsiia-k-uroku-raznotsvetnye-kraski-1.html" TargetMode="External"/><Relationship Id="rId68" Type="http://schemas.openxmlformats.org/officeDocument/2006/relationships/hyperlink" Target="https://multiurok.ru/files/prezentatsiia-bratia-mastera-izobrazheniia-ukrashe.html" TargetMode="External"/><Relationship Id="rId89" Type="http://schemas.openxmlformats.org/officeDocument/2006/relationships/hyperlink" Target="https://uchebnik.mos.ru/exam/test/training_task/3649834" TargetMode="External"/><Relationship Id="rId112" Type="http://schemas.openxmlformats.org/officeDocument/2006/relationships/hyperlink" Target="https://resh.edu.ru/subject/lesson/4214/start/172904/" TargetMode="External"/><Relationship Id="rId133" Type="http://schemas.openxmlformats.org/officeDocument/2006/relationships/hyperlink" Target="https://m.edsoo.ru/7f4129ea" TargetMode="External"/><Relationship Id="rId154" Type="http://schemas.openxmlformats.org/officeDocument/2006/relationships/hyperlink" Target="https://m.edsoo.ru/8a15074c" TargetMode="External"/><Relationship Id="rId175" Type="http://schemas.openxmlformats.org/officeDocument/2006/relationships/hyperlink" Target="http://historic.ru/" TargetMode="External"/><Relationship Id="rId340" Type="http://schemas.openxmlformats.org/officeDocument/2006/relationships/hyperlink" Target="https://media.prosv.ru/content/?klass=4&amp;subject=22" TargetMode="External"/><Relationship Id="rId196" Type="http://schemas.openxmlformats.org/officeDocument/2006/relationships/hyperlink" Target="https://infourok.ru/prezentaciya-po-izobrazitelnomu-iskusstvu-na-temu-vitrini-klass-3153933.html" TargetMode="External"/><Relationship Id="rId200" Type="http://schemas.openxmlformats.org/officeDocument/2006/relationships/hyperlink" Target="https://m.edsoo.ru/8a14a45a" TargetMode="External"/><Relationship Id="rId16" Type="http://schemas.openxmlformats.org/officeDocument/2006/relationships/hyperlink" Target="https://m.edsoo.ru/7f411892" TargetMode="External"/><Relationship Id="rId221" Type="http://schemas.openxmlformats.org/officeDocument/2006/relationships/hyperlink" Target="https://m.edsoo.ru/8a14cd18" TargetMode="External"/><Relationship Id="rId242" Type="http://schemas.openxmlformats.org/officeDocument/2006/relationships/hyperlink" Target="https://infourok.ru/prezentaciya-po-izobrazitelnomu-iskusstvu-na-temu-muzey-v-zhizni-goroda-klass-3161525.html" TargetMode="External"/><Relationship Id="rId263" Type="http://schemas.openxmlformats.org/officeDocument/2006/relationships/hyperlink" Target="https://uchebnik.mos.ru/material_view/atomic_objects/2692945" TargetMode="External"/><Relationship Id="rId284" Type="http://schemas.openxmlformats.org/officeDocument/2006/relationships/hyperlink" Target="https://uchebnik.mos.ru/material_view/atomic_objects/13263" TargetMode="External"/><Relationship Id="rId319" Type="http://schemas.openxmlformats.org/officeDocument/2006/relationships/hyperlink" Target="https://kupidonia.ru/viktoriny/test-po-izo-derevnja-derevjannyj-mir-nemenskaja-4-klass" TargetMode="External"/><Relationship Id="rId37" Type="http://schemas.openxmlformats.org/officeDocument/2006/relationships/hyperlink" Target="https://m.edsoo.ru/7f411892" TargetMode="External"/><Relationship Id="rId58" Type="http://schemas.openxmlformats.org/officeDocument/2006/relationships/hyperlink" Target="https://multiurok.ru/files/priezientatsiia-k-uroku-izo-kak-ukrashaiet-siebia-chieloviek.html" TargetMode="External"/><Relationship Id="rId79" Type="http://schemas.openxmlformats.org/officeDocument/2006/relationships/hyperlink" Target="https://www.youtube.com/watch?v=sm68Qokw8mY" TargetMode="External"/><Relationship Id="rId102" Type="http://schemas.openxmlformats.org/officeDocument/2006/relationships/hyperlink" Target="https://uchebnik.mos.ru/material_view/atomic_objects/10594339?menuReferrer=catalogue" TargetMode="External"/><Relationship Id="rId123" Type="http://schemas.openxmlformats.org/officeDocument/2006/relationships/hyperlink" Target="https://uchebnik.mos.ru/material/app/327855" TargetMode="External"/><Relationship Id="rId144" Type="http://schemas.openxmlformats.org/officeDocument/2006/relationships/hyperlink" Target="https://m.edsoo.ru/8a14e302" TargetMode="External"/><Relationship Id="rId330" Type="http://schemas.openxmlformats.org/officeDocument/2006/relationships/hyperlink" Target="https://uchebnik.mos.ru/material_view/atomic_objects/2696217" TargetMode="External"/><Relationship Id="rId90" Type="http://schemas.openxmlformats.org/officeDocument/2006/relationships/hyperlink" Target="https://uchebnik.mos.ru/exam/test/training_task/3649834" TargetMode="External"/><Relationship Id="rId165" Type="http://schemas.openxmlformats.org/officeDocument/2006/relationships/hyperlink" Target="http://www.artprojekt.ru/" TargetMode="External"/><Relationship Id="rId186" Type="http://schemas.openxmlformats.org/officeDocument/2006/relationships/hyperlink" Target="https://m.edsoo.ru/8a14b2c4" TargetMode="External"/><Relationship Id="rId211" Type="http://schemas.openxmlformats.org/officeDocument/2006/relationships/hyperlink" Target="https://m.edsoo.ru/8a14c890" TargetMode="External"/><Relationship Id="rId232" Type="http://schemas.openxmlformats.org/officeDocument/2006/relationships/hyperlink" Target="https://infourok.ru/prezentaciya-po-izobrazitelnomu-iskusstvu-na-temu-vitrini-klass-3153933.html" TargetMode="External"/><Relationship Id="rId253" Type="http://schemas.openxmlformats.org/officeDocument/2006/relationships/hyperlink" Target="https://uchebnik.mos.ru/material_view/atomic_objects/2078489" TargetMode="External"/><Relationship Id="rId274" Type="http://schemas.openxmlformats.org/officeDocument/2006/relationships/hyperlink" Target="https://uchebnik.mos.ru/material_view/lesson_templates/1794575?menuReferrer=catalogue" TargetMode="External"/><Relationship Id="rId295" Type="http://schemas.openxmlformats.org/officeDocument/2006/relationships/hyperlink" Target="https://uchebnik.mos.ru/material_view/atomic_objects/2666892" TargetMode="External"/><Relationship Id="rId309" Type="http://schemas.openxmlformats.org/officeDocument/2006/relationships/hyperlink" Target="https://www.youtube.com/watch?v=etIcCNIVH5s" TargetMode="External"/><Relationship Id="rId27" Type="http://schemas.openxmlformats.org/officeDocument/2006/relationships/hyperlink" Target="https://m.edsoo.ru/7f411892" TargetMode="External"/><Relationship Id="rId48" Type="http://schemas.openxmlformats.org/officeDocument/2006/relationships/hyperlink" Target="https://multiurok.ru/files/priezientatsiia-k-uroku-izo-izobrazhat-mozhno-i-to-chto-nievidimo-nastroieniie.html" TargetMode="External"/><Relationship Id="rId69" Type="http://schemas.openxmlformats.org/officeDocument/2006/relationships/hyperlink" Target="https://infourok.ru/prezentaciya-k-uroku-izo-prazdnik-ptic-1-klass-6343558.html" TargetMode="External"/><Relationship Id="rId113" Type="http://schemas.openxmlformats.org/officeDocument/2006/relationships/hyperlink" Target="https://www.youtube.com/watch?v=LVTV0mBBZek" TargetMode="External"/><Relationship Id="rId134" Type="http://schemas.openxmlformats.org/officeDocument/2006/relationships/hyperlink" Target="https://m.edsoo.ru/7f4129ea" TargetMode="External"/><Relationship Id="rId320" Type="http://schemas.openxmlformats.org/officeDocument/2006/relationships/hyperlink" Target="https://kupidonia.ru/viktoriny/test-po-izo-derevnja-derevjannyj-mir-nemenskaja-4-klass" TargetMode="External"/><Relationship Id="rId80" Type="http://schemas.openxmlformats.org/officeDocument/2006/relationships/hyperlink" Target="https://www.youtube.com/watch?v=sm68Qokw8mY" TargetMode="External"/><Relationship Id="rId155" Type="http://schemas.openxmlformats.org/officeDocument/2006/relationships/hyperlink" Target="https://m.edsoo.ru/8a15088c" TargetMode="External"/><Relationship Id="rId176" Type="http://schemas.openxmlformats.org/officeDocument/2006/relationships/hyperlink" Target="http://www.wroubel.ru/" TargetMode="External"/><Relationship Id="rId197" Type="http://schemas.openxmlformats.org/officeDocument/2006/relationships/hyperlink" Target="https://m.edsoo.ru/8a14ba1c" TargetMode="External"/><Relationship Id="rId341" Type="http://schemas.openxmlformats.org/officeDocument/2006/relationships/hyperlink" Target="https://media.prosv.ru/content/?klass=4&amp;subject=22" TargetMode="External"/><Relationship Id="rId201" Type="http://schemas.openxmlformats.org/officeDocument/2006/relationships/hyperlink" Target="https://m.edsoo.ru/8a14a7f2" TargetMode="External"/><Relationship Id="rId222" Type="http://schemas.openxmlformats.org/officeDocument/2006/relationships/hyperlink" Target="https://m.edsoo.ru/8a14b2c4" TargetMode="External"/><Relationship Id="rId243" Type="http://schemas.openxmlformats.org/officeDocument/2006/relationships/hyperlink" Target="https://m.edsoo.ru/8a14c71e" TargetMode="External"/><Relationship Id="rId264" Type="http://schemas.openxmlformats.org/officeDocument/2006/relationships/footer" Target="footer2.xml"/><Relationship Id="rId285" Type="http://schemas.openxmlformats.org/officeDocument/2006/relationships/hyperlink" Target="https://uchebnik.mos.ru/material_view/atomic_objects/13263" TargetMode="External"/><Relationship Id="rId17" Type="http://schemas.openxmlformats.org/officeDocument/2006/relationships/hyperlink" Target="https://m.edsoo.ru/7f411892" TargetMode="External"/><Relationship Id="rId38" Type="http://schemas.openxmlformats.org/officeDocument/2006/relationships/hyperlink" Target="https://m.edsoo.ru/7f411892" TargetMode="External"/><Relationship Id="rId59" Type="http://schemas.openxmlformats.org/officeDocument/2006/relationships/hyperlink" Target="https://multiurok.ru/files/prezentatsiia-master-ukrasheniia-pomogaet-sdelat-p.html" TargetMode="External"/><Relationship Id="rId103" Type="http://schemas.openxmlformats.org/officeDocument/2006/relationships/hyperlink" Target="https://uchebnik.mos.ru/material_view/atomic_objects/10594339?menuReferrer=catalogue" TargetMode="External"/><Relationship Id="rId124" Type="http://schemas.openxmlformats.org/officeDocument/2006/relationships/hyperlink" Target="https://uchebnik.mos.ru/material/app/327855" TargetMode="External"/><Relationship Id="rId310" Type="http://schemas.openxmlformats.org/officeDocument/2006/relationships/hyperlink" Target="https://www.youtube.com/watch?v=etIcCNIVH5s" TargetMode="External"/><Relationship Id="rId70" Type="http://schemas.openxmlformats.org/officeDocument/2006/relationships/hyperlink" Target="https://multiurok.ru/index.php/files/priezientatsiia-po-izo-raznotsvietnyie-zhuki.html" TargetMode="External"/><Relationship Id="rId91" Type="http://schemas.openxmlformats.org/officeDocument/2006/relationships/hyperlink" Target="https://uchebnik.mos.ru/exam/test/training_task/3649834" TargetMode="External"/><Relationship Id="rId145" Type="http://schemas.openxmlformats.org/officeDocument/2006/relationships/hyperlink" Target="https://m.edsoo.ru/8a14fcca" TargetMode="External"/><Relationship Id="rId166" Type="http://schemas.openxmlformats.org/officeDocument/2006/relationships/hyperlink" Target="http://jivopis.ru/gallery/" TargetMode="External"/><Relationship Id="rId187" Type="http://schemas.openxmlformats.org/officeDocument/2006/relationships/hyperlink" Target="https://m.edsoo.ru/8a1494d8" TargetMode="External"/><Relationship Id="rId331" Type="http://schemas.openxmlformats.org/officeDocument/2006/relationships/hyperlink" Target="https://uchebnik.mos.ru/material_view/atomic_objects/2696217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a149eb0" TargetMode="External"/><Relationship Id="rId233" Type="http://schemas.openxmlformats.org/officeDocument/2006/relationships/hyperlink" Target="https://m.edsoo.ru/8a14ba1c" TargetMode="External"/><Relationship Id="rId254" Type="http://schemas.openxmlformats.org/officeDocument/2006/relationships/hyperlink" Target="https://uchebnik.mos.ru/material_view/atomic_objects/2078489" TargetMode="External"/><Relationship Id="rId28" Type="http://schemas.openxmlformats.org/officeDocument/2006/relationships/hyperlink" Target="https://m.edsoo.ru/7f411892" TargetMode="External"/><Relationship Id="rId49" Type="http://schemas.openxmlformats.org/officeDocument/2006/relationships/hyperlink" Target="https://infourok.ru/prezentaciya-po-izobrazitelnomu-iskusstvu-na-temu-hudozhnik-i-zriteli-klass-1083693.html" TargetMode="External"/><Relationship Id="rId114" Type="http://schemas.openxmlformats.org/officeDocument/2006/relationships/hyperlink" Target="https://www.youtube.com/watch?v=LVTV0mBBZek" TargetMode="External"/><Relationship Id="rId275" Type="http://schemas.openxmlformats.org/officeDocument/2006/relationships/hyperlink" Target="https://uchebnik.mos.ru/material_view/lesson_templates/1794575?menuReferrer=catalogue" TargetMode="External"/><Relationship Id="rId296" Type="http://schemas.openxmlformats.org/officeDocument/2006/relationships/hyperlink" Target="https://uchebnik.mos.ru/material_view/atomic_objects/2666892" TargetMode="External"/><Relationship Id="rId300" Type="http://schemas.openxmlformats.org/officeDocument/2006/relationships/hyperlink" Target="https://uchebnik.mos.ru/material_view/atomic_objects/9109017" TargetMode="External"/><Relationship Id="rId60" Type="http://schemas.openxmlformats.org/officeDocument/2006/relationships/hyperlink" Target="https://infourok.ru/prezentaciya-po-izo-klass-umk-shkola-rossii-postroyki-v-nashey-zhizni-1113411.html" TargetMode="External"/><Relationship Id="rId81" Type="http://schemas.openxmlformats.org/officeDocument/2006/relationships/hyperlink" Target="https://uchebnik.mos.ru/material/app/328284" TargetMode="External"/><Relationship Id="rId135" Type="http://schemas.openxmlformats.org/officeDocument/2006/relationships/hyperlink" Target="https://m.edsoo.ru/8a14fe78" TargetMode="External"/><Relationship Id="rId156" Type="http://schemas.openxmlformats.org/officeDocument/2006/relationships/hyperlink" Target="https://m.edsoo.ru/8a14faa4" TargetMode="External"/><Relationship Id="rId177" Type="http://schemas.openxmlformats.org/officeDocument/2006/relationships/hyperlink" Target="http://www.artvek.ru/lit014.html" TargetMode="External"/><Relationship Id="rId198" Type="http://schemas.openxmlformats.org/officeDocument/2006/relationships/hyperlink" Target="https://m.edsoo.ru/8a14bd46" TargetMode="External"/><Relationship Id="rId321" Type="http://schemas.openxmlformats.org/officeDocument/2006/relationships/hyperlink" Target="https://uchebnik.mos.ru/material_view/atomic_objects/1111457" TargetMode="External"/><Relationship Id="rId342" Type="http://schemas.openxmlformats.org/officeDocument/2006/relationships/hyperlink" Target="https://resh.edu.ru/subject/7/4/" TargetMode="External"/><Relationship Id="rId202" Type="http://schemas.openxmlformats.org/officeDocument/2006/relationships/hyperlink" Target="https://m.edsoo.ru/8a14996a" TargetMode="External"/><Relationship Id="rId223" Type="http://schemas.openxmlformats.org/officeDocument/2006/relationships/hyperlink" Target="https://m.edsoo.ru/8a1494d8" TargetMode="External"/><Relationship Id="rId244" Type="http://schemas.openxmlformats.org/officeDocument/2006/relationships/hyperlink" Target="https://m.edsoo.ru/8a14d0d8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7f411892" TargetMode="External"/><Relationship Id="rId265" Type="http://schemas.openxmlformats.org/officeDocument/2006/relationships/hyperlink" Target="https://uchebnik.mos.ru/material/app/217877" TargetMode="External"/><Relationship Id="rId286" Type="http://schemas.openxmlformats.org/officeDocument/2006/relationships/hyperlink" Target="https://uchebnik.mos.ru/material_view/atomic_objects/14182" TargetMode="External"/><Relationship Id="rId50" Type="http://schemas.openxmlformats.org/officeDocument/2006/relationships/hyperlink" Target="https://multiurok.ru/files/priezientatsiia-k-uroku-izo-mir-polon-ukrashienii.html" TargetMode="External"/><Relationship Id="rId104" Type="http://schemas.openxmlformats.org/officeDocument/2006/relationships/hyperlink" Target="https://uchebnik.mos.ru/material_view/atomic_objects/10594339?menuReferrer=catalogue" TargetMode="External"/><Relationship Id="rId125" Type="http://schemas.openxmlformats.org/officeDocument/2006/relationships/hyperlink" Target="https://uchebnik.mos.ru/material/app/300919" TargetMode="External"/><Relationship Id="rId146" Type="http://schemas.openxmlformats.org/officeDocument/2006/relationships/hyperlink" Target="https://m.edsoo.ru/8a14f838" TargetMode="External"/><Relationship Id="rId167" Type="http://schemas.openxmlformats.org/officeDocument/2006/relationships/hyperlink" Target="http://www.artclassic.edu.ru/" TargetMode="External"/><Relationship Id="rId188" Type="http://schemas.openxmlformats.org/officeDocument/2006/relationships/hyperlink" Target="https://m.edsoo.ru/8a14c0e8" TargetMode="External"/><Relationship Id="rId311" Type="http://schemas.openxmlformats.org/officeDocument/2006/relationships/hyperlink" Target="https://www.youtube.com/watch?v=drI0nd-D2n8" TargetMode="External"/><Relationship Id="rId332" Type="http://schemas.openxmlformats.org/officeDocument/2006/relationships/hyperlink" Target="https://uchebnik.mos.ru/material_view/atomic_objects/2696217" TargetMode="External"/><Relationship Id="rId71" Type="http://schemas.openxmlformats.org/officeDocument/2006/relationships/hyperlink" Target="https://multiurok.ru/files/prezentatsiia-dlia-uroka-znakomstvo-s-interfeisom.html" TargetMode="External"/><Relationship Id="rId92" Type="http://schemas.openxmlformats.org/officeDocument/2006/relationships/hyperlink" Target="https://www.youtube.com/watch?v=Y8iYTL9nNKY" TargetMode="External"/><Relationship Id="rId213" Type="http://schemas.openxmlformats.org/officeDocument/2006/relationships/hyperlink" Target="https://multiurok.ru/files/prezentatsiia-portret-1.html" TargetMode="External"/><Relationship Id="rId234" Type="http://schemas.openxmlformats.org/officeDocument/2006/relationships/hyperlink" Target="https://m.edsoo.ru/8a14bd4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892" TargetMode="External"/><Relationship Id="rId255" Type="http://schemas.openxmlformats.org/officeDocument/2006/relationships/hyperlink" Target="https://uchebnik.mos.ru/material_view/atomic_objects/2078489" TargetMode="External"/><Relationship Id="rId276" Type="http://schemas.openxmlformats.org/officeDocument/2006/relationships/hyperlink" Target="https://uchebnik.mos.ru/material_view/lesson_templates/1794575?menuReferrer=catalogue" TargetMode="External"/><Relationship Id="rId297" Type="http://schemas.openxmlformats.org/officeDocument/2006/relationships/hyperlink" Target="https://uchebnik.mos.ru/material_view/atomic_objects/2666892" TargetMode="External"/><Relationship Id="rId40" Type="http://schemas.openxmlformats.org/officeDocument/2006/relationships/hyperlink" Target="https://multiurok.ru/files/konspiekt-i-priezientatsiia-k-uroku-1-po-izo-na-ti.html" TargetMode="External"/><Relationship Id="rId115" Type="http://schemas.openxmlformats.org/officeDocument/2006/relationships/hyperlink" Target="https://www.youtube.com/watch?v=etIcCNIVH5s" TargetMode="External"/><Relationship Id="rId136" Type="http://schemas.openxmlformats.org/officeDocument/2006/relationships/hyperlink" Target="https://m.edsoo.ru/8a14d4ca" TargetMode="External"/><Relationship Id="rId157" Type="http://schemas.openxmlformats.org/officeDocument/2006/relationships/hyperlink" Target="https://m.edsoo.ru/8a150a80" TargetMode="External"/><Relationship Id="rId178" Type="http://schemas.openxmlformats.org/officeDocument/2006/relationships/hyperlink" Target="http://vospitatel.com.ua/category/izo.html" TargetMode="External"/><Relationship Id="rId301" Type="http://schemas.openxmlformats.org/officeDocument/2006/relationships/hyperlink" Target="https://uchebnik.mos.ru/material_view/atomic_objects/15823" TargetMode="External"/><Relationship Id="rId322" Type="http://schemas.openxmlformats.org/officeDocument/2006/relationships/hyperlink" Target="https://uchebnik.mos.ru/material_view/atomic_objects/1111457" TargetMode="External"/><Relationship Id="rId343" Type="http://schemas.openxmlformats.org/officeDocument/2006/relationships/fontTable" Target="fontTable.xml"/><Relationship Id="rId61" Type="http://schemas.openxmlformats.org/officeDocument/2006/relationships/hyperlink" Target="https://multiurok.ru/files/prezentatsiia-doma-byvaiut-raznymi.html" TargetMode="External"/><Relationship Id="rId82" Type="http://schemas.openxmlformats.org/officeDocument/2006/relationships/hyperlink" Target="https://uchebnik.mos.ru/material/app/328284" TargetMode="External"/><Relationship Id="rId199" Type="http://schemas.openxmlformats.org/officeDocument/2006/relationships/hyperlink" Target="https://m.edsoo.ru/8a14a19e" TargetMode="External"/><Relationship Id="rId203" Type="http://schemas.openxmlformats.org/officeDocument/2006/relationships/hyperlink" Target="https://m.edsoo.ru/8a14982a" TargetMode="External"/><Relationship Id="rId19" Type="http://schemas.openxmlformats.org/officeDocument/2006/relationships/hyperlink" Target="https://m.edsoo.ru/7f411892" TargetMode="External"/><Relationship Id="rId224" Type="http://schemas.openxmlformats.org/officeDocument/2006/relationships/hyperlink" Target="https://m.edsoo.ru/8a14c0e8" TargetMode="External"/><Relationship Id="rId245" Type="http://schemas.openxmlformats.org/officeDocument/2006/relationships/hyperlink" Target="https://m.edsoo.ru/8a14ca48" TargetMode="External"/><Relationship Id="rId266" Type="http://schemas.openxmlformats.org/officeDocument/2006/relationships/hyperlink" Target="https://uchebnik.mos.ru/material/app/217877" TargetMode="External"/><Relationship Id="rId287" Type="http://schemas.openxmlformats.org/officeDocument/2006/relationships/hyperlink" Target="https://uchebnik.mos.ru/material_view/atomic_objects/14182" TargetMode="External"/><Relationship Id="rId30" Type="http://schemas.openxmlformats.org/officeDocument/2006/relationships/hyperlink" Target="https://m.edsoo.ru/7f411892" TargetMode="External"/><Relationship Id="rId105" Type="http://schemas.openxmlformats.org/officeDocument/2006/relationships/hyperlink" Target="https://resh.edu.ru/subject/lesson/3716/start/168876/" TargetMode="External"/><Relationship Id="rId126" Type="http://schemas.openxmlformats.org/officeDocument/2006/relationships/hyperlink" Target="https://uchebnik.mos.ru/material/app/300919" TargetMode="External"/><Relationship Id="rId147" Type="http://schemas.openxmlformats.org/officeDocument/2006/relationships/hyperlink" Target="https://m.edsoo.ru/8a14db64" TargetMode="External"/><Relationship Id="rId168" Type="http://schemas.openxmlformats.org/officeDocument/2006/relationships/hyperlink" Target="http://www.culturemap.ru/" TargetMode="External"/><Relationship Id="rId312" Type="http://schemas.openxmlformats.org/officeDocument/2006/relationships/hyperlink" Target="https://www.youtube.com/watch?v=drI0nd-D2n8" TargetMode="External"/><Relationship Id="rId333" Type="http://schemas.openxmlformats.org/officeDocument/2006/relationships/hyperlink" Target="https://uchebnik.mos.ru/material_view/atomic_objects/1199051" TargetMode="External"/><Relationship Id="rId51" Type="http://schemas.openxmlformats.org/officeDocument/2006/relationships/hyperlink" Target="https://nsportal.ru/nachalnaya-shkola/izo/2020/04/22/izo-vaza-s-tsvetami-1-klass" TargetMode="External"/><Relationship Id="rId72" Type="http://schemas.openxmlformats.org/officeDocument/2006/relationships/hyperlink" Target="https://multiurok.ru/files/prezentatsiia-k-uroku-izo-vremena-goda-1.html?login=ok" TargetMode="External"/><Relationship Id="rId93" Type="http://schemas.openxmlformats.org/officeDocument/2006/relationships/hyperlink" Target="https://www.youtube.com/watch?v=Y8iYTL9nNKY" TargetMode="External"/><Relationship Id="rId189" Type="http://schemas.openxmlformats.org/officeDocument/2006/relationships/hyperlink" Target="https://m.edsoo.ru/8a14929e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a149abe" TargetMode="External"/><Relationship Id="rId235" Type="http://schemas.openxmlformats.org/officeDocument/2006/relationships/hyperlink" Target="https://m.edsoo.ru/8a14a19e" TargetMode="External"/><Relationship Id="rId256" Type="http://schemas.openxmlformats.org/officeDocument/2006/relationships/hyperlink" Target="https://uchebnik.mos.ru/material/app/186073" TargetMode="External"/><Relationship Id="rId277" Type="http://schemas.openxmlformats.org/officeDocument/2006/relationships/hyperlink" Target="https://uchebnik.mos.ru/material_view/lesson_templates/1794575?menuReferrer=catalogue" TargetMode="External"/><Relationship Id="rId298" Type="http://schemas.openxmlformats.org/officeDocument/2006/relationships/hyperlink" Target="https://uchebnik.mos.ru/material_view/atomic_objects/91090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43B2EC-06D6-4330-AD3F-865FC6D74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193</Pages>
  <Words>33677</Words>
  <Characters>191962</Characters>
  <Application>Microsoft Office Word</Application>
  <DocSecurity>0</DocSecurity>
  <Lines>1599</Lines>
  <Paragraphs>450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25</cp:revision>
  <dcterms:created xsi:type="dcterms:W3CDTF">2023-09-23T13:33:00Z</dcterms:created>
  <dcterms:modified xsi:type="dcterms:W3CDTF">2025-09-23T09:41:00Z</dcterms:modified>
</cp:coreProperties>
</file>